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rightFromText="5670" w:vertAnchor="page" w:horzAnchor="margin" w:tblpY="9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1"/>
      </w:tblGrid>
      <w:tr w:rsidR="004E7243" w14:paraId="7313FBA0" w14:textId="77777777" w:rsidTr="00EB5CE3">
        <w:trPr>
          <w:trHeight w:hRule="exact" w:val="5216"/>
        </w:trPr>
        <w:tc>
          <w:tcPr>
            <w:tcW w:w="9241" w:type="dxa"/>
            <w:shd w:val="clear" w:color="auto" w:fill="auto"/>
            <w:tcMar>
              <w:bottom w:w="170" w:type="dxa"/>
            </w:tcMar>
          </w:tcPr>
          <w:p w14:paraId="5D098725" w14:textId="77777777" w:rsidR="004E7243" w:rsidRDefault="003B5779" w:rsidP="00F33117">
            <w:pPr>
              <w:pStyle w:val="BovenregelPGOAlliantie"/>
            </w:pPr>
            <w:r>
              <w:t>Wil je a</w:t>
            </w:r>
            <w:r w:rsidR="009719A4">
              <w:t xml:space="preserve">l jouw </w:t>
            </w:r>
            <w:r w:rsidR="004E7243">
              <w:t xml:space="preserve">gezondheidsgegevens </w:t>
            </w:r>
          </w:p>
          <w:p w14:paraId="519279B8" w14:textId="77777777" w:rsidR="004E7243" w:rsidRDefault="004E7243" w:rsidP="00F33117">
            <w:pPr>
              <w:pStyle w:val="BovenregelPGOAlliantie"/>
            </w:pPr>
            <w:r>
              <w:t>op één plek</w:t>
            </w:r>
            <w:r w:rsidR="009719A4">
              <w:t>?</w:t>
            </w:r>
          </w:p>
          <w:p w14:paraId="7B547B88" w14:textId="77777777" w:rsidR="004E7243" w:rsidRPr="009719A4" w:rsidRDefault="00A352CE" w:rsidP="00F33117">
            <w:pPr>
              <w:pStyle w:val="TitelPGOAlliantie"/>
              <w:rPr>
                <w:sz w:val="144"/>
                <w:szCs w:val="144"/>
              </w:rPr>
            </w:pPr>
            <w:r w:rsidRPr="009719A4">
              <w:rPr>
                <w:sz w:val="144"/>
                <w:szCs w:val="144"/>
              </w:rPr>
              <w:t xml:space="preserve">Doe </w:t>
            </w:r>
            <w:r w:rsidR="009719A4">
              <w:rPr>
                <w:sz w:val="144"/>
                <w:szCs w:val="144"/>
              </w:rPr>
              <w:t>mee aan onderzoek</w:t>
            </w:r>
          </w:p>
        </w:tc>
      </w:tr>
    </w:tbl>
    <w:tbl>
      <w:tblPr>
        <w:tblStyle w:val="Tabelraster"/>
        <w:tblpPr w:leftFromText="57" w:rightFromText="8505" w:vertAnchor="page" w:horzAnchor="margin" w:tblpY="63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6"/>
      </w:tblGrid>
      <w:tr w:rsidR="00A352CE" w14:paraId="543BD1EB" w14:textId="77777777" w:rsidTr="002C358A">
        <w:trPr>
          <w:trHeight w:hRule="exact" w:val="3220"/>
        </w:trPr>
        <w:tc>
          <w:tcPr>
            <w:tcW w:w="5896" w:type="dxa"/>
            <w:shd w:val="clear" w:color="auto" w:fill="auto"/>
            <w:tcMar>
              <w:left w:w="57" w:type="dxa"/>
            </w:tcMar>
          </w:tcPr>
          <w:p w14:paraId="60A926A1" w14:textId="77777777" w:rsidR="00A352CE" w:rsidRPr="000835C0" w:rsidRDefault="000835C0" w:rsidP="002C358A">
            <w:pPr>
              <w:pStyle w:val="BasistekstPGOAlliantie"/>
              <w:rPr>
                <w:szCs w:val="28"/>
              </w:rPr>
            </w:pPr>
            <w:r>
              <w:rPr>
                <w:rFonts w:ascii="Calibri" w:hAnsi="Calibri" w:cs="Calibri"/>
                <w:color w:val="000000"/>
                <w:szCs w:val="28"/>
              </w:rPr>
              <w:t>Een</w:t>
            </w:r>
            <w:r w:rsidRPr="000835C0">
              <w:rPr>
                <w:rFonts w:ascii="Calibri" w:hAnsi="Calibri" w:cs="Calibri"/>
                <w:color w:val="000000"/>
                <w:szCs w:val="28"/>
              </w:rPr>
              <w:t xml:space="preserve"> persoonlijke gezondheidsomgeving</w:t>
            </w:r>
            <w:r>
              <w:rPr>
                <w:rFonts w:ascii="Calibri" w:hAnsi="Calibri" w:cs="Calibri"/>
                <w:color w:val="000000"/>
                <w:szCs w:val="28"/>
              </w:rPr>
              <w:t xml:space="preserve"> (PGO) </w:t>
            </w:r>
            <w:r w:rsidRPr="000835C0">
              <w:rPr>
                <w:rFonts w:ascii="Calibri" w:hAnsi="Calibri" w:cs="Calibri"/>
                <w:color w:val="000000"/>
                <w:szCs w:val="28"/>
              </w:rPr>
              <w:t xml:space="preserve">is een app of website waarin </w:t>
            </w:r>
            <w:r w:rsidR="009719A4">
              <w:rPr>
                <w:rFonts w:ascii="Calibri" w:hAnsi="Calibri" w:cs="Calibri"/>
                <w:color w:val="000000"/>
                <w:szCs w:val="28"/>
              </w:rPr>
              <w:t xml:space="preserve">je </w:t>
            </w:r>
            <w:r w:rsidRPr="000835C0">
              <w:rPr>
                <w:rFonts w:ascii="Calibri" w:hAnsi="Calibri" w:cs="Calibri"/>
                <w:color w:val="000000"/>
                <w:szCs w:val="28"/>
              </w:rPr>
              <w:t xml:space="preserve">gegevens over je gezondheid </w:t>
            </w:r>
            <w:r w:rsidR="009719A4">
              <w:rPr>
                <w:rFonts w:ascii="Calibri" w:hAnsi="Calibri" w:cs="Calibri"/>
                <w:color w:val="000000"/>
                <w:szCs w:val="28"/>
              </w:rPr>
              <w:t>zet</w:t>
            </w:r>
            <w:r w:rsidRPr="000835C0">
              <w:rPr>
                <w:rFonts w:ascii="Calibri" w:hAnsi="Calibri" w:cs="Calibri"/>
                <w:color w:val="000000"/>
                <w:szCs w:val="28"/>
              </w:rPr>
              <w:t xml:space="preserve">. Bijvoorbeeld de uitslag van je bloedonderzoek. </w:t>
            </w:r>
            <w:r w:rsidR="002B2BEC">
              <w:rPr>
                <w:rFonts w:ascii="Calibri" w:hAnsi="Calibri" w:cs="Calibri"/>
                <w:color w:val="000000"/>
                <w:szCs w:val="28"/>
              </w:rPr>
              <w:t>De</w:t>
            </w:r>
            <w:r w:rsidRPr="000835C0">
              <w:rPr>
                <w:rFonts w:ascii="Calibri" w:hAnsi="Calibri" w:cs="Calibri"/>
                <w:color w:val="000000"/>
                <w:szCs w:val="28"/>
              </w:rPr>
              <w:t xml:space="preserve"> medicijnen die je gebruikt. Deze gegevens worden nu bewaard </w:t>
            </w:r>
            <w:r w:rsidR="009719A4">
              <w:rPr>
                <w:rFonts w:ascii="Calibri" w:hAnsi="Calibri" w:cs="Calibri"/>
                <w:color w:val="000000"/>
                <w:szCs w:val="28"/>
              </w:rPr>
              <w:t>op</w:t>
            </w:r>
            <w:r w:rsidRPr="000835C0">
              <w:rPr>
                <w:rFonts w:ascii="Calibri" w:hAnsi="Calibri" w:cs="Calibri"/>
                <w:color w:val="000000"/>
                <w:szCs w:val="28"/>
              </w:rPr>
              <w:t xml:space="preserve"> verschillende p</w:t>
            </w:r>
            <w:r w:rsidR="009719A4">
              <w:rPr>
                <w:rFonts w:ascii="Calibri" w:hAnsi="Calibri" w:cs="Calibri"/>
                <w:color w:val="000000"/>
                <w:szCs w:val="28"/>
              </w:rPr>
              <w:t>lekken</w:t>
            </w:r>
            <w:r w:rsidRPr="000835C0">
              <w:rPr>
                <w:rFonts w:ascii="Calibri" w:hAnsi="Calibri" w:cs="Calibri"/>
                <w:color w:val="000000"/>
                <w:szCs w:val="28"/>
              </w:rPr>
              <w:t xml:space="preserve">. </w:t>
            </w:r>
            <w:r>
              <w:rPr>
                <w:rFonts w:ascii="Calibri" w:hAnsi="Calibri" w:cs="Calibri"/>
                <w:color w:val="000000"/>
                <w:szCs w:val="28"/>
              </w:rPr>
              <w:t xml:space="preserve">In een </w:t>
            </w:r>
            <w:r w:rsidRPr="000835C0">
              <w:rPr>
                <w:rFonts w:ascii="Calibri" w:hAnsi="Calibri" w:cs="Calibri"/>
                <w:color w:val="000000"/>
                <w:szCs w:val="28"/>
              </w:rPr>
              <w:t xml:space="preserve">PGO </w:t>
            </w:r>
            <w:r w:rsidR="002B2BEC">
              <w:rPr>
                <w:rFonts w:ascii="Calibri" w:hAnsi="Calibri" w:cs="Calibri"/>
                <w:color w:val="000000"/>
                <w:szCs w:val="28"/>
              </w:rPr>
              <w:t>staan</w:t>
            </w:r>
            <w:r w:rsidRPr="000835C0">
              <w:rPr>
                <w:rFonts w:ascii="Calibri" w:hAnsi="Calibri" w:cs="Calibri"/>
                <w:color w:val="000000"/>
                <w:szCs w:val="28"/>
              </w:rPr>
              <w:t xml:space="preserve"> straks al deze gegevens op één plek. </w:t>
            </w:r>
            <w:r>
              <w:rPr>
                <w:rFonts w:ascii="Calibri" w:hAnsi="Calibri" w:cs="Calibri"/>
                <w:color w:val="000000"/>
                <w:szCs w:val="28"/>
              </w:rPr>
              <w:t>Dat biedt veel voordelen voor jouw gezondheid.</w:t>
            </w:r>
          </w:p>
        </w:tc>
      </w:tr>
    </w:tbl>
    <w:tbl>
      <w:tblPr>
        <w:tblStyle w:val="Tabelraster"/>
        <w:tblpPr w:leftFromText="57" w:rightFromText="8505" w:vertAnchor="page" w:horzAnchor="margin" w:tblpY="101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1"/>
      </w:tblGrid>
      <w:tr w:rsidR="00A352CE" w14:paraId="633DDF31" w14:textId="77777777" w:rsidTr="00622596">
        <w:trPr>
          <w:trHeight w:hRule="exact" w:val="932"/>
        </w:trPr>
        <w:tc>
          <w:tcPr>
            <w:tcW w:w="2721" w:type="dxa"/>
            <w:shd w:val="clear" w:color="auto" w:fill="auto"/>
            <w:tcMar>
              <w:left w:w="57" w:type="dxa"/>
            </w:tcMar>
          </w:tcPr>
          <w:p w14:paraId="15F0FFA3" w14:textId="77777777" w:rsidR="00CF1839" w:rsidRPr="00622596" w:rsidRDefault="00A352CE" w:rsidP="00622596">
            <w:pPr>
              <w:pStyle w:val="MeldjenuaanPGOAlliantie"/>
            </w:pPr>
            <w:r w:rsidRPr="00622596">
              <w:t xml:space="preserve">Meld je </w:t>
            </w:r>
          </w:p>
          <w:p w14:paraId="598BCCD5" w14:textId="77777777" w:rsidR="00A352CE" w:rsidRDefault="00A352CE" w:rsidP="00622596">
            <w:pPr>
              <w:pStyle w:val="MeldjenuaanPGOAlliantie"/>
            </w:pPr>
            <w:r w:rsidRPr="00622596">
              <w:t>nu aan!</w:t>
            </w:r>
          </w:p>
        </w:tc>
      </w:tr>
      <w:tr w:rsidR="00A352CE" w14:paraId="0671EC39" w14:textId="77777777" w:rsidTr="00622596">
        <w:trPr>
          <w:trHeight w:hRule="exact" w:val="1620"/>
        </w:trPr>
        <w:tc>
          <w:tcPr>
            <w:tcW w:w="2721" w:type="dxa"/>
            <w:shd w:val="clear" w:color="auto" w:fill="auto"/>
            <w:tcMar>
              <w:left w:w="57" w:type="dxa"/>
            </w:tcMar>
          </w:tcPr>
          <w:p w14:paraId="57A85682" w14:textId="77777777" w:rsidR="003B5779" w:rsidRDefault="000A2B7C" w:rsidP="003B5779">
            <w:pPr>
              <w:pStyle w:val="AanmeldingtekstPGOAlliantie"/>
            </w:pPr>
            <w:bookmarkStart w:id="0" w:name="_GoBack"/>
            <w:bookmarkEnd w:id="0"/>
            <w:r>
              <w:t xml:space="preserve">Help mee testen </w:t>
            </w:r>
            <w:r w:rsidR="003B5779">
              <w:t>en vertel hoe het bevalt.</w:t>
            </w:r>
          </w:p>
          <w:p w14:paraId="700B8ECB" w14:textId="77777777" w:rsidR="0026172C" w:rsidRPr="00CF1839" w:rsidRDefault="000835C0" w:rsidP="003B5779">
            <w:pPr>
              <w:pStyle w:val="AanmeldingtekstPGOAlliantie"/>
            </w:pPr>
            <w:r>
              <w:t>[aanmeldgegevens]</w:t>
            </w:r>
          </w:p>
        </w:tc>
      </w:tr>
    </w:tbl>
    <w:p w14:paraId="5B7FFE87" w14:textId="77777777" w:rsidR="00490F74" w:rsidRDefault="00490F74" w:rsidP="009B070E">
      <w:pPr>
        <w:pStyle w:val="BasistekstPGOAlliantie"/>
      </w:pPr>
    </w:p>
    <w:sectPr w:rsidR="00490F74" w:rsidSect="00C460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2" w:right="1418" w:bottom="1247" w:left="1077" w:header="284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07FED" w16cex:dateUtc="2021-04-01T15:22:00Z"/>
  <w16cex:commentExtensible w16cex:durableId="24107FAA" w16cex:dateUtc="2021-04-01T15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161DF" w14:textId="77777777" w:rsidR="000A2B7C" w:rsidRDefault="000A2B7C" w:rsidP="00FE7673">
      <w:pPr>
        <w:numPr>
          <w:ilvl w:val="1"/>
          <w:numId w:val="0"/>
        </w:numPr>
      </w:pPr>
      <w:r>
        <w:separator/>
      </w:r>
    </w:p>
  </w:endnote>
  <w:endnote w:type="continuationSeparator" w:id="0">
    <w:p w14:paraId="407F233D" w14:textId="77777777" w:rsidR="000A2B7C" w:rsidRDefault="000A2B7C" w:rsidP="00FE7673">
      <w:pPr>
        <w:numPr>
          <w:ilvl w:val="1"/>
          <w:numId w:val="0"/>
        </w:num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0DA00" w14:textId="77777777" w:rsidR="009B070E" w:rsidRDefault="009B070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FEAB8" w14:textId="77777777" w:rsidR="009B070E" w:rsidRDefault="009B070E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133A7" w14:textId="77777777" w:rsidR="009B070E" w:rsidRDefault="009B070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90247" w14:textId="77777777" w:rsidR="000A2B7C" w:rsidRDefault="000A2B7C" w:rsidP="00FE7673">
      <w:pPr>
        <w:numPr>
          <w:ilvl w:val="1"/>
          <w:numId w:val="0"/>
        </w:numPr>
      </w:pPr>
      <w:r>
        <w:separator/>
      </w:r>
    </w:p>
  </w:footnote>
  <w:footnote w:type="continuationSeparator" w:id="0">
    <w:p w14:paraId="70AE3F16" w14:textId="77777777" w:rsidR="000A2B7C" w:rsidRDefault="000A2B7C" w:rsidP="00FE7673">
      <w:pPr>
        <w:numPr>
          <w:ilvl w:val="1"/>
          <w:numId w:val="0"/>
        </w:num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720B2" w14:textId="77777777" w:rsidR="009B070E" w:rsidRDefault="009B070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B50C8" w14:textId="77777777" w:rsidR="00E91416" w:rsidRDefault="00E91416" w:rsidP="00E91416">
    <w:pPr>
      <w:pStyle w:val="WaarschuwingstekstPGOAlliantie"/>
    </w:pPr>
    <w:r>
      <w:t>Dit document bestaat uit maximaal 1 pagina. Reduceer uw tekst.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49BA1" w14:textId="77777777" w:rsidR="004875D2" w:rsidRDefault="00F37515">
    <w:pPr>
      <w:pStyle w:val="Koptekst"/>
    </w:pPr>
    <w:r>
      <w:rPr>
        <w:noProof/>
      </w:rPr>
      <mc:AlternateContent>
        <mc:Choice Requires="wpc">
          <w:drawing>
            <wp:anchor distT="0" distB="0" distL="114300" distR="114300" simplePos="0" relativeHeight="251658240" behindDoc="1" locked="0" layoutInCell="1" allowOverlap="1" wp14:anchorId="5349E7FA" wp14:editId="5555363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691495"/>
              <wp:effectExtent l="0" t="0" r="0" b="0"/>
              <wp:wrapNone/>
              <wp:docPr id="80" name="JE2012221408ju 9767 PGO Alliant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56" name="Freeform 55"/>
                      <wps:cNvSpPr>
                        <a:spLocks noEditPoints="1"/>
                      </wps:cNvSpPr>
                      <wps:spPr bwMode="auto">
                        <a:xfrm>
                          <a:off x="3837305" y="142240"/>
                          <a:ext cx="3580765" cy="2332990"/>
                        </a:xfrm>
                        <a:custGeom>
                          <a:avLst/>
                          <a:gdLst>
                            <a:gd name="T0" fmla="*/ 528 w 11277"/>
                            <a:gd name="T1" fmla="*/ 5545 h 7348"/>
                            <a:gd name="T2" fmla="*/ 1362 w 11277"/>
                            <a:gd name="T3" fmla="*/ 5616 h 7348"/>
                            <a:gd name="T4" fmla="*/ 1801 w 11277"/>
                            <a:gd name="T5" fmla="*/ 6194 h 7348"/>
                            <a:gd name="T6" fmla="*/ 2565 w 11277"/>
                            <a:gd name="T7" fmla="*/ 7320 h 7348"/>
                            <a:gd name="T8" fmla="*/ 0 w 11277"/>
                            <a:gd name="T9" fmla="*/ 2914 h 7348"/>
                            <a:gd name="T10" fmla="*/ 344 w 11277"/>
                            <a:gd name="T11" fmla="*/ 1831 h 7348"/>
                            <a:gd name="T12" fmla="*/ 528 w 11277"/>
                            <a:gd name="T13" fmla="*/ 4042 h 7348"/>
                            <a:gd name="T14" fmla="*/ 782 w 11277"/>
                            <a:gd name="T15" fmla="*/ 2014 h 7348"/>
                            <a:gd name="T16" fmla="*/ 966 w 11277"/>
                            <a:gd name="T17" fmla="*/ 5128 h 7348"/>
                            <a:gd name="T18" fmla="*/ 1546 w 11277"/>
                            <a:gd name="T19" fmla="*/ 4438 h 7348"/>
                            <a:gd name="T20" fmla="*/ 1872 w 11277"/>
                            <a:gd name="T21" fmla="*/ 2592 h 7348"/>
                            <a:gd name="T22" fmla="*/ 2056 w 11277"/>
                            <a:gd name="T23" fmla="*/ 5311 h 7348"/>
                            <a:gd name="T24" fmla="*/ 2310 w 11277"/>
                            <a:gd name="T25" fmla="*/ 1760 h 7348"/>
                            <a:gd name="T26" fmla="*/ 2749 w 11277"/>
                            <a:gd name="T27" fmla="*/ 3860 h 7348"/>
                            <a:gd name="T28" fmla="*/ 3074 w 11277"/>
                            <a:gd name="T29" fmla="*/ 3424 h 7348"/>
                            <a:gd name="T30" fmla="*/ 3569 w 11277"/>
                            <a:gd name="T31" fmla="*/ 6559 h 7348"/>
                            <a:gd name="T32" fmla="*/ 4333 w 11277"/>
                            <a:gd name="T33" fmla="*/ 6305 h 7348"/>
                            <a:gd name="T34" fmla="*/ 4842 w 11277"/>
                            <a:gd name="T35" fmla="*/ 6447 h 7348"/>
                            <a:gd name="T36" fmla="*/ 5606 w 11277"/>
                            <a:gd name="T37" fmla="*/ 5545 h 7348"/>
                            <a:gd name="T38" fmla="*/ 6370 w 11277"/>
                            <a:gd name="T39" fmla="*/ 6052 h 7348"/>
                            <a:gd name="T40" fmla="*/ 7205 w 11277"/>
                            <a:gd name="T41" fmla="*/ 6630 h 7348"/>
                            <a:gd name="T42" fmla="*/ 7572 w 11277"/>
                            <a:gd name="T43" fmla="*/ 6884 h 7348"/>
                            <a:gd name="T44" fmla="*/ 8407 w 11277"/>
                            <a:gd name="T45" fmla="*/ 7320 h 7348"/>
                            <a:gd name="T46" fmla="*/ 3385 w 11277"/>
                            <a:gd name="T47" fmla="*/ 3099 h 7348"/>
                            <a:gd name="T48" fmla="*/ 3569 w 11277"/>
                            <a:gd name="T49" fmla="*/ 5311 h 7348"/>
                            <a:gd name="T50" fmla="*/ 4078 w 11277"/>
                            <a:gd name="T51" fmla="*/ 4296 h 7348"/>
                            <a:gd name="T52" fmla="*/ 4262 w 11277"/>
                            <a:gd name="T53" fmla="*/ 1578 h 7348"/>
                            <a:gd name="T54" fmla="*/ 4587 w 11277"/>
                            <a:gd name="T55" fmla="*/ 1649 h 7348"/>
                            <a:gd name="T56" fmla="*/ 4913 w 11277"/>
                            <a:gd name="T57" fmla="*/ 4621 h 7348"/>
                            <a:gd name="T58" fmla="*/ 5351 w 11277"/>
                            <a:gd name="T59" fmla="*/ 2775 h 7348"/>
                            <a:gd name="T60" fmla="*/ 5606 w 11277"/>
                            <a:gd name="T61" fmla="*/ 2267 h 7348"/>
                            <a:gd name="T62" fmla="*/ 5790 w 11277"/>
                            <a:gd name="T63" fmla="*/ 1324 h 7348"/>
                            <a:gd name="T64" fmla="*/ 6115 w 11277"/>
                            <a:gd name="T65" fmla="*/ 5453 h 7348"/>
                            <a:gd name="T66" fmla="*/ 6695 w 11277"/>
                            <a:gd name="T67" fmla="*/ 5128 h 7348"/>
                            <a:gd name="T68" fmla="*/ 6879 w 11277"/>
                            <a:gd name="T69" fmla="*/ 4296 h 7348"/>
                            <a:gd name="T70" fmla="*/ 7134 w 11277"/>
                            <a:gd name="T71" fmla="*/ 5057 h 7348"/>
                            <a:gd name="T72" fmla="*/ 7317 w 11277"/>
                            <a:gd name="T73" fmla="*/ 4621 h 7348"/>
                            <a:gd name="T74" fmla="*/ 7898 w 11277"/>
                            <a:gd name="T75" fmla="*/ 3677 h 7348"/>
                            <a:gd name="T76" fmla="*/ 8223 w 11277"/>
                            <a:gd name="T77" fmla="*/ 1831 h 7348"/>
                            <a:gd name="T78" fmla="*/ 8407 w 11277"/>
                            <a:gd name="T79" fmla="*/ 2014 h 7348"/>
                            <a:gd name="T80" fmla="*/ 8662 w 11277"/>
                            <a:gd name="T81" fmla="*/ 4550 h 7348"/>
                            <a:gd name="T82" fmla="*/ 711 w 11277"/>
                            <a:gd name="T83" fmla="*/ 71 h 7348"/>
                            <a:gd name="T84" fmla="*/ 1801 w 11277"/>
                            <a:gd name="T85" fmla="*/ 903 h 7348"/>
                            <a:gd name="T86" fmla="*/ 2891 w 11277"/>
                            <a:gd name="T87" fmla="*/ 71 h 7348"/>
                            <a:gd name="T88" fmla="*/ 3823 w 11277"/>
                            <a:gd name="T89" fmla="*/ 761 h 7348"/>
                            <a:gd name="T90" fmla="*/ 5097 w 11277"/>
                            <a:gd name="T91" fmla="*/ 253 h 7348"/>
                            <a:gd name="T92" fmla="*/ 6044 w 11277"/>
                            <a:gd name="T93" fmla="*/ 71 h 7348"/>
                            <a:gd name="T94" fmla="*/ 7134 w 11277"/>
                            <a:gd name="T95" fmla="*/ 1156 h 7348"/>
                            <a:gd name="T96" fmla="*/ 8223 w 11277"/>
                            <a:gd name="T97" fmla="*/ 832 h 7348"/>
                            <a:gd name="T98" fmla="*/ 9183 w 11277"/>
                            <a:gd name="T99" fmla="*/ 6052 h 7348"/>
                            <a:gd name="T100" fmla="*/ 8929 w 11277"/>
                            <a:gd name="T101" fmla="*/ 3789 h 7348"/>
                            <a:gd name="T102" fmla="*/ 9183 w 11277"/>
                            <a:gd name="T103" fmla="*/ 1253 h 7348"/>
                            <a:gd name="T104" fmla="*/ 9367 w 11277"/>
                            <a:gd name="T105" fmla="*/ 4621 h 7348"/>
                            <a:gd name="T106" fmla="*/ 9693 w 11277"/>
                            <a:gd name="T107" fmla="*/ 2409 h 7348"/>
                            <a:gd name="T108" fmla="*/ 10442 w 11277"/>
                            <a:gd name="T109" fmla="*/ 6052 h 7348"/>
                            <a:gd name="T110" fmla="*/ 10951 w 11277"/>
                            <a:gd name="T111" fmla="*/ 6559 h 7348"/>
                            <a:gd name="T112" fmla="*/ 9862 w 11277"/>
                            <a:gd name="T113" fmla="*/ 3353 h 7348"/>
                            <a:gd name="T114" fmla="*/ 10442 w 11277"/>
                            <a:gd name="T115" fmla="*/ 4692 h 7348"/>
                            <a:gd name="T116" fmla="*/ 10768 w 11277"/>
                            <a:gd name="T117" fmla="*/ 2846 h 7348"/>
                            <a:gd name="T118" fmla="*/ 10951 w 11277"/>
                            <a:gd name="T119" fmla="*/ 1507 h 7348"/>
                            <a:gd name="T120" fmla="*/ 11206 w 11277"/>
                            <a:gd name="T121" fmla="*/ 5311 h 7348"/>
                            <a:gd name="T122" fmla="*/ 9622 w 11277"/>
                            <a:gd name="T123" fmla="*/ 324 h 7348"/>
                            <a:gd name="T124" fmla="*/ 10697 w 11277"/>
                            <a:gd name="T125" fmla="*/ 903 h 73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277" h="7348">
                              <a:moveTo>
                                <a:pt x="89" y="6884"/>
                              </a:moveTo>
                              <a:cubicBezTo>
                                <a:pt x="89" y="6923"/>
                                <a:pt x="58" y="6955"/>
                                <a:pt x="18" y="6955"/>
                              </a:cubicBezTo>
                              <a:cubicBezTo>
                                <a:pt x="12" y="6955"/>
                                <a:pt x="6" y="6954"/>
                                <a:pt x="0" y="6952"/>
                              </a:cubicBezTo>
                              <a:cubicBezTo>
                                <a:pt x="0" y="6815"/>
                                <a:pt x="0" y="6815"/>
                                <a:pt x="0" y="6815"/>
                              </a:cubicBezTo>
                              <a:cubicBezTo>
                                <a:pt x="6" y="6814"/>
                                <a:pt x="12" y="6813"/>
                                <a:pt x="18" y="6813"/>
                              </a:cubicBezTo>
                              <a:cubicBezTo>
                                <a:pt x="58" y="6813"/>
                                <a:pt x="89" y="6844"/>
                                <a:pt x="89" y="6884"/>
                              </a:cubicBezTo>
                              <a:close/>
                              <a:moveTo>
                                <a:pt x="18" y="6305"/>
                              </a:moveTo>
                              <a:cubicBezTo>
                                <a:pt x="12" y="6305"/>
                                <a:pt x="6" y="6306"/>
                                <a:pt x="0" y="6308"/>
                              </a:cubicBezTo>
                              <a:cubicBezTo>
                                <a:pt x="0" y="6445"/>
                                <a:pt x="0" y="6445"/>
                                <a:pt x="0" y="6445"/>
                              </a:cubicBezTo>
                              <a:cubicBezTo>
                                <a:pt x="6" y="6446"/>
                                <a:pt x="12" y="6447"/>
                                <a:pt x="18" y="6447"/>
                              </a:cubicBezTo>
                              <a:cubicBezTo>
                                <a:pt x="58" y="6447"/>
                                <a:pt x="89" y="6416"/>
                                <a:pt x="89" y="6376"/>
                              </a:cubicBezTo>
                              <a:cubicBezTo>
                                <a:pt x="89" y="6337"/>
                                <a:pt x="58" y="6305"/>
                                <a:pt x="18" y="6305"/>
                              </a:cubicBezTo>
                              <a:close/>
                              <a:moveTo>
                                <a:pt x="18" y="6559"/>
                              </a:moveTo>
                              <a:cubicBezTo>
                                <a:pt x="12" y="6559"/>
                                <a:pt x="6" y="6560"/>
                                <a:pt x="0" y="6562"/>
                              </a:cubicBezTo>
                              <a:cubicBezTo>
                                <a:pt x="0" y="6698"/>
                                <a:pt x="0" y="6698"/>
                                <a:pt x="0" y="6698"/>
                              </a:cubicBezTo>
                              <a:cubicBezTo>
                                <a:pt x="6" y="6700"/>
                                <a:pt x="12" y="6701"/>
                                <a:pt x="18" y="6701"/>
                              </a:cubicBezTo>
                              <a:cubicBezTo>
                                <a:pt x="58" y="6701"/>
                                <a:pt x="89" y="6669"/>
                                <a:pt x="89" y="6630"/>
                              </a:cubicBezTo>
                              <a:cubicBezTo>
                                <a:pt x="89" y="6591"/>
                                <a:pt x="58" y="6559"/>
                                <a:pt x="18" y="6559"/>
                              </a:cubicBezTo>
                              <a:close/>
                              <a:moveTo>
                                <a:pt x="18" y="5545"/>
                              </a:moveTo>
                              <a:cubicBezTo>
                                <a:pt x="12" y="5545"/>
                                <a:pt x="6" y="5546"/>
                                <a:pt x="0" y="5547"/>
                              </a:cubicBezTo>
                              <a:cubicBezTo>
                                <a:pt x="0" y="5684"/>
                                <a:pt x="0" y="5684"/>
                                <a:pt x="0" y="5684"/>
                              </a:cubicBezTo>
                              <a:cubicBezTo>
                                <a:pt x="6" y="5685"/>
                                <a:pt x="12" y="5687"/>
                                <a:pt x="18" y="5687"/>
                              </a:cubicBezTo>
                              <a:cubicBezTo>
                                <a:pt x="58" y="5687"/>
                                <a:pt x="89" y="5655"/>
                                <a:pt x="89" y="5616"/>
                              </a:cubicBezTo>
                              <a:cubicBezTo>
                                <a:pt x="89" y="5576"/>
                                <a:pt x="58" y="5545"/>
                                <a:pt x="18" y="5545"/>
                              </a:cubicBezTo>
                              <a:close/>
                              <a:moveTo>
                                <a:pt x="18" y="7320"/>
                              </a:moveTo>
                              <a:cubicBezTo>
                                <a:pt x="12" y="7320"/>
                                <a:pt x="6" y="7321"/>
                                <a:pt x="0" y="7322"/>
                              </a:cubicBezTo>
                              <a:cubicBezTo>
                                <a:pt x="0" y="7348"/>
                                <a:pt x="0" y="7348"/>
                                <a:pt x="0" y="7348"/>
                              </a:cubicBezTo>
                              <a:cubicBezTo>
                                <a:pt x="74" y="7348"/>
                                <a:pt x="74" y="7348"/>
                                <a:pt x="74" y="7348"/>
                              </a:cubicBezTo>
                              <a:cubicBezTo>
                                <a:pt x="61" y="7331"/>
                                <a:pt x="41" y="7320"/>
                                <a:pt x="18" y="7320"/>
                              </a:cubicBezTo>
                              <a:close/>
                              <a:moveTo>
                                <a:pt x="18" y="7066"/>
                              </a:moveTo>
                              <a:cubicBezTo>
                                <a:pt x="12" y="7066"/>
                                <a:pt x="6" y="7067"/>
                                <a:pt x="0" y="7069"/>
                              </a:cubicBezTo>
                              <a:cubicBezTo>
                                <a:pt x="0" y="7206"/>
                                <a:pt x="0" y="7206"/>
                                <a:pt x="0" y="7206"/>
                              </a:cubicBezTo>
                              <a:cubicBezTo>
                                <a:pt x="6" y="7207"/>
                                <a:pt x="12" y="7208"/>
                                <a:pt x="18" y="7208"/>
                              </a:cubicBezTo>
                              <a:cubicBezTo>
                                <a:pt x="58" y="7208"/>
                                <a:pt x="89" y="7177"/>
                                <a:pt x="89" y="7137"/>
                              </a:cubicBezTo>
                              <a:cubicBezTo>
                                <a:pt x="89" y="7098"/>
                                <a:pt x="58" y="7066"/>
                                <a:pt x="18" y="7066"/>
                              </a:cubicBezTo>
                              <a:close/>
                              <a:moveTo>
                                <a:pt x="18" y="6052"/>
                              </a:moveTo>
                              <a:cubicBezTo>
                                <a:pt x="12" y="6052"/>
                                <a:pt x="6" y="6053"/>
                                <a:pt x="0" y="6055"/>
                              </a:cubicBezTo>
                              <a:cubicBezTo>
                                <a:pt x="0" y="6191"/>
                                <a:pt x="0" y="6191"/>
                                <a:pt x="0" y="6191"/>
                              </a:cubicBezTo>
                              <a:cubicBezTo>
                                <a:pt x="6" y="6193"/>
                                <a:pt x="12" y="6194"/>
                                <a:pt x="18" y="6194"/>
                              </a:cubicBezTo>
                              <a:cubicBezTo>
                                <a:pt x="58" y="6194"/>
                                <a:pt x="89" y="6162"/>
                                <a:pt x="89" y="6123"/>
                              </a:cubicBezTo>
                              <a:cubicBezTo>
                                <a:pt x="89" y="6084"/>
                                <a:pt x="58" y="6052"/>
                                <a:pt x="18" y="6052"/>
                              </a:cubicBezTo>
                              <a:close/>
                              <a:moveTo>
                                <a:pt x="18" y="5798"/>
                              </a:moveTo>
                              <a:cubicBezTo>
                                <a:pt x="12" y="5798"/>
                                <a:pt x="6" y="5800"/>
                                <a:pt x="0" y="5801"/>
                              </a:cubicBezTo>
                              <a:cubicBezTo>
                                <a:pt x="0" y="5938"/>
                                <a:pt x="0" y="5938"/>
                                <a:pt x="0" y="5938"/>
                              </a:cubicBezTo>
                              <a:cubicBezTo>
                                <a:pt x="6" y="5939"/>
                                <a:pt x="12" y="5940"/>
                                <a:pt x="18" y="5940"/>
                              </a:cubicBezTo>
                              <a:cubicBezTo>
                                <a:pt x="58" y="5940"/>
                                <a:pt x="89" y="5908"/>
                                <a:pt x="89" y="5869"/>
                              </a:cubicBezTo>
                              <a:cubicBezTo>
                                <a:pt x="89" y="5830"/>
                                <a:pt x="58" y="5798"/>
                                <a:pt x="18" y="5798"/>
                              </a:cubicBezTo>
                              <a:close/>
                              <a:moveTo>
                                <a:pt x="273" y="7320"/>
                              </a:moveTo>
                              <a:cubicBezTo>
                                <a:pt x="250" y="7320"/>
                                <a:pt x="230" y="7331"/>
                                <a:pt x="217" y="7348"/>
                              </a:cubicBezTo>
                              <a:cubicBezTo>
                                <a:pt x="329" y="7348"/>
                                <a:pt x="329" y="7348"/>
                                <a:pt x="329" y="7348"/>
                              </a:cubicBezTo>
                              <a:cubicBezTo>
                                <a:pt x="316" y="7331"/>
                                <a:pt x="296" y="7320"/>
                                <a:pt x="273" y="7320"/>
                              </a:cubicBezTo>
                              <a:close/>
                              <a:moveTo>
                                <a:pt x="273" y="6813"/>
                              </a:moveTo>
                              <a:cubicBezTo>
                                <a:pt x="234" y="6813"/>
                                <a:pt x="202" y="6844"/>
                                <a:pt x="202" y="6884"/>
                              </a:cubicBezTo>
                              <a:cubicBezTo>
                                <a:pt x="202" y="6923"/>
                                <a:pt x="234" y="6955"/>
                                <a:pt x="273" y="6955"/>
                              </a:cubicBezTo>
                              <a:cubicBezTo>
                                <a:pt x="312" y="6955"/>
                                <a:pt x="344" y="6923"/>
                                <a:pt x="344" y="6884"/>
                              </a:cubicBezTo>
                              <a:cubicBezTo>
                                <a:pt x="344" y="6844"/>
                                <a:pt x="312" y="6813"/>
                                <a:pt x="273" y="6813"/>
                              </a:cubicBezTo>
                              <a:close/>
                              <a:moveTo>
                                <a:pt x="273" y="6305"/>
                              </a:moveTo>
                              <a:cubicBezTo>
                                <a:pt x="234" y="6305"/>
                                <a:pt x="202" y="6337"/>
                                <a:pt x="202" y="6376"/>
                              </a:cubicBezTo>
                              <a:cubicBezTo>
                                <a:pt x="202" y="6416"/>
                                <a:pt x="234" y="6447"/>
                                <a:pt x="273" y="6447"/>
                              </a:cubicBezTo>
                              <a:cubicBezTo>
                                <a:pt x="312" y="6447"/>
                                <a:pt x="344" y="6416"/>
                                <a:pt x="344" y="6376"/>
                              </a:cubicBezTo>
                              <a:cubicBezTo>
                                <a:pt x="344" y="6337"/>
                                <a:pt x="312" y="6305"/>
                                <a:pt x="273" y="6305"/>
                              </a:cubicBezTo>
                              <a:close/>
                              <a:moveTo>
                                <a:pt x="273" y="7066"/>
                              </a:moveTo>
                              <a:cubicBezTo>
                                <a:pt x="234" y="7066"/>
                                <a:pt x="202" y="7098"/>
                                <a:pt x="202" y="7137"/>
                              </a:cubicBezTo>
                              <a:cubicBezTo>
                                <a:pt x="202" y="7177"/>
                                <a:pt x="234" y="7208"/>
                                <a:pt x="273" y="7208"/>
                              </a:cubicBezTo>
                              <a:cubicBezTo>
                                <a:pt x="312" y="7208"/>
                                <a:pt x="344" y="7177"/>
                                <a:pt x="344" y="7137"/>
                              </a:cubicBezTo>
                              <a:cubicBezTo>
                                <a:pt x="344" y="7098"/>
                                <a:pt x="312" y="7066"/>
                                <a:pt x="273" y="7066"/>
                              </a:cubicBezTo>
                              <a:close/>
                              <a:moveTo>
                                <a:pt x="273" y="5545"/>
                              </a:moveTo>
                              <a:cubicBezTo>
                                <a:pt x="234" y="5545"/>
                                <a:pt x="202" y="5576"/>
                                <a:pt x="202" y="5616"/>
                              </a:cubicBezTo>
                              <a:cubicBezTo>
                                <a:pt x="202" y="5655"/>
                                <a:pt x="234" y="5687"/>
                                <a:pt x="273" y="5687"/>
                              </a:cubicBezTo>
                              <a:cubicBezTo>
                                <a:pt x="312" y="5687"/>
                                <a:pt x="344" y="5655"/>
                                <a:pt x="344" y="5616"/>
                              </a:cubicBezTo>
                              <a:cubicBezTo>
                                <a:pt x="344" y="5576"/>
                                <a:pt x="312" y="5545"/>
                                <a:pt x="273" y="5545"/>
                              </a:cubicBezTo>
                              <a:close/>
                              <a:moveTo>
                                <a:pt x="273" y="6559"/>
                              </a:moveTo>
                              <a:cubicBezTo>
                                <a:pt x="234" y="6559"/>
                                <a:pt x="202" y="6591"/>
                                <a:pt x="202" y="6630"/>
                              </a:cubicBezTo>
                              <a:cubicBezTo>
                                <a:pt x="202" y="6669"/>
                                <a:pt x="234" y="6701"/>
                                <a:pt x="273" y="6701"/>
                              </a:cubicBezTo>
                              <a:cubicBezTo>
                                <a:pt x="312" y="6701"/>
                                <a:pt x="344" y="6669"/>
                                <a:pt x="344" y="6630"/>
                              </a:cubicBezTo>
                              <a:cubicBezTo>
                                <a:pt x="344" y="6591"/>
                                <a:pt x="312" y="6559"/>
                                <a:pt x="273" y="6559"/>
                              </a:cubicBezTo>
                              <a:close/>
                              <a:moveTo>
                                <a:pt x="273" y="6052"/>
                              </a:moveTo>
                              <a:cubicBezTo>
                                <a:pt x="234" y="6052"/>
                                <a:pt x="202" y="6083"/>
                                <a:pt x="202" y="6123"/>
                              </a:cubicBezTo>
                              <a:cubicBezTo>
                                <a:pt x="202" y="6162"/>
                                <a:pt x="234" y="6194"/>
                                <a:pt x="273" y="6194"/>
                              </a:cubicBezTo>
                              <a:cubicBezTo>
                                <a:pt x="312" y="6194"/>
                                <a:pt x="344" y="6162"/>
                                <a:pt x="344" y="6123"/>
                              </a:cubicBezTo>
                              <a:cubicBezTo>
                                <a:pt x="344" y="6083"/>
                                <a:pt x="312" y="6052"/>
                                <a:pt x="273" y="6052"/>
                              </a:cubicBezTo>
                              <a:close/>
                              <a:moveTo>
                                <a:pt x="273" y="5798"/>
                              </a:moveTo>
                              <a:cubicBezTo>
                                <a:pt x="234" y="5798"/>
                                <a:pt x="202" y="5830"/>
                                <a:pt x="202" y="5869"/>
                              </a:cubicBezTo>
                              <a:cubicBezTo>
                                <a:pt x="202" y="5908"/>
                                <a:pt x="234" y="5940"/>
                                <a:pt x="273" y="5940"/>
                              </a:cubicBezTo>
                              <a:cubicBezTo>
                                <a:pt x="312" y="5940"/>
                                <a:pt x="344" y="5908"/>
                                <a:pt x="344" y="5869"/>
                              </a:cubicBezTo>
                              <a:cubicBezTo>
                                <a:pt x="344" y="5830"/>
                                <a:pt x="312" y="5798"/>
                                <a:pt x="273" y="5798"/>
                              </a:cubicBezTo>
                              <a:close/>
                              <a:moveTo>
                                <a:pt x="528" y="6813"/>
                              </a:moveTo>
                              <a:cubicBezTo>
                                <a:pt x="488" y="6813"/>
                                <a:pt x="457" y="6844"/>
                                <a:pt x="457" y="6884"/>
                              </a:cubicBezTo>
                              <a:cubicBezTo>
                                <a:pt x="457" y="6923"/>
                                <a:pt x="488" y="6955"/>
                                <a:pt x="528" y="6955"/>
                              </a:cubicBezTo>
                              <a:cubicBezTo>
                                <a:pt x="567" y="6955"/>
                                <a:pt x="599" y="6923"/>
                                <a:pt x="599" y="6884"/>
                              </a:cubicBezTo>
                              <a:cubicBezTo>
                                <a:pt x="599" y="6844"/>
                                <a:pt x="567" y="6813"/>
                                <a:pt x="528" y="6813"/>
                              </a:cubicBezTo>
                              <a:close/>
                              <a:moveTo>
                                <a:pt x="528" y="6559"/>
                              </a:moveTo>
                              <a:cubicBezTo>
                                <a:pt x="488" y="6559"/>
                                <a:pt x="457" y="6591"/>
                                <a:pt x="457" y="6630"/>
                              </a:cubicBezTo>
                              <a:cubicBezTo>
                                <a:pt x="457" y="6669"/>
                                <a:pt x="488" y="6701"/>
                                <a:pt x="528" y="6701"/>
                              </a:cubicBezTo>
                              <a:cubicBezTo>
                                <a:pt x="567" y="6701"/>
                                <a:pt x="599" y="6669"/>
                                <a:pt x="599" y="6630"/>
                              </a:cubicBezTo>
                              <a:cubicBezTo>
                                <a:pt x="599" y="6591"/>
                                <a:pt x="567" y="6559"/>
                                <a:pt x="528" y="6559"/>
                              </a:cubicBezTo>
                              <a:close/>
                              <a:moveTo>
                                <a:pt x="528" y="7066"/>
                              </a:moveTo>
                              <a:cubicBezTo>
                                <a:pt x="488" y="7066"/>
                                <a:pt x="457" y="7098"/>
                                <a:pt x="457" y="7137"/>
                              </a:cubicBezTo>
                              <a:cubicBezTo>
                                <a:pt x="457" y="7177"/>
                                <a:pt x="488" y="7208"/>
                                <a:pt x="528" y="7208"/>
                              </a:cubicBezTo>
                              <a:cubicBezTo>
                                <a:pt x="567" y="7208"/>
                                <a:pt x="599" y="7177"/>
                                <a:pt x="599" y="7137"/>
                              </a:cubicBezTo>
                              <a:cubicBezTo>
                                <a:pt x="599" y="7098"/>
                                <a:pt x="567" y="7066"/>
                                <a:pt x="528" y="7066"/>
                              </a:cubicBezTo>
                              <a:close/>
                              <a:moveTo>
                                <a:pt x="528" y="5545"/>
                              </a:moveTo>
                              <a:cubicBezTo>
                                <a:pt x="488" y="5545"/>
                                <a:pt x="457" y="5576"/>
                                <a:pt x="457" y="5616"/>
                              </a:cubicBezTo>
                              <a:cubicBezTo>
                                <a:pt x="457" y="5655"/>
                                <a:pt x="488" y="5687"/>
                                <a:pt x="528" y="5687"/>
                              </a:cubicBezTo>
                              <a:cubicBezTo>
                                <a:pt x="567" y="5687"/>
                                <a:pt x="599" y="5655"/>
                                <a:pt x="599" y="5616"/>
                              </a:cubicBezTo>
                              <a:cubicBezTo>
                                <a:pt x="599" y="5576"/>
                                <a:pt x="567" y="5545"/>
                                <a:pt x="528" y="5545"/>
                              </a:cubicBezTo>
                              <a:close/>
                              <a:moveTo>
                                <a:pt x="528" y="6305"/>
                              </a:moveTo>
                              <a:cubicBezTo>
                                <a:pt x="488" y="6305"/>
                                <a:pt x="457" y="6337"/>
                                <a:pt x="457" y="6376"/>
                              </a:cubicBezTo>
                              <a:cubicBezTo>
                                <a:pt x="457" y="6416"/>
                                <a:pt x="488" y="6447"/>
                                <a:pt x="528" y="6447"/>
                              </a:cubicBezTo>
                              <a:cubicBezTo>
                                <a:pt x="567" y="6447"/>
                                <a:pt x="599" y="6416"/>
                                <a:pt x="599" y="6376"/>
                              </a:cubicBezTo>
                              <a:cubicBezTo>
                                <a:pt x="599" y="6337"/>
                                <a:pt x="567" y="6305"/>
                                <a:pt x="528" y="6305"/>
                              </a:cubicBezTo>
                              <a:close/>
                              <a:moveTo>
                                <a:pt x="528" y="6052"/>
                              </a:moveTo>
                              <a:cubicBezTo>
                                <a:pt x="488" y="6052"/>
                                <a:pt x="457" y="6084"/>
                                <a:pt x="457" y="6123"/>
                              </a:cubicBezTo>
                              <a:cubicBezTo>
                                <a:pt x="457" y="6162"/>
                                <a:pt x="488" y="6194"/>
                                <a:pt x="528" y="6194"/>
                              </a:cubicBezTo>
                              <a:cubicBezTo>
                                <a:pt x="567" y="6194"/>
                                <a:pt x="599" y="6162"/>
                                <a:pt x="599" y="6123"/>
                              </a:cubicBezTo>
                              <a:cubicBezTo>
                                <a:pt x="599" y="6084"/>
                                <a:pt x="567" y="6052"/>
                                <a:pt x="528" y="6052"/>
                              </a:cubicBezTo>
                              <a:close/>
                              <a:moveTo>
                                <a:pt x="528" y="5798"/>
                              </a:moveTo>
                              <a:cubicBezTo>
                                <a:pt x="488" y="5798"/>
                                <a:pt x="457" y="5830"/>
                                <a:pt x="457" y="5869"/>
                              </a:cubicBezTo>
                              <a:cubicBezTo>
                                <a:pt x="457" y="5908"/>
                                <a:pt x="488" y="5940"/>
                                <a:pt x="528" y="5940"/>
                              </a:cubicBezTo>
                              <a:cubicBezTo>
                                <a:pt x="567" y="5940"/>
                                <a:pt x="599" y="5908"/>
                                <a:pt x="599" y="5869"/>
                              </a:cubicBezTo>
                              <a:cubicBezTo>
                                <a:pt x="599" y="5830"/>
                                <a:pt x="567" y="5798"/>
                                <a:pt x="528" y="5798"/>
                              </a:cubicBezTo>
                              <a:close/>
                              <a:moveTo>
                                <a:pt x="528" y="7320"/>
                              </a:moveTo>
                              <a:cubicBezTo>
                                <a:pt x="505" y="7320"/>
                                <a:pt x="485" y="7331"/>
                                <a:pt x="472" y="7348"/>
                              </a:cubicBezTo>
                              <a:cubicBezTo>
                                <a:pt x="584" y="7348"/>
                                <a:pt x="584" y="7348"/>
                                <a:pt x="584" y="7348"/>
                              </a:cubicBezTo>
                              <a:cubicBezTo>
                                <a:pt x="571" y="7331"/>
                                <a:pt x="551" y="7320"/>
                                <a:pt x="528" y="7320"/>
                              </a:cubicBezTo>
                              <a:close/>
                              <a:moveTo>
                                <a:pt x="782" y="6813"/>
                              </a:moveTo>
                              <a:cubicBezTo>
                                <a:pt x="743" y="6813"/>
                                <a:pt x="711" y="6844"/>
                                <a:pt x="711" y="6884"/>
                              </a:cubicBezTo>
                              <a:cubicBezTo>
                                <a:pt x="711" y="6923"/>
                                <a:pt x="743" y="6955"/>
                                <a:pt x="782" y="6955"/>
                              </a:cubicBezTo>
                              <a:cubicBezTo>
                                <a:pt x="822" y="6955"/>
                                <a:pt x="853" y="6923"/>
                                <a:pt x="853" y="6884"/>
                              </a:cubicBezTo>
                              <a:cubicBezTo>
                                <a:pt x="853" y="6844"/>
                                <a:pt x="822" y="6813"/>
                                <a:pt x="782" y="6813"/>
                              </a:cubicBezTo>
                              <a:close/>
                              <a:moveTo>
                                <a:pt x="782" y="6559"/>
                              </a:moveTo>
                              <a:cubicBezTo>
                                <a:pt x="743" y="6559"/>
                                <a:pt x="711" y="6591"/>
                                <a:pt x="711" y="6630"/>
                              </a:cubicBezTo>
                              <a:cubicBezTo>
                                <a:pt x="711" y="6669"/>
                                <a:pt x="743" y="6701"/>
                                <a:pt x="782" y="6701"/>
                              </a:cubicBezTo>
                              <a:cubicBezTo>
                                <a:pt x="822" y="6701"/>
                                <a:pt x="853" y="6669"/>
                                <a:pt x="853" y="6630"/>
                              </a:cubicBezTo>
                              <a:cubicBezTo>
                                <a:pt x="853" y="6591"/>
                                <a:pt x="822" y="6559"/>
                                <a:pt x="782" y="6559"/>
                              </a:cubicBezTo>
                              <a:close/>
                              <a:moveTo>
                                <a:pt x="782" y="7066"/>
                              </a:moveTo>
                              <a:cubicBezTo>
                                <a:pt x="743" y="7066"/>
                                <a:pt x="711" y="7098"/>
                                <a:pt x="711" y="7137"/>
                              </a:cubicBezTo>
                              <a:cubicBezTo>
                                <a:pt x="711" y="7177"/>
                                <a:pt x="743" y="7208"/>
                                <a:pt x="782" y="7208"/>
                              </a:cubicBezTo>
                              <a:cubicBezTo>
                                <a:pt x="822" y="7208"/>
                                <a:pt x="853" y="7177"/>
                                <a:pt x="853" y="7137"/>
                              </a:cubicBezTo>
                              <a:cubicBezTo>
                                <a:pt x="853" y="7098"/>
                                <a:pt x="822" y="7066"/>
                                <a:pt x="782" y="7066"/>
                              </a:cubicBezTo>
                              <a:close/>
                              <a:moveTo>
                                <a:pt x="782" y="5545"/>
                              </a:moveTo>
                              <a:cubicBezTo>
                                <a:pt x="743" y="5545"/>
                                <a:pt x="711" y="5576"/>
                                <a:pt x="711" y="5616"/>
                              </a:cubicBezTo>
                              <a:cubicBezTo>
                                <a:pt x="711" y="5655"/>
                                <a:pt x="743" y="5687"/>
                                <a:pt x="782" y="5687"/>
                              </a:cubicBezTo>
                              <a:cubicBezTo>
                                <a:pt x="822" y="5687"/>
                                <a:pt x="853" y="5655"/>
                                <a:pt x="853" y="5616"/>
                              </a:cubicBezTo>
                              <a:cubicBezTo>
                                <a:pt x="853" y="5576"/>
                                <a:pt x="822" y="5545"/>
                                <a:pt x="782" y="5545"/>
                              </a:cubicBezTo>
                              <a:close/>
                              <a:moveTo>
                                <a:pt x="782" y="7320"/>
                              </a:moveTo>
                              <a:cubicBezTo>
                                <a:pt x="759" y="7320"/>
                                <a:pt x="739" y="7331"/>
                                <a:pt x="726" y="7348"/>
                              </a:cubicBezTo>
                              <a:cubicBezTo>
                                <a:pt x="838" y="7348"/>
                                <a:pt x="838" y="7348"/>
                                <a:pt x="838" y="7348"/>
                              </a:cubicBezTo>
                              <a:cubicBezTo>
                                <a:pt x="825" y="7331"/>
                                <a:pt x="805" y="7320"/>
                                <a:pt x="782" y="7320"/>
                              </a:cubicBezTo>
                              <a:close/>
                              <a:moveTo>
                                <a:pt x="782" y="6305"/>
                              </a:moveTo>
                              <a:cubicBezTo>
                                <a:pt x="743" y="6305"/>
                                <a:pt x="711" y="6337"/>
                                <a:pt x="711" y="6376"/>
                              </a:cubicBezTo>
                              <a:cubicBezTo>
                                <a:pt x="711" y="6416"/>
                                <a:pt x="743" y="6447"/>
                                <a:pt x="782" y="6447"/>
                              </a:cubicBezTo>
                              <a:cubicBezTo>
                                <a:pt x="822" y="6447"/>
                                <a:pt x="853" y="6416"/>
                                <a:pt x="853" y="6376"/>
                              </a:cubicBezTo>
                              <a:cubicBezTo>
                                <a:pt x="853" y="6337"/>
                                <a:pt x="822" y="6305"/>
                                <a:pt x="782" y="6305"/>
                              </a:cubicBezTo>
                              <a:close/>
                              <a:moveTo>
                                <a:pt x="782" y="6052"/>
                              </a:moveTo>
                              <a:cubicBezTo>
                                <a:pt x="743" y="6052"/>
                                <a:pt x="711" y="6084"/>
                                <a:pt x="711" y="6123"/>
                              </a:cubicBezTo>
                              <a:cubicBezTo>
                                <a:pt x="711" y="6162"/>
                                <a:pt x="743" y="6194"/>
                                <a:pt x="782" y="6194"/>
                              </a:cubicBezTo>
                              <a:cubicBezTo>
                                <a:pt x="822" y="6194"/>
                                <a:pt x="853" y="6162"/>
                                <a:pt x="853" y="6123"/>
                              </a:cubicBezTo>
                              <a:cubicBezTo>
                                <a:pt x="853" y="6084"/>
                                <a:pt x="822" y="6052"/>
                                <a:pt x="782" y="6052"/>
                              </a:cubicBezTo>
                              <a:close/>
                              <a:moveTo>
                                <a:pt x="782" y="5798"/>
                              </a:moveTo>
                              <a:cubicBezTo>
                                <a:pt x="743" y="5798"/>
                                <a:pt x="711" y="5830"/>
                                <a:pt x="711" y="5869"/>
                              </a:cubicBezTo>
                              <a:cubicBezTo>
                                <a:pt x="711" y="5908"/>
                                <a:pt x="743" y="5940"/>
                                <a:pt x="782" y="5940"/>
                              </a:cubicBezTo>
                              <a:cubicBezTo>
                                <a:pt x="822" y="5940"/>
                                <a:pt x="853" y="5908"/>
                                <a:pt x="853" y="5869"/>
                              </a:cubicBezTo>
                              <a:cubicBezTo>
                                <a:pt x="853" y="5830"/>
                                <a:pt x="822" y="5798"/>
                                <a:pt x="782" y="5798"/>
                              </a:cubicBezTo>
                              <a:close/>
                              <a:moveTo>
                                <a:pt x="1037" y="6052"/>
                              </a:moveTo>
                              <a:cubicBezTo>
                                <a:pt x="998" y="6052"/>
                                <a:pt x="966" y="6083"/>
                                <a:pt x="966" y="6123"/>
                              </a:cubicBezTo>
                              <a:cubicBezTo>
                                <a:pt x="966" y="6162"/>
                                <a:pt x="998" y="6194"/>
                                <a:pt x="1037" y="6194"/>
                              </a:cubicBezTo>
                              <a:cubicBezTo>
                                <a:pt x="1076" y="6194"/>
                                <a:pt x="1108" y="6162"/>
                                <a:pt x="1108" y="6123"/>
                              </a:cubicBezTo>
                              <a:cubicBezTo>
                                <a:pt x="1108" y="6083"/>
                                <a:pt x="1076" y="6052"/>
                                <a:pt x="1037" y="6052"/>
                              </a:cubicBezTo>
                              <a:close/>
                              <a:moveTo>
                                <a:pt x="1037" y="5798"/>
                              </a:moveTo>
                              <a:cubicBezTo>
                                <a:pt x="998" y="5798"/>
                                <a:pt x="966" y="5830"/>
                                <a:pt x="966" y="5869"/>
                              </a:cubicBezTo>
                              <a:cubicBezTo>
                                <a:pt x="966" y="5908"/>
                                <a:pt x="998" y="5940"/>
                                <a:pt x="1037" y="5940"/>
                              </a:cubicBezTo>
                              <a:cubicBezTo>
                                <a:pt x="1076" y="5940"/>
                                <a:pt x="1108" y="5908"/>
                                <a:pt x="1108" y="5869"/>
                              </a:cubicBezTo>
                              <a:cubicBezTo>
                                <a:pt x="1108" y="5830"/>
                                <a:pt x="1076" y="5798"/>
                                <a:pt x="1037" y="5798"/>
                              </a:cubicBezTo>
                              <a:close/>
                              <a:moveTo>
                                <a:pt x="1037" y="5545"/>
                              </a:moveTo>
                              <a:cubicBezTo>
                                <a:pt x="998" y="5545"/>
                                <a:pt x="966" y="5576"/>
                                <a:pt x="966" y="5616"/>
                              </a:cubicBezTo>
                              <a:cubicBezTo>
                                <a:pt x="966" y="5655"/>
                                <a:pt x="998" y="5687"/>
                                <a:pt x="1037" y="5687"/>
                              </a:cubicBezTo>
                              <a:cubicBezTo>
                                <a:pt x="1076" y="5687"/>
                                <a:pt x="1108" y="5655"/>
                                <a:pt x="1108" y="5616"/>
                              </a:cubicBezTo>
                              <a:cubicBezTo>
                                <a:pt x="1108" y="5576"/>
                                <a:pt x="1076" y="5545"/>
                                <a:pt x="1037" y="5545"/>
                              </a:cubicBezTo>
                              <a:close/>
                              <a:moveTo>
                                <a:pt x="1037" y="6559"/>
                              </a:moveTo>
                              <a:cubicBezTo>
                                <a:pt x="998" y="6559"/>
                                <a:pt x="966" y="6591"/>
                                <a:pt x="966" y="6630"/>
                              </a:cubicBezTo>
                              <a:cubicBezTo>
                                <a:pt x="966" y="6669"/>
                                <a:pt x="998" y="6701"/>
                                <a:pt x="1037" y="6701"/>
                              </a:cubicBezTo>
                              <a:cubicBezTo>
                                <a:pt x="1076" y="6701"/>
                                <a:pt x="1108" y="6669"/>
                                <a:pt x="1108" y="6630"/>
                              </a:cubicBezTo>
                              <a:cubicBezTo>
                                <a:pt x="1108" y="6591"/>
                                <a:pt x="1076" y="6559"/>
                                <a:pt x="1037" y="6559"/>
                              </a:cubicBezTo>
                              <a:close/>
                              <a:moveTo>
                                <a:pt x="1037" y="6305"/>
                              </a:moveTo>
                              <a:cubicBezTo>
                                <a:pt x="998" y="6305"/>
                                <a:pt x="966" y="6337"/>
                                <a:pt x="966" y="6376"/>
                              </a:cubicBezTo>
                              <a:cubicBezTo>
                                <a:pt x="966" y="6416"/>
                                <a:pt x="998" y="6447"/>
                                <a:pt x="1037" y="6447"/>
                              </a:cubicBezTo>
                              <a:cubicBezTo>
                                <a:pt x="1076" y="6447"/>
                                <a:pt x="1108" y="6416"/>
                                <a:pt x="1108" y="6376"/>
                              </a:cubicBezTo>
                              <a:cubicBezTo>
                                <a:pt x="1108" y="6337"/>
                                <a:pt x="1076" y="6305"/>
                                <a:pt x="1037" y="6305"/>
                              </a:cubicBezTo>
                              <a:close/>
                              <a:moveTo>
                                <a:pt x="1037" y="6813"/>
                              </a:moveTo>
                              <a:cubicBezTo>
                                <a:pt x="998" y="6813"/>
                                <a:pt x="966" y="6844"/>
                                <a:pt x="966" y="6884"/>
                              </a:cubicBezTo>
                              <a:cubicBezTo>
                                <a:pt x="966" y="6923"/>
                                <a:pt x="998" y="6955"/>
                                <a:pt x="1037" y="6955"/>
                              </a:cubicBezTo>
                              <a:cubicBezTo>
                                <a:pt x="1076" y="6955"/>
                                <a:pt x="1108" y="6923"/>
                                <a:pt x="1108" y="6884"/>
                              </a:cubicBezTo>
                              <a:cubicBezTo>
                                <a:pt x="1108" y="6844"/>
                                <a:pt x="1076" y="6813"/>
                                <a:pt x="1037" y="6813"/>
                              </a:cubicBezTo>
                              <a:close/>
                              <a:moveTo>
                                <a:pt x="1037" y="7066"/>
                              </a:moveTo>
                              <a:cubicBezTo>
                                <a:pt x="998" y="7066"/>
                                <a:pt x="966" y="7098"/>
                                <a:pt x="966" y="7137"/>
                              </a:cubicBezTo>
                              <a:cubicBezTo>
                                <a:pt x="966" y="7177"/>
                                <a:pt x="998" y="7208"/>
                                <a:pt x="1037" y="7208"/>
                              </a:cubicBezTo>
                              <a:cubicBezTo>
                                <a:pt x="1076" y="7208"/>
                                <a:pt x="1108" y="7177"/>
                                <a:pt x="1108" y="7137"/>
                              </a:cubicBezTo>
                              <a:cubicBezTo>
                                <a:pt x="1108" y="7098"/>
                                <a:pt x="1076" y="7066"/>
                                <a:pt x="1037" y="7066"/>
                              </a:cubicBezTo>
                              <a:close/>
                              <a:moveTo>
                                <a:pt x="1037" y="7320"/>
                              </a:moveTo>
                              <a:cubicBezTo>
                                <a:pt x="1014" y="7320"/>
                                <a:pt x="994" y="7331"/>
                                <a:pt x="981" y="7348"/>
                              </a:cubicBezTo>
                              <a:cubicBezTo>
                                <a:pt x="1093" y="7348"/>
                                <a:pt x="1093" y="7348"/>
                                <a:pt x="1093" y="7348"/>
                              </a:cubicBezTo>
                              <a:cubicBezTo>
                                <a:pt x="1080" y="7331"/>
                                <a:pt x="1060" y="7320"/>
                                <a:pt x="1037" y="7320"/>
                              </a:cubicBezTo>
                              <a:close/>
                              <a:moveTo>
                                <a:pt x="1291" y="5798"/>
                              </a:moveTo>
                              <a:cubicBezTo>
                                <a:pt x="1252" y="5798"/>
                                <a:pt x="1221" y="5830"/>
                                <a:pt x="1221" y="5869"/>
                              </a:cubicBezTo>
                              <a:cubicBezTo>
                                <a:pt x="1221" y="5908"/>
                                <a:pt x="1252" y="5940"/>
                                <a:pt x="1291" y="5940"/>
                              </a:cubicBezTo>
                              <a:cubicBezTo>
                                <a:pt x="1331" y="5940"/>
                                <a:pt x="1362" y="5908"/>
                                <a:pt x="1362" y="5869"/>
                              </a:cubicBezTo>
                              <a:cubicBezTo>
                                <a:pt x="1362" y="5830"/>
                                <a:pt x="1331" y="5798"/>
                                <a:pt x="1291" y="5798"/>
                              </a:cubicBezTo>
                              <a:close/>
                              <a:moveTo>
                                <a:pt x="1291" y="5545"/>
                              </a:moveTo>
                              <a:cubicBezTo>
                                <a:pt x="1252" y="5545"/>
                                <a:pt x="1221" y="5576"/>
                                <a:pt x="1221" y="5616"/>
                              </a:cubicBezTo>
                              <a:cubicBezTo>
                                <a:pt x="1221" y="5655"/>
                                <a:pt x="1252" y="5687"/>
                                <a:pt x="1291" y="5687"/>
                              </a:cubicBezTo>
                              <a:cubicBezTo>
                                <a:pt x="1331" y="5687"/>
                                <a:pt x="1362" y="5655"/>
                                <a:pt x="1362" y="5616"/>
                              </a:cubicBezTo>
                              <a:cubicBezTo>
                                <a:pt x="1362" y="5576"/>
                                <a:pt x="1331" y="5545"/>
                                <a:pt x="1291" y="5545"/>
                              </a:cubicBezTo>
                              <a:close/>
                              <a:moveTo>
                                <a:pt x="1291" y="7320"/>
                              </a:moveTo>
                              <a:cubicBezTo>
                                <a:pt x="1269" y="7320"/>
                                <a:pt x="1249" y="7331"/>
                                <a:pt x="1236" y="7348"/>
                              </a:cubicBezTo>
                              <a:cubicBezTo>
                                <a:pt x="1348" y="7348"/>
                                <a:pt x="1348" y="7348"/>
                                <a:pt x="1348" y="7348"/>
                              </a:cubicBezTo>
                              <a:cubicBezTo>
                                <a:pt x="1335" y="7331"/>
                                <a:pt x="1314" y="7320"/>
                                <a:pt x="1291" y="7320"/>
                              </a:cubicBezTo>
                              <a:close/>
                              <a:moveTo>
                                <a:pt x="1291" y="6813"/>
                              </a:moveTo>
                              <a:cubicBezTo>
                                <a:pt x="1252" y="6813"/>
                                <a:pt x="1221" y="6844"/>
                                <a:pt x="1221" y="6884"/>
                              </a:cubicBezTo>
                              <a:cubicBezTo>
                                <a:pt x="1221" y="6923"/>
                                <a:pt x="1252" y="6955"/>
                                <a:pt x="1291" y="6955"/>
                              </a:cubicBezTo>
                              <a:cubicBezTo>
                                <a:pt x="1331" y="6955"/>
                                <a:pt x="1362" y="6923"/>
                                <a:pt x="1362" y="6884"/>
                              </a:cubicBezTo>
                              <a:cubicBezTo>
                                <a:pt x="1362" y="6844"/>
                                <a:pt x="1331" y="6813"/>
                                <a:pt x="1291" y="6813"/>
                              </a:cubicBezTo>
                              <a:close/>
                              <a:moveTo>
                                <a:pt x="1291" y="7066"/>
                              </a:moveTo>
                              <a:cubicBezTo>
                                <a:pt x="1252" y="7066"/>
                                <a:pt x="1221" y="7098"/>
                                <a:pt x="1221" y="7137"/>
                              </a:cubicBezTo>
                              <a:cubicBezTo>
                                <a:pt x="1221" y="7176"/>
                                <a:pt x="1252" y="7208"/>
                                <a:pt x="1291" y="7208"/>
                              </a:cubicBezTo>
                              <a:cubicBezTo>
                                <a:pt x="1331" y="7208"/>
                                <a:pt x="1362" y="7176"/>
                                <a:pt x="1362" y="7137"/>
                              </a:cubicBezTo>
                              <a:cubicBezTo>
                                <a:pt x="1362" y="7098"/>
                                <a:pt x="1331" y="7066"/>
                                <a:pt x="1291" y="7066"/>
                              </a:cubicBezTo>
                              <a:close/>
                              <a:moveTo>
                                <a:pt x="1291" y="6559"/>
                              </a:moveTo>
                              <a:cubicBezTo>
                                <a:pt x="1252" y="6559"/>
                                <a:pt x="1221" y="6591"/>
                                <a:pt x="1221" y="6630"/>
                              </a:cubicBezTo>
                              <a:cubicBezTo>
                                <a:pt x="1221" y="6669"/>
                                <a:pt x="1252" y="6701"/>
                                <a:pt x="1291" y="6701"/>
                              </a:cubicBezTo>
                              <a:cubicBezTo>
                                <a:pt x="1331" y="6701"/>
                                <a:pt x="1362" y="6669"/>
                                <a:pt x="1362" y="6630"/>
                              </a:cubicBezTo>
                              <a:cubicBezTo>
                                <a:pt x="1362" y="6591"/>
                                <a:pt x="1331" y="6559"/>
                                <a:pt x="1291" y="6559"/>
                              </a:cubicBezTo>
                              <a:close/>
                              <a:moveTo>
                                <a:pt x="1291" y="6305"/>
                              </a:moveTo>
                              <a:cubicBezTo>
                                <a:pt x="1252" y="6305"/>
                                <a:pt x="1221" y="6337"/>
                                <a:pt x="1221" y="6376"/>
                              </a:cubicBezTo>
                              <a:cubicBezTo>
                                <a:pt x="1221" y="6416"/>
                                <a:pt x="1252" y="6447"/>
                                <a:pt x="1291" y="6447"/>
                              </a:cubicBezTo>
                              <a:cubicBezTo>
                                <a:pt x="1331" y="6447"/>
                                <a:pt x="1362" y="6416"/>
                                <a:pt x="1362" y="6376"/>
                              </a:cubicBezTo>
                              <a:cubicBezTo>
                                <a:pt x="1362" y="6337"/>
                                <a:pt x="1331" y="6305"/>
                                <a:pt x="1291" y="6305"/>
                              </a:cubicBezTo>
                              <a:close/>
                              <a:moveTo>
                                <a:pt x="1291" y="6052"/>
                              </a:moveTo>
                              <a:cubicBezTo>
                                <a:pt x="1252" y="6052"/>
                                <a:pt x="1221" y="6084"/>
                                <a:pt x="1221" y="6123"/>
                              </a:cubicBezTo>
                              <a:cubicBezTo>
                                <a:pt x="1221" y="6162"/>
                                <a:pt x="1252" y="6194"/>
                                <a:pt x="1291" y="6194"/>
                              </a:cubicBezTo>
                              <a:cubicBezTo>
                                <a:pt x="1331" y="6194"/>
                                <a:pt x="1362" y="6162"/>
                                <a:pt x="1362" y="6123"/>
                              </a:cubicBezTo>
                              <a:cubicBezTo>
                                <a:pt x="1362" y="6084"/>
                                <a:pt x="1331" y="6052"/>
                                <a:pt x="1291" y="6052"/>
                              </a:cubicBezTo>
                              <a:close/>
                              <a:moveTo>
                                <a:pt x="1546" y="5545"/>
                              </a:moveTo>
                              <a:cubicBezTo>
                                <a:pt x="1507" y="5545"/>
                                <a:pt x="1475" y="5576"/>
                                <a:pt x="1475" y="5616"/>
                              </a:cubicBezTo>
                              <a:cubicBezTo>
                                <a:pt x="1475" y="5655"/>
                                <a:pt x="1507" y="5687"/>
                                <a:pt x="1546" y="5687"/>
                              </a:cubicBezTo>
                              <a:cubicBezTo>
                                <a:pt x="1585" y="5687"/>
                                <a:pt x="1617" y="5655"/>
                                <a:pt x="1617" y="5616"/>
                              </a:cubicBezTo>
                              <a:cubicBezTo>
                                <a:pt x="1617" y="5576"/>
                                <a:pt x="1585" y="5545"/>
                                <a:pt x="1546" y="5545"/>
                              </a:cubicBezTo>
                              <a:close/>
                              <a:moveTo>
                                <a:pt x="1546" y="7320"/>
                              </a:moveTo>
                              <a:cubicBezTo>
                                <a:pt x="1523" y="7320"/>
                                <a:pt x="1503" y="7331"/>
                                <a:pt x="1490" y="7348"/>
                              </a:cubicBezTo>
                              <a:cubicBezTo>
                                <a:pt x="1602" y="7348"/>
                                <a:pt x="1602" y="7348"/>
                                <a:pt x="1602" y="7348"/>
                              </a:cubicBezTo>
                              <a:cubicBezTo>
                                <a:pt x="1589" y="7331"/>
                                <a:pt x="1569" y="7320"/>
                                <a:pt x="1546" y="7320"/>
                              </a:cubicBezTo>
                              <a:close/>
                              <a:moveTo>
                                <a:pt x="1546" y="5798"/>
                              </a:moveTo>
                              <a:cubicBezTo>
                                <a:pt x="1507" y="5798"/>
                                <a:pt x="1475" y="5830"/>
                                <a:pt x="1475" y="5869"/>
                              </a:cubicBezTo>
                              <a:cubicBezTo>
                                <a:pt x="1475" y="5908"/>
                                <a:pt x="1507" y="5940"/>
                                <a:pt x="1546" y="5940"/>
                              </a:cubicBezTo>
                              <a:cubicBezTo>
                                <a:pt x="1585" y="5940"/>
                                <a:pt x="1617" y="5908"/>
                                <a:pt x="1617" y="5869"/>
                              </a:cubicBezTo>
                              <a:cubicBezTo>
                                <a:pt x="1617" y="5830"/>
                                <a:pt x="1585" y="5798"/>
                                <a:pt x="1546" y="5798"/>
                              </a:cubicBezTo>
                              <a:close/>
                              <a:moveTo>
                                <a:pt x="1546" y="6052"/>
                              </a:moveTo>
                              <a:cubicBezTo>
                                <a:pt x="1507" y="6052"/>
                                <a:pt x="1475" y="6083"/>
                                <a:pt x="1475" y="6123"/>
                              </a:cubicBezTo>
                              <a:cubicBezTo>
                                <a:pt x="1475" y="6162"/>
                                <a:pt x="1507" y="6194"/>
                                <a:pt x="1546" y="6194"/>
                              </a:cubicBezTo>
                              <a:cubicBezTo>
                                <a:pt x="1585" y="6194"/>
                                <a:pt x="1617" y="6162"/>
                                <a:pt x="1617" y="6123"/>
                              </a:cubicBezTo>
                              <a:cubicBezTo>
                                <a:pt x="1617" y="6083"/>
                                <a:pt x="1585" y="6052"/>
                                <a:pt x="1546" y="6052"/>
                              </a:cubicBezTo>
                              <a:close/>
                              <a:moveTo>
                                <a:pt x="1546" y="7066"/>
                              </a:moveTo>
                              <a:cubicBezTo>
                                <a:pt x="1507" y="7066"/>
                                <a:pt x="1475" y="7098"/>
                                <a:pt x="1475" y="7137"/>
                              </a:cubicBezTo>
                              <a:cubicBezTo>
                                <a:pt x="1475" y="7177"/>
                                <a:pt x="1507" y="7208"/>
                                <a:pt x="1546" y="7208"/>
                              </a:cubicBezTo>
                              <a:cubicBezTo>
                                <a:pt x="1585" y="7208"/>
                                <a:pt x="1617" y="7177"/>
                                <a:pt x="1617" y="7137"/>
                              </a:cubicBezTo>
                              <a:cubicBezTo>
                                <a:pt x="1617" y="7098"/>
                                <a:pt x="1585" y="7066"/>
                                <a:pt x="1546" y="7066"/>
                              </a:cubicBezTo>
                              <a:close/>
                              <a:moveTo>
                                <a:pt x="1546" y="6559"/>
                              </a:moveTo>
                              <a:cubicBezTo>
                                <a:pt x="1507" y="6559"/>
                                <a:pt x="1475" y="6591"/>
                                <a:pt x="1475" y="6630"/>
                              </a:cubicBezTo>
                              <a:cubicBezTo>
                                <a:pt x="1475" y="6669"/>
                                <a:pt x="1507" y="6701"/>
                                <a:pt x="1546" y="6701"/>
                              </a:cubicBezTo>
                              <a:cubicBezTo>
                                <a:pt x="1585" y="6701"/>
                                <a:pt x="1617" y="6669"/>
                                <a:pt x="1617" y="6630"/>
                              </a:cubicBezTo>
                              <a:cubicBezTo>
                                <a:pt x="1617" y="6591"/>
                                <a:pt x="1585" y="6559"/>
                                <a:pt x="1546" y="6559"/>
                              </a:cubicBezTo>
                              <a:close/>
                              <a:moveTo>
                                <a:pt x="1546" y="6305"/>
                              </a:moveTo>
                              <a:cubicBezTo>
                                <a:pt x="1507" y="6305"/>
                                <a:pt x="1475" y="6337"/>
                                <a:pt x="1475" y="6376"/>
                              </a:cubicBezTo>
                              <a:cubicBezTo>
                                <a:pt x="1475" y="6416"/>
                                <a:pt x="1507" y="6447"/>
                                <a:pt x="1546" y="6447"/>
                              </a:cubicBezTo>
                              <a:cubicBezTo>
                                <a:pt x="1585" y="6447"/>
                                <a:pt x="1617" y="6416"/>
                                <a:pt x="1617" y="6376"/>
                              </a:cubicBezTo>
                              <a:cubicBezTo>
                                <a:pt x="1617" y="6337"/>
                                <a:pt x="1585" y="6305"/>
                                <a:pt x="1546" y="6305"/>
                              </a:cubicBezTo>
                              <a:close/>
                              <a:moveTo>
                                <a:pt x="1546" y="6813"/>
                              </a:moveTo>
                              <a:cubicBezTo>
                                <a:pt x="1507" y="6813"/>
                                <a:pt x="1475" y="6844"/>
                                <a:pt x="1475" y="6884"/>
                              </a:cubicBezTo>
                              <a:cubicBezTo>
                                <a:pt x="1475" y="6923"/>
                                <a:pt x="1507" y="6955"/>
                                <a:pt x="1546" y="6955"/>
                              </a:cubicBezTo>
                              <a:cubicBezTo>
                                <a:pt x="1585" y="6955"/>
                                <a:pt x="1617" y="6923"/>
                                <a:pt x="1617" y="6884"/>
                              </a:cubicBezTo>
                              <a:cubicBezTo>
                                <a:pt x="1617" y="6844"/>
                                <a:pt x="1585" y="6813"/>
                                <a:pt x="1546" y="6813"/>
                              </a:cubicBezTo>
                              <a:close/>
                              <a:moveTo>
                                <a:pt x="1801" y="6813"/>
                              </a:moveTo>
                              <a:cubicBezTo>
                                <a:pt x="1762" y="6813"/>
                                <a:pt x="1730" y="6844"/>
                                <a:pt x="1730" y="6884"/>
                              </a:cubicBezTo>
                              <a:cubicBezTo>
                                <a:pt x="1730" y="6923"/>
                                <a:pt x="1762" y="6955"/>
                                <a:pt x="1801" y="6955"/>
                              </a:cubicBezTo>
                              <a:cubicBezTo>
                                <a:pt x="1840" y="6955"/>
                                <a:pt x="1872" y="6923"/>
                                <a:pt x="1872" y="6884"/>
                              </a:cubicBezTo>
                              <a:cubicBezTo>
                                <a:pt x="1872" y="6844"/>
                                <a:pt x="1840" y="6813"/>
                                <a:pt x="1801" y="6813"/>
                              </a:cubicBezTo>
                              <a:close/>
                              <a:moveTo>
                                <a:pt x="1801" y="5545"/>
                              </a:moveTo>
                              <a:cubicBezTo>
                                <a:pt x="1762" y="5545"/>
                                <a:pt x="1730" y="5576"/>
                                <a:pt x="1730" y="5616"/>
                              </a:cubicBezTo>
                              <a:cubicBezTo>
                                <a:pt x="1730" y="5655"/>
                                <a:pt x="1762" y="5687"/>
                                <a:pt x="1801" y="5687"/>
                              </a:cubicBezTo>
                              <a:cubicBezTo>
                                <a:pt x="1840" y="5687"/>
                                <a:pt x="1872" y="5655"/>
                                <a:pt x="1872" y="5616"/>
                              </a:cubicBezTo>
                              <a:cubicBezTo>
                                <a:pt x="1872" y="5576"/>
                                <a:pt x="1840" y="5545"/>
                                <a:pt x="1801" y="5545"/>
                              </a:cubicBezTo>
                              <a:close/>
                              <a:moveTo>
                                <a:pt x="1801" y="7066"/>
                              </a:moveTo>
                              <a:cubicBezTo>
                                <a:pt x="1762" y="7066"/>
                                <a:pt x="1730" y="7098"/>
                                <a:pt x="1730" y="7137"/>
                              </a:cubicBezTo>
                              <a:cubicBezTo>
                                <a:pt x="1730" y="7177"/>
                                <a:pt x="1762" y="7208"/>
                                <a:pt x="1801" y="7208"/>
                              </a:cubicBezTo>
                              <a:cubicBezTo>
                                <a:pt x="1840" y="7208"/>
                                <a:pt x="1872" y="7177"/>
                                <a:pt x="1872" y="7137"/>
                              </a:cubicBezTo>
                              <a:cubicBezTo>
                                <a:pt x="1872" y="7098"/>
                                <a:pt x="1840" y="7066"/>
                                <a:pt x="1801" y="7066"/>
                              </a:cubicBezTo>
                              <a:close/>
                              <a:moveTo>
                                <a:pt x="1801" y="6559"/>
                              </a:moveTo>
                              <a:cubicBezTo>
                                <a:pt x="1762" y="6559"/>
                                <a:pt x="1730" y="6591"/>
                                <a:pt x="1730" y="6630"/>
                              </a:cubicBezTo>
                              <a:cubicBezTo>
                                <a:pt x="1730" y="6669"/>
                                <a:pt x="1762" y="6701"/>
                                <a:pt x="1801" y="6701"/>
                              </a:cubicBezTo>
                              <a:cubicBezTo>
                                <a:pt x="1840" y="6701"/>
                                <a:pt x="1872" y="6669"/>
                                <a:pt x="1872" y="6630"/>
                              </a:cubicBezTo>
                              <a:cubicBezTo>
                                <a:pt x="1872" y="6591"/>
                                <a:pt x="1840" y="6559"/>
                                <a:pt x="1801" y="6559"/>
                              </a:cubicBezTo>
                              <a:close/>
                              <a:moveTo>
                                <a:pt x="1801" y="6305"/>
                              </a:moveTo>
                              <a:cubicBezTo>
                                <a:pt x="1762" y="6305"/>
                                <a:pt x="1730" y="6337"/>
                                <a:pt x="1730" y="6376"/>
                              </a:cubicBezTo>
                              <a:cubicBezTo>
                                <a:pt x="1730" y="6416"/>
                                <a:pt x="1762" y="6447"/>
                                <a:pt x="1801" y="6447"/>
                              </a:cubicBezTo>
                              <a:cubicBezTo>
                                <a:pt x="1840" y="6447"/>
                                <a:pt x="1872" y="6416"/>
                                <a:pt x="1872" y="6376"/>
                              </a:cubicBezTo>
                              <a:cubicBezTo>
                                <a:pt x="1872" y="6337"/>
                                <a:pt x="1840" y="6305"/>
                                <a:pt x="1801" y="6305"/>
                              </a:cubicBezTo>
                              <a:close/>
                              <a:moveTo>
                                <a:pt x="1801" y="5798"/>
                              </a:moveTo>
                              <a:cubicBezTo>
                                <a:pt x="1762" y="5798"/>
                                <a:pt x="1730" y="5830"/>
                                <a:pt x="1730" y="5869"/>
                              </a:cubicBezTo>
                              <a:cubicBezTo>
                                <a:pt x="1730" y="5908"/>
                                <a:pt x="1762" y="5940"/>
                                <a:pt x="1801" y="5940"/>
                              </a:cubicBezTo>
                              <a:cubicBezTo>
                                <a:pt x="1840" y="5940"/>
                                <a:pt x="1872" y="5908"/>
                                <a:pt x="1872" y="5869"/>
                              </a:cubicBezTo>
                              <a:cubicBezTo>
                                <a:pt x="1872" y="5830"/>
                                <a:pt x="1840" y="5798"/>
                                <a:pt x="1801" y="5798"/>
                              </a:cubicBezTo>
                              <a:close/>
                              <a:moveTo>
                                <a:pt x="1801" y="7320"/>
                              </a:moveTo>
                              <a:cubicBezTo>
                                <a:pt x="1778" y="7320"/>
                                <a:pt x="1758" y="7331"/>
                                <a:pt x="1745" y="7348"/>
                              </a:cubicBezTo>
                              <a:cubicBezTo>
                                <a:pt x="1857" y="7348"/>
                                <a:pt x="1857" y="7348"/>
                                <a:pt x="1857" y="7348"/>
                              </a:cubicBezTo>
                              <a:cubicBezTo>
                                <a:pt x="1844" y="7331"/>
                                <a:pt x="1824" y="7320"/>
                                <a:pt x="1801" y="7320"/>
                              </a:cubicBezTo>
                              <a:close/>
                              <a:moveTo>
                                <a:pt x="1801" y="6052"/>
                              </a:moveTo>
                              <a:cubicBezTo>
                                <a:pt x="1762" y="6052"/>
                                <a:pt x="1730" y="6084"/>
                                <a:pt x="1730" y="6123"/>
                              </a:cubicBezTo>
                              <a:cubicBezTo>
                                <a:pt x="1730" y="6162"/>
                                <a:pt x="1762" y="6194"/>
                                <a:pt x="1801" y="6194"/>
                              </a:cubicBezTo>
                              <a:cubicBezTo>
                                <a:pt x="1840" y="6194"/>
                                <a:pt x="1872" y="6162"/>
                                <a:pt x="1872" y="6123"/>
                              </a:cubicBezTo>
                              <a:cubicBezTo>
                                <a:pt x="1872" y="6084"/>
                                <a:pt x="1840" y="6052"/>
                                <a:pt x="1801" y="6052"/>
                              </a:cubicBezTo>
                              <a:close/>
                              <a:moveTo>
                                <a:pt x="2056" y="6052"/>
                              </a:moveTo>
                              <a:cubicBezTo>
                                <a:pt x="2016" y="6052"/>
                                <a:pt x="1985" y="6084"/>
                                <a:pt x="1985" y="6123"/>
                              </a:cubicBezTo>
                              <a:cubicBezTo>
                                <a:pt x="1985" y="6162"/>
                                <a:pt x="2016" y="6194"/>
                                <a:pt x="2056" y="6194"/>
                              </a:cubicBezTo>
                              <a:cubicBezTo>
                                <a:pt x="2095" y="6194"/>
                                <a:pt x="2127" y="6162"/>
                                <a:pt x="2127" y="6123"/>
                              </a:cubicBezTo>
                              <a:cubicBezTo>
                                <a:pt x="2127" y="6084"/>
                                <a:pt x="2095" y="6052"/>
                                <a:pt x="2056" y="6052"/>
                              </a:cubicBezTo>
                              <a:close/>
                              <a:moveTo>
                                <a:pt x="2056" y="5798"/>
                              </a:moveTo>
                              <a:cubicBezTo>
                                <a:pt x="2016" y="5798"/>
                                <a:pt x="1985" y="5830"/>
                                <a:pt x="1985" y="5869"/>
                              </a:cubicBezTo>
                              <a:cubicBezTo>
                                <a:pt x="1985" y="5908"/>
                                <a:pt x="2016" y="5940"/>
                                <a:pt x="2056" y="5940"/>
                              </a:cubicBezTo>
                              <a:cubicBezTo>
                                <a:pt x="2095" y="5940"/>
                                <a:pt x="2127" y="5908"/>
                                <a:pt x="2127" y="5869"/>
                              </a:cubicBezTo>
                              <a:cubicBezTo>
                                <a:pt x="2127" y="5830"/>
                                <a:pt x="2095" y="5798"/>
                                <a:pt x="2056" y="5798"/>
                              </a:cubicBezTo>
                              <a:close/>
                              <a:moveTo>
                                <a:pt x="2056" y="5545"/>
                              </a:moveTo>
                              <a:cubicBezTo>
                                <a:pt x="2016" y="5545"/>
                                <a:pt x="1985" y="5576"/>
                                <a:pt x="1985" y="5616"/>
                              </a:cubicBezTo>
                              <a:cubicBezTo>
                                <a:pt x="1985" y="5655"/>
                                <a:pt x="2016" y="5687"/>
                                <a:pt x="2056" y="5687"/>
                              </a:cubicBezTo>
                              <a:cubicBezTo>
                                <a:pt x="2095" y="5687"/>
                                <a:pt x="2127" y="5655"/>
                                <a:pt x="2127" y="5616"/>
                              </a:cubicBezTo>
                              <a:cubicBezTo>
                                <a:pt x="2127" y="5576"/>
                                <a:pt x="2095" y="5545"/>
                                <a:pt x="2056" y="5545"/>
                              </a:cubicBezTo>
                              <a:close/>
                              <a:moveTo>
                                <a:pt x="2056" y="7066"/>
                              </a:moveTo>
                              <a:cubicBezTo>
                                <a:pt x="2016" y="7066"/>
                                <a:pt x="1985" y="7098"/>
                                <a:pt x="1985" y="7137"/>
                              </a:cubicBezTo>
                              <a:cubicBezTo>
                                <a:pt x="1985" y="7177"/>
                                <a:pt x="2016" y="7208"/>
                                <a:pt x="2056" y="7208"/>
                              </a:cubicBezTo>
                              <a:cubicBezTo>
                                <a:pt x="2095" y="7208"/>
                                <a:pt x="2127" y="7177"/>
                                <a:pt x="2127" y="7137"/>
                              </a:cubicBezTo>
                              <a:cubicBezTo>
                                <a:pt x="2127" y="7098"/>
                                <a:pt x="2095" y="7066"/>
                                <a:pt x="2056" y="7066"/>
                              </a:cubicBezTo>
                              <a:close/>
                              <a:moveTo>
                                <a:pt x="2056" y="6813"/>
                              </a:moveTo>
                              <a:cubicBezTo>
                                <a:pt x="2016" y="6813"/>
                                <a:pt x="1985" y="6844"/>
                                <a:pt x="1985" y="6884"/>
                              </a:cubicBezTo>
                              <a:cubicBezTo>
                                <a:pt x="1985" y="6923"/>
                                <a:pt x="2016" y="6955"/>
                                <a:pt x="2056" y="6955"/>
                              </a:cubicBezTo>
                              <a:cubicBezTo>
                                <a:pt x="2095" y="6955"/>
                                <a:pt x="2127" y="6923"/>
                                <a:pt x="2127" y="6884"/>
                              </a:cubicBezTo>
                              <a:cubicBezTo>
                                <a:pt x="2127" y="6844"/>
                                <a:pt x="2095" y="6813"/>
                                <a:pt x="2056" y="6813"/>
                              </a:cubicBezTo>
                              <a:close/>
                              <a:moveTo>
                                <a:pt x="2056" y="7320"/>
                              </a:moveTo>
                              <a:cubicBezTo>
                                <a:pt x="2033" y="7320"/>
                                <a:pt x="2013" y="7331"/>
                                <a:pt x="2000" y="7348"/>
                              </a:cubicBezTo>
                              <a:cubicBezTo>
                                <a:pt x="2112" y="7348"/>
                                <a:pt x="2112" y="7348"/>
                                <a:pt x="2112" y="7348"/>
                              </a:cubicBezTo>
                              <a:cubicBezTo>
                                <a:pt x="2099" y="7331"/>
                                <a:pt x="2079" y="7320"/>
                                <a:pt x="2056" y="7320"/>
                              </a:cubicBezTo>
                              <a:close/>
                              <a:moveTo>
                                <a:pt x="2056" y="6559"/>
                              </a:moveTo>
                              <a:cubicBezTo>
                                <a:pt x="2016" y="6559"/>
                                <a:pt x="1985" y="6591"/>
                                <a:pt x="1985" y="6630"/>
                              </a:cubicBezTo>
                              <a:cubicBezTo>
                                <a:pt x="1985" y="6669"/>
                                <a:pt x="2016" y="6701"/>
                                <a:pt x="2056" y="6701"/>
                              </a:cubicBezTo>
                              <a:cubicBezTo>
                                <a:pt x="2095" y="6701"/>
                                <a:pt x="2127" y="6669"/>
                                <a:pt x="2127" y="6630"/>
                              </a:cubicBezTo>
                              <a:cubicBezTo>
                                <a:pt x="2127" y="6591"/>
                                <a:pt x="2095" y="6559"/>
                                <a:pt x="2056" y="6559"/>
                              </a:cubicBezTo>
                              <a:close/>
                              <a:moveTo>
                                <a:pt x="2056" y="6305"/>
                              </a:moveTo>
                              <a:cubicBezTo>
                                <a:pt x="2016" y="6305"/>
                                <a:pt x="1985" y="6337"/>
                                <a:pt x="1985" y="6376"/>
                              </a:cubicBezTo>
                              <a:cubicBezTo>
                                <a:pt x="1985" y="6416"/>
                                <a:pt x="2016" y="6447"/>
                                <a:pt x="2056" y="6447"/>
                              </a:cubicBezTo>
                              <a:cubicBezTo>
                                <a:pt x="2095" y="6447"/>
                                <a:pt x="2127" y="6416"/>
                                <a:pt x="2127" y="6376"/>
                              </a:cubicBezTo>
                              <a:cubicBezTo>
                                <a:pt x="2127" y="6337"/>
                                <a:pt x="2095" y="6305"/>
                                <a:pt x="2056" y="6305"/>
                              </a:cubicBezTo>
                              <a:close/>
                              <a:moveTo>
                                <a:pt x="2310" y="6813"/>
                              </a:moveTo>
                              <a:cubicBezTo>
                                <a:pt x="2271" y="6813"/>
                                <a:pt x="2239" y="6844"/>
                                <a:pt x="2239" y="6884"/>
                              </a:cubicBezTo>
                              <a:cubicBezTo>
                                <a:pt x="2239" y="6923"/>
                                <a:pt x="2271" y="6955"/>
                                <a:pt x="2310" y="6955"/>
                              </a:cubicBezTo>
                              <a:cubicBezTo>
                                <a:pt x="2350" y="6955"/>
                                <a:pt x="2381" y="6923"/>
                                <a:pt x="2381" y="6884"/>
                              </a:cubicBezTo>
                              <a:cubicBezTo>
                                <a:pt x="2381" y="6844"/>
                                <a:pt x="2350" y="6813"/>
                                <a:pt x="2310" y="6813"/>
                              </a:cubicBezTo>
                              <a:close/>
                              <a:moveTo>
                                <a:pt x="2310" y="6559"/>
                              </a:moveTo>
                              <a:cubicBezTo>
                                <a:pt x="2271" y="6559"/>
                                <a:pt x="2239" y="6591"/>
                                <a:pt x="2239" y="6630"/>
                              </a:cubicBezTo>
                              <a:cubicBezTo>
                                <a:pt x="2239" y="6669"/>
                                <a:pt x="2271" y="6701"/>
                                <a:pt x="2310" y="6701"/>
                              </a:cubicBezTo>
                              <a:cubicBezTo>
                                <a:pt x="2350" y="6701"/>
                                <a:pt x="2381" y="6669"/>
                                <a:pt x="2381" y="6630"/>
                              </a:cubicBezTo>
                              <a:cubicBezTo>
                                <a:pt x="2381" y="6591"/>
                                <a:pt x="2350" y="6559"/>
                                <a:pt x="2310" y="6559"/>
                              </a:cubicBezTo>
                              <a:close/>
                              <a:moveTo>
                                <a:pt x="2310" y="7066"/>
                              </a:moveTo>
                              <a:cubicBezTo>
                                <a:pt x="2271" y="7066"/>
                                <a:pt x="2239" y="7098"/>
                                <a:pt x="2239" y="7137"/>
                              </a:cubicBezTo>
                              <a:cubicBezTo>
                                <a:pt x="2239" y="7177"/>
                                <a:pt x="2271" y="7208"/>
                                <a:pt x="2310" y="7208"/>
                              </a:cubicBezTo>
                              <a:cubicBezTo>
                                <a:pt x="2350" y="7208"/>
                                <a:pt x="2381" y="7177"/>
                                <a:pt x="2381" y="7137"/>
                              </a:cubicBezTo>
                              <a:cubicBezTo>
                                <a:pt x="2381" y="7098"/>
                                <a:pt x="2350" y="7066"/>
                                <a:pt x="2310" y="7066"/>
                              </a:cubicBezTo>
                              <a:close/>
                              <a:moveTo>
                                <a:pt x="2310" y="5545"/>
                              </a:moveTo>
                              <a:cubicBezTo>
                                <a:pt x="2271" y="5545"/>
                                <a:pt x="2239" y="5576"/>
                                <a:pt x="2239" y="5616"/>
                              </a:cubicBezTo>
                              <a:cubicBezTo>
                                <a:pt x="2239" y="5655"/>
                                <a:pt x="2271" y="5687"/>
                                <a:pt x="2310" y="5687"/>
                              </a:cubicBezTo>
                              <a:cubicBezTo>
                                <a:pt x="2350" y="5687"/>
                                <a:pt x="2381" y="5655"/>
                                <a:pt x="2381" y="5616"/>
                              </a:cubicBezTo>
                              <a:cubicBezTo>
                                <a:pt x="2381" y="5576"/>
                                <a:pt x="2350" y="5545"/>
                                <a:pt x="2310" y="5545"/>
                              </a:cubicBezTo>
                              <a:close/>
                              <a:moveTo>
                                <a:pt x="2310" y="6052"/>
                              </a:moveTo>
                              <a:cubicBezTo>
                                <a:pt x="2271" y="6052"/>
                                <a:pt x="2239" y="6083"/>
                                <a:pt x="2239" y="6123"/>
                              </a:cubicBezTo>
                              <a:cubicBezTo>
                                <a:pt x="2239" y="6162"/>
                                <a:pt x="2271" y="6194"/>
                                <a:pt x="2310" y="6194"/>
                              </a:cubicBezTo>
                              <a:cubicBezTo>
                                <a:pt x="2350" y="6194"/>
                                <a:pt x="2381" y="6162"/>
                                <a:pt x="2381" y="6123"/>
                              </a:cubicBezTo>
                              <a:cubicBezTo>
                                <a:pt x="2381" y="6083"/>
                                <a:pt x="2350" y="6052"/>
                                <a:pt x="2310" y="6052"/>
                              </a:cubicBezTo>
                              <a:close/>
                              <a:moveTo>
                                <a:pt x="2310" y="5798"/>
                              </a:moveTo>
                              <a:cubicBezTo>
                                <a:pt x="2271" y="5798"/>
                                <a:pt x="2239" y="5830"/>
                                <a:pt x="2239" y="5869"/>
                              </a:cubicBezTo>
                              <a:cubicBezTo>
                                <a:pt x="2239" y="5908"/>
                                <a:pt x="2271" y="5940"/>
                                <a:pt x="2310" y="5940"/>
                              </a:cubicBezTo>
                              <a:cubicBezTo>
                                <a:pt x="2350" y="5940"/>
                                <a:pt x="2381" y="5908"/>
                                <a:pt x="2381" y="5869"/>
                              </a:cubicBezTo>
                              <a:cubicBezTo>
                                <a:pt x="2381" y="5830"/>
                                <a:pt x="2350" y="5798"/>
                                <a:pt x="2310" y="5798"/>
                              </a:cubicBezTo>
                              <a:close/>
                              <a:moveTo>
                                <a:pt x="2310" y="6305"/>
                              </a:moveTo>
                              <a:cubicBezTo>
                                <a:pt x="2271" y="6305"/>
                                <a:pt x="2239" y="6337"/>
                                <a:pt x="2239" y="6376"/>
                              </a:cubicBezTo>
                              <a:cubicBezTo>
                                <a:pt x="2239" y="6416"/>
                                <a:pt x="2271" y="6447"/>
                                <a:pt x="2310" y="6447"/>
                              </a:cubicBezTo>
                              <a:cubicBezTo>
                                <a:pt x="2350" y="6447"/>
                                <a:pt x="2381" y="6416"/>
                                <a:pt x="2381" y="6376"/>
                              </a:cubicBezTo>
                              <a:cubicBezTo>
                                <a:pt x="2381" y="6337"/>
                                <a:pt x="2350" y="6305"/>
                                <a:pt x="2310" y="6305"/>
                              </a:cubicBezTo>
                              <a:close/>
                              <a:moveTo>
                                <a:pt x="2310" y="7320"/>
                              </a:moveTo>
                              <a:cubicBezTo>
                                <a:pt x="2287" y="7320"/>
                                <a:pt x="2267" y="7331"/>
                                <a:pt x="2254" y="7348"/>
                              </a:cubicBezTo>
                              <a:cubicBezTo>
                                <a:pt x="2366" y="7348"/>
                                <a:pt x="2366" y="7348"/>
                                <a:pt x="2366" y="7348"/>
                              </a:cubicBezTo>
                              <a:cubicBezTo>
                                <a:pt x="2353" y="7331"/>
                                <a:pt x="2333" y="7320"/>
                                <a:pt x="2310" y="7320"/>
                              </a:cubicBezTo>
                              <a:close/>
                              <a:moveTo>
                                <a:pt x="2565" y="7066"/>
                              </a:moveTo>
                              <a:cubicBezTo>
                                <a:pt x="2526" y="7066"/>
                                <a:pt x="2494" y="7098"/>
                                <a:pt x="2494" y="7137"/>
                              </a:cubicBezTo>
                              <a:cubicBezTo>
                                <a:pt x="2494" y="7177"/>
                                <a:pt x="2526" y="7208"/>
                                <a:pt x="2565" y="7208"/>
                              </a:cubicBezTo>
                              <a:cubicBezTo>
                                <a:pt x="2604" y="7208"/>
                                <a:pt x="2636" y="7177"/>
                                <a:pt x="2636" y="7137"/>
                              </a:cubicBezTo>
                              <a:cubicBezTo>
                                <a:pt x="2636" y="7098"/>
                                <a:pt x="2604" y="7066"/>
                                <a:pt x="2565" y="7066"/>
                              </a:cubicBezTo>
                              <a:close/>
                              <a:moveTo>
                                <a:pt x="2565" y="5545"/>
                              </a:moveTo>
                              <a:cubicBezTo>
                                <a:pt x="2526" y="5545"/>
                                <a:pt x="2494" y="5576"/>
                                <a:pt x="2494" y="5616"/>
                              </a:cubicBezTo>
                              <a:cubicBezTo>
                                <a:pt x="2494" y="5655"/>
                                <a:pt x="2526" y="5687"/>
                                <a:pt x="2565" y="5687"/>
                              </a:cubicBezTo>
                              <a:cubicBezTo>
                                <a:pt x="2604" y="5687"/>
                                <a:pt x="2636" y="5655"/>
                                <a:pt x="2636" y="5616"/>
                              </a:cubicBezTo>
                              <a:cubicBezTo>
                                <a:pt x="2636" y="5576"/>
                                <a:pt x="2604" y="5545"/>
                                <a:pt x="2565" y="5545"/>
                              </a:cubicBezTo>
                              <a:close/>
                              <a:moveTo>
                                <a:pt x="2565" y="6305"/>
                              </a:moveTo>
                              <a:cubicBezTo>
                                <a:pt x="2526" y="6305"/>
                                <a:pt x="2494" y="6337"/>
                                <a:pt x="2494" y="6376"/>
                              </a:cubicBezTo>
                              <a:cubicBezTo>
                                <a:pt x="2494" y="6416"/>
                                <a:pt x="2526" y="6447"/>
                                <a:pt x="2565" y="6447"/>
                              </a:cubicBezTo>
                              <a:cubicBezTo>
                                <a:pt x="2604" y="6447"/>
                                <a:pt x="2636" y="6416"/>
                                <a:pt x="2636" y="6376"/>
                              </a:cubicBezTo>
                              <a:cubicBezTo>
                                <a:pt x="2636" y="6337"/>
                                <a:pt x="2604" y="6305"/>
                                <a:pt x="2565" y="6305"/>
                              </a:cubicBezTo>
                              <a:close/>
                              <a:moveTo>
                                <a:pt x="2565" y="6052"/>
                              </a:moveTo>
                              <a:cubicBezTo>
                                <a:pt x="2526" y="6052"/>
                                <a:pt x="2494" y="6084"/>
                                <a:pt x="2494" y="6123"/>
                              </a:cubicBezTo>
                              <a:cubicBezTo>
                                <a:pt x="2494" y="6162"/>
                                <a:pt x="2526" y="6194"/>
                                <a:pt x="2565" y="6194"/>
                              </a:cubicBezTo>
                              <a:cubicBezTo>
                                <a:pt x="2604" y="6194"/>
                                <a:pt x="2636" y="6162"/>
                                <a:pt x="2636" y="6123"/>
                              </a:cubicBezTo>
                              <a:cubicBezTo>
                                <a:pt x="2636" y="6084"/>
                                <a:pt x="2604" y="6052"/>
                                <a:pt x="2565" y="6052"/>
                              </a:cubicBezTo>
                              <a:close/>
                              <a:moveTo>
                                <a:pt x="2565" y="6559"/>
                              </a:moveTo>
                              <a:cubicBezTo>
                                <a:pt x="2526" y="6559"/>
                                <a:pt x="2494" y="6591"/>
                                <a:pt x="2494" y="6630"/>
                              </a:cubicBezTo>
                              <a:cubicBezTo>
                                <a:pt x="2494" y="6669"/>
                                <a:pt x="2526" y="6701"/>
                                <a:pt x="2565" y="6701"/>
                              </a:cubicBezTo>
                              <a:cubicBezTo>
                                <a:pt x="2604" y="6701"/>
                                <a:pt x="2636" y="6669"/>
                                <a:pt x="2636" y="6630"/>
                              </a:cubicBezTo>
                              <a:cubicBezTo>
                                <a:pt x="2636" y="6591"/>
                                <a:pt x="2604" y="6559"/>
                                <a:pt x="2565" y="6559"/>
                              </a:cubicBezTo>
                              <a:close/>
                              <a:moveTo>
                                <a:pt x="2565" y="7320"/>
                              </a:moveTo>
                              <a:cubicBezTo>
                                <a:pt x="2542" y="7320"/>
                                <a:pt x="2522" y="7331"/>
                                <a:pt x="2509" y="7348"/>
                              </a:cubicBezTo>
                              <a:cubicBezTo>
                                <a:pt x="2621" y="7348"/>
                                <a:pt x="2621" y="7348"/>
                                <a:pt x="2621" y="7348"/>
                              </a:cubicBezTo>
                              <a:cubicBezTo>
                                <a:pt x="2608" y="7331"/>
                                <a:pt x="2588" y="7320"/>
                                <a:pt x="2565" y="7320"/>
                              </a:cubicBezTo>
                              <a:close/>
                              <a:moveTo>
                                <a:pt x="2565" y="6813"/>
                              </a:moveTo>
                              <a:cubicBezTo>
                                <a:pt x="2526" y="6813"/>
                                <a:pt x="2494" y="6844"/>
                                <a:pt x="2494" y="6884"/>
                              </a:cubicBezTo>
                              <a:cubicBezTo>
                                <a:pt x="2494" y="6923"/>
                                <a:pt x="2526" y="6955"/>
                                <a:pt x="2565" y="6955"/>
                              </a:cubicBezTo>
                              <a:cubicBezTo>
                                <a:pt x="2604" y="6955"/>
                                <a:pt x="2636" y="6923"/>
                                <a:pt x="2636" y="6884"/>
                              </a:cubicBezTo>
                              <a:cubicBezTo>
                                <a:pt x="2636" y="6844"/>
                                <a:pt x="2604" y="6813"/>
                                <a:pt x="2565" y="6813"/>
                              </a:cubicBezTo>
                              <a:close/>
                              <a:moveTo>
                                <a:pt x="2565" y="5798"/>
                              </a:moveTo>
                              <a:cubicBezTo>
                                <a:pt x="2526" y="5798"/>
                                <a:pt x="2494" y="5830"/>
                                <a:pt x="2494" y="5869"/>
                              </a:cubicBezTo>
                              <a:cubicBezTo>
                                <a:pt x="2494" y="5908"/>
                                <a:pt x="2526" y="5940"/>
                                <a:pt x="2565" y="5940"/>
                              </a:cubicBezTo>
                              <a:cubicBezTo>
                                <a:pt x="2604" y="5940"/>
                                <a:pt x="2636" y="5908"/>
                                <a:pt x="2636" y="5869"/>
                              </a:cubicBezTo>
                              <a:cubicBezTo>
                                <a:pt x="2636" y="5830"/>
                                <a:pt x="2604" y="5798"/>
                                <a:pt x="2565" y="5798"/>
                              </a:cubicBezTo>
                              <a:close/>
                              <a:moveTo>
                                <a:pt x="2820" y="6305"/>
                              </a:moveTo>
                              <a:cubicBezTo>
                                <a:pt x="2780" y="6305"/>
                                <a:pt x="2749" y="6337"/>
                                <a:pt x="2749" y="6376"/>
                              </a:cubicBezTo>
                              <a:cubicBezTo>
                                <a:pt x="2749" y="6416"/>
                                <a:pt x="2780" y="6447"/>
                                <a:pt x="2820" y="6447"/>
                              </a:cubicBezTo>
                              <a:cubicBezTo>
                                <a:pt x="2859" y="6447"/>
                                <a:pt x="2891" y="6416"/>
                                <a:pt x="2891" y="6376"/>
                              </a:cubicBezTo>
                              <a:cubicBezTo>
                                <a:pt x="2891" y="6337"/>
                                <a:pt x="2859" y="6305"/>
                                <a:pt x="2820" y="6305"/>
                              </a:cubicBezTo>
                              <a:close/>
                              <a:moveTo>
                                <a:pt x="2820" y="6559"/>
                              </a:moveTo>
                              <a:cubicBezTo>
                                <a:pt x="2780" y="6559"/>
                                <a:pt x="2749" y="6591"/>
                                <a:pt x="2749" y="6630"/>
                              </a:cubicBezTo>
                              <a:cubicBezTo>
                                <a:pt x="2749" y="6669"/>
                                <a:pt x="2780" y="6701"/>
                                <a:pt x="2820" y="6701"/>
                              </a:cubicBezTo>
                              <a:cubicBezTo>
                                <a:pt x="2859" y="6701"/>
                                <a:pt x="2891" y="6669"/>
                                <a:pt x="2891" y="6630"/>
                              </a:cubicBezTo>
                              <a:cubicBezTo>
                                <a:pt x="2891" y="6591"/>
                                <a:pt x="2859" y="6559"/>
                                <a:pt x="2820" y="6559"/>
                              </a:cubicBezTo>
                              <a:close/>
                              <a:moveTo>
                                <a:pt x="2820" y="6813"/>
                              </a:moveTo>
                              <a:cubicBezTo>
                                <a:pt x="2780" y="6813"/>
                                <a:pt x="2749" y="6844"/>
                                <a:pt x="2749" y="6884"/>
                              </a:cubicBezTo>
                              <a:cubicBezTo>
                                <a:pt x="2749" y="6923"/>
                                <a:pt x="2780" y="6955"/>
                                <a:pt x="2820" y="6955"/>
                              </a:cubicBezTo>
                              <a:cubicBezTo>
                                <a:pt x="2859" y="6955"/>
                                <a:pt x="2891" y="6923"/>
                                <a:pt x="2891" y="6884"/>
                              </a:cubicBezTo>
                              <a:cubicBezTo>
                                <a:pt x="2891" y="6844"/>
                                <a:pt x="2859" y="6813"/>
                                <a:pt x="2820" y="6813"/>
                              </a:cubicBezTo>
                              <a:close/>
                              <a:moveTo>
                                <a:pt x="2820" y="6052"/>
                              </a:moveTo>
                              <a:cubicBezTo>
                                <a:pt x="2780" y="6052"/>
                                <a:pt x="2749" y="6084"/>
                                <a:pt x="2749" y="6123"/>
                              </a:cubicBezTo>
                              <a:cubicBezTo>
                                <a:pt x="2749" y="6162"/>
                                <a:pt x="2780" y="6194"/>
                                <a:pt x="2820" y="6194"/>
                              </a:cubicBezTo>
                              <a:cubicBezTo>
                                <a:pt x="2859" y="6194"/>
                                <a:pt x="2891" y="6162"/>
                                <a:pt x="2891" y="6123"/>
                              </a:cubicBezTo>
                              <a:cubicBezTo>
                                <a:pt x="2891" y="6084"/>
                                <a:pt x="2859" y="6052"/>
                                <a:pt x="2820" y="6052"/>
                              </a:cubicBezTo>
                              <a:close/>
                              <a:moveTo>
                                <a:pt x="2820" y="5545"/>
                              </a:moveTo>
                              <a:cubicBezTo>
                                <a:pt x="2780" y="5545"/>
                                <a:pt x="2749" y="5576"/>
                                <a:pt x="2749" y="5616"/>
                              </a:cubicBezTo>
                              <a:cubicBezTo>
                                <a:pt x="2749" y="5655"/>
                                <a:pt x="2780" y="5687"/>
                                <a:pt x="2820" y="5687"/>
                              </a:cubicBezTo>
                              <a:cubicBezTo>
                                <a:pt x="2859" y="5687"/>
                                <a:pt x="2891" y="5655"/>
                                <a:pt x="2891" y="5616"/>
                              </a:cubicBezTo>
                              <a:cubicBezTo>
                                <a:pt x="2891" y="5576"/>
                                <a:pt x="2859" y="5545"/>
                                <a:pt x="2820" y="5545"/>
                              </a:cubicBezTo>
                              <a:close/>
                              <a:moveTo>
                                <a:pt x="2820" y="5798"/>
                              </a:moveTo>
                              <a:cubicBezTo>
                                <a:pt x="2780" y="5798"/>
                                <a:pt x="2749" y="5830"/>
                                <a:pt x="2749" y="5869"/>
                              </a:cubicBezTo>
                              <a:cubicBezTo>
                                <a:pt x="2749" y="5908"/>
                                <a:pt x="2780" y="5940"/>
                                <a:pt x="2820" y="5940"/>
                              </a:cubicBezTo>
                              <a:cubicBezTo>
                                <a:pt x="2859" y="5940"/>
                                <a:pt x="2891" y="5908"/>
                                <a:pt x="2891" y="5869"/>
                              </a:cubicBezTo>
                              <a:cubicBezTo>
                                <a:pt x="2891" y="5830"/>
                                <a:pt x="2859" y="5798"/>
                                <a:pt x="2820" y="5798"/>
                              </a:cubicBezTo>
                              <a:close/>
                              <a:moveTo>
                                <a:pt x="2820" y="7320"/>
                              </a:moveTo>
                              <a:cubicBezTo>
                                <a:pt x="2797" y="7320"/>
                                <a:pt x="2776" y="7331"/>
                                <a:pt x="2764" y="7348"/>
                              </a:cubicBezTo>
                              <a:cubicBezTo>
                                <a:pt x="2876" y="7348"/>
                                <a:pt x="2876" y="7348"/>
                                <a:pt x="2876" y="7348"/>
                              </a:cubicBezTo>
                              <a:cubicBezTo>
                                <a:pt x="2863" y="7331"/>
                                <a:pt x="2842" y="7320"/>
                                <a:pt x="2820" y="7320"/>
                              </a:cubicBezTo>
                              <a:close/>
                              <a:moveTo>
                                <a:pt x="2820" y="7066"/>
                              </a:moveTo>
                              <a:cubicBezTo>
                                <a:pt x="2780" y="7066"/>
                                <a:pt x="2749" y="7098"/>
                                <a:pt x="2749" y="7137"/>
                              </a:cubicBezTo>
                              <a:cubicBezTo>
                                <a:pt x="2749" y="7177"/>
                                <a:pt x="2780" y="7208"/>
                                <a:pt x="2820" y="7208"/>
                              </a:cubicBezTo>
                              <a:cubicBezTo>
                                <a:pt x="2859" y="7208"/>
                                <a:pt x="2891" y="7177"/>
                                <a:pt x="2891" y="7137"/>
                              </a:cubicBezTo>
                              <a:cubicBezTo>
                                <a:pt x="2891" y="7098"/>
                                <a:pt x="2859" y="7066"/>
                                <a:pt x="2820" y="7066"/>
                              </a:cubicBezTo>
                              <a:close/>
                              <a:moveTo>
                                <a:pt x="3074" y="6813"/>
                              </a:moveTo>
                              <a:cubicBezTo>
                                <a:pt x="3035" y="6813"/>
                                <a:pt x="3003" y="6844"/>
                                <a:pt x="3003" y="6884"/>
                              </a:cubicBezTo>
                              <a:cubicBezTo>
                                <a:pt x="3003" y="6923"/>
                                <a:pt x="3035" y="6955"/>
                                <a:pt x="3074" y="6955"/>
                              </a:cubicBezTo>
                              <a:cubicBezTo>
                                <a:pt x="3113" y="6955"/>
                                <a:pt x="3145" y="6923"/>
                                <a:pt x="3145" y="6884"/>
                              </a:cubicBezTo>
                              <a:cubicBezTo>
                                <a:pt x="3145" y="6844"/>
                                <a:pt x="3113" y="6813"/>
                                <a:pt x="3074" y="6813"/>
                              </a:cubicBezTo>
                              <a:close/>
                              <a:moveTo>
                                <a:pt x="3074" y="7320"/>
                              </a:moveTo>
                              <a:cubicBezTo>
                                <a:pt x="3051" y="7320"/>
                                <a:pt x="3031" y="7331"/>
                                <a:pt x="3018" y="7348"/>
                              </a:cubicBezTo>
                              <a:cubicBezTo>
                                <a:pt x="3130" y="7348"/>
                                <a:pt x="3130" y="7348"/>
                                <a:pt x="3130" y="7348"/>
                              </a:cubicBezTo>
                              <a:cubicBezTo>
                                <a:pt x="3117" y="7331"/>
                                <a:pt x="3097" y="7320"/>
                                <a:pt x="3074" y="7320"/>
                              </a:cubicBezTo>
                              <a:close/>
                              <a:moveTo>
                                <a:pt x="3074" y="6559"/>
                              </a:moveTo>
                              <a:cubicBezTo>
                                <a:pt x="3035" y="6559"/>
                                <a:pt x="3003" y="6591"/>
                                <a:pt x="3003" y="6630"/>
                              </a:cubicBezTo>
                              <a:cubicBezTo>
                                <a:pt x="3003" y="6669"/>
                                <a:pt x="3035" y="6701"/>
                                <a:pt x="3074" y="6701"/>
                              </a:cubicBezTo>
                              <a:cubicBezTo>
                                <a:pt x="3113" y="6701"/>
                                <a:pt x="3145" y="6669"/>
                                <a:pt x="3145" y="6630"/>
                              </a:cubicBezTo>
                              <a:cubicBezTo>
                                <a:pt x="3145" y="6591"/>
                                <a:pt x="3113" y="6559"/>
                                <a:pt x="3074" y="6559"/>
                              </a:cubicBezTo>
                              <a:close/>
                              <a:moveTo>
                                <a:pt x="3074" y="6052"/>
                              </a:moveTo>
                              <a:cubicBezTo>
                                <a:pt x="3035" y="6052"/>
                                <a:pt x="3003" y="6083"/>
                                <a:pt x="3003" y="6123"/>
                              </a:cubicBezTo>
                              <a:cubicBezTo>
                                <a:pt x="3003" y="6162"/>
                                <a:pt x="3035" y="6194"/>
                                <a:pt x="3074" y="6194"/>
                              </a:cubicBezTo>
                              <a:cubicBezTo>
                                <a:pt x="3113" y="6194"/>
                                <a:pt x="3145" y="6162"/>
                                <a:pt x="3145" y="6123"/>
                              </a:cubicBezTo>
                              <a:cubicBezTo>
                                <a:pt x="3145" y="6083"/>
                                <a:pt x="3113" y="6052"/>
                                <a:pt x="3074" y="6052"/>
                              </a:cubicBezTo>
                              <a:close/>
                              <a:moveTo>
                                <a:pt x="3074" y="5798"/>
                              </a:moveTo>
                              <a:cubicBezTo>
                                <a:pt x="3035" y="5798"/>
                                <a:pt x="3003" y="5830"/>
                                <a:pt x="3003" y="5869"/>
                              </a:cubicBezTo>
                              <a:cubicBezTo>
                                <a:pt x="3003" y="5908"/>
                                <a:pt x="3035" y="5940"/>
                                <a:pt x="3074" y="5940"/>
                              </a:cubicBezTo>
                              <a:cubicBezTo>
                                <a:pt x="3113" y="5940"/>
                                <a:pt x="3145" y="5908"/>
                                <a:pt x="3145" y="5869"/>
                              </a:cubicBezTo>
                              <a:cubicBezTo>
                                <a:pt x="3145" y="5830"/>
                                <a:pt x="3113" y="5798"/>
                                <a:pt x="3074" y="5798"/>
                              </a:cubicBezTo>
                              <a:close/>
                              <a:moveTo>
                                <a:pt x="3074" y="5545"/>
                              </a:moveTo>
                              <a:cubicBezTo>
                                <a:pt x="3035" y="5545"/>
                                <a:pt x="3003" y="5576"/>
                                <a:pt x="3003" y="5616"/>
                              </a:cubicBezTo>
                              <a:cubicBezTo>
                                <a:pt x="3003" y="5655"/>
                                <a:pt x="3035" y="5687"/>
                                <a:pt x="3074" y="5687"/>
                              </a:cubicBezTo>
                              <a:cubicBezTo>
                                <a:pt x="3113" y="5687"/>
                                <a:pt x="3145" y="5655"/>
                                <a:pt x="3145" y="5616"/>
                              </a:cubicBezTo>
                              <a:cubicBezTo>
                                <a:pt x="3145" y="5576"/>
                                <a:pt x="3113" y="5545"/>
                                <a:pt x="3074" y="5545"/>
                              </a:cubicBezTo>
                              <a:close/>
                              <a:moveTo>
                                <a:pt x="3074" y="6305"/>
                              </a:moveTo>
                              <a:cubicBezTo>
                                <a:pt x="3035" y="6305"/>
                                <a:pt x="3003" y="6337"/>
                                <a:pt x="3003" y="6376"/>
                              </a:cubicBezTo>
                              <a:cubicBezTo>
                                <a:pt x="3003" y="6416"/>
                                <a:pt x="3035" y="6447"/>
                                <a:pt x="3074" y="6447"/>
                              </a:cubicBezTo>
                              <a:cubicBezTo>
                                <a:pt x="3113" y="6447"/>
                                <a:pt x="3145" y="6416"/>
                                <a:pt x="3145" y="6376"/>
                              </a:cubicBezTo>
                              <a:cubicBezTo>
                                <a:pt x="3145" y="6337"/>
                                <a:pt x="3113" y="6305"/>
                                <a:pt x="3074" y="6305"/>
                              </a:cubicBezTo>
                              <a:close/>
                              <a:moveTo>
                                <a:pt x="3074" y="7066"/>
                              </a:moveTo>
                              <a:cubicBezTo>
                                <a:pt x="3035" y="7066"/>
                                <a:pt x="3003" y="7098"/>
                                <a:pt x="3003" y="7137"/>
                              </a:cubicBezTo>
                              <a:cubicBezTo>
                                <a:pt x="3003" y="7177"/>
                                <a:pt x="3035" y="7208"/>
                                <a:pt x="3074" y="7208"/>
                              </a:cubicBezTo>
                              <a:cubicBezTo>
                                <a:pt x="3113" y="7208"/>
                                <a:pt x="3145" y="7177"/>
                                <a:pt x="3145" y="7137"/>
                              </a:cubicBezTo>
                              <a:cubicBezTo>
                                <a:pt x="3145" y="7098"/>
                                <a:pt x="3113" y="7066"/>
                                <a:pt x="3074" y="7066"/>
                              </a:cubicBezTo>
                              <a:close/>
                              <a:moveTo>
                                <a:pt x="18" y="3028"/>
                              </a:moveTo>
                              <a:cubicBezTo>
                                <a:pt x="12" y="3028"/>
                                <a:pt x="6" y="3029"/>
                                <a:pt x="0" y="3031"/>
                              </a:cubicBezTo>
                              <a:cubicBezTo>
                                <a:pt x="0" y="3167"/>
                                <a:pt x="0" y="3167"/>
                                <a:pt x="0" y="3167"/>
                              </a:cubicBezTo>
                              <a:cubicBezTo>
                                <a:pt x="6" y="3169"/>
                                <a:pt x="12" y="3170"/>
                                <a:pt x="18" y="3170"/>
                              </a:cubicBezTo>
                              <a:cubicBezTo>
                                <a:pt x="58" y="3170"/>
                                <a:pt x="89" y="3138"/>
                                <a:pt x="89" y="3099"/>
                              </a:cubicBezTo>
                              <a:cubicBezTo>
                                <a:pt x="89" y="3060"/>
                                <a:pt x="58" y="3028"/>
                                <a:pt x="18" y="3028"/>
                              </a:cubicBezTo>
                              <a:close/>
                              <a:moveTo>
                                <a:pt x="18" y="3282"/>
                              </a:moveTo>
                              <a:cubicBezTo>
                                <a:pt x="12" y="3282"/>
                                <a:pt x="6" y="3283"/>
                                <a:pt x="0" y="3285"/>
                              </a:cubicBezTo>
                              <a:cubicBezTo>
                                <a:pt x="0" y="3421"/>
                                <a:pt x="0" y="3421"/>
                                <a:pt x="0" y="3421"/>
                              </a:cubicBezTo>
                              <a:cubicBezTo>
                                <a:pt x="6" y="3423"/>
                                <a:pt x="12" y="3424"/>
                                <a:pt x="18" y="3424"/>
                              </a:cubicBezTo>
                              <a:cubicBezTo>
                                <a:pt x="58" y="3424"/>
                                <a:pt x="89" y="3392"/>
                                <a:pt x="89" y="3353"/>
                              </a:cubicBezTo>
                              <a:cubicBezTo>
                                <a:pt x="89" y="3314"/>
                                <a:pt x="58" y="3282"/>
                                <a:pt x="18" y="3282"/>
                              </a:cubicBezTo>
                              <a:close/>
                              <a:moveTo>
                                <a:pt x="18" y="2775"/>
                              </a:moveTo>
                              <a:cubicBezTo>
                                <a:pt x="12" y="2775"/>
                                <a:pt x="6" y="2776"/>
                                <a:pt x="0" y="2777"/>
                              </a:cubicBezTo>
                              <a:cubicBezTo>
                                <a:pt x="0" y="2914"/>
                                <a:pt x="0" y="2914"/>
                                <a:pt x="0" y="2914"/>
                              </a:cubicBezTo>
                              <a:cubicBezTo>
                                <a:pt x="6" y="2915"/>
                                <a:pt x="12" y="2917"/>
                                <a:pt x="18" y="2917"/>
                              </a:cubicBezTo>
                              <a:cubicBezTo>
                                <a:pt x="58" y="2917"/>
                                <a:pt x="89" y="2885"/>
                                <a:pt x="89" y="2846"/>
                              </a:cubicBezTo>
                              <a:cubicBezTo>
                                <a:pt x="89" y="2806"/>
                                <a:pt x="58" y="2775"/>
                                <a:pt x="18" y="2775"/>
                              </a:cubicBezTo>
                              <a:close/>
                              <a:moveTo>
                                <a:pt x="18" y="1507"/>
                              </a:moveTo>
                              <a:cubicBezTo>
                                <a:pt x="12" y="1507"/>
                                <a:pt x="6" y="1508"/>
                                <a:pt x="0" y="1509"/>
                              </a:cubicBezTo>
                              <a:cubicBezTo>
                                <a:pt x="0" y="1646"/>
                                <a:pt x="0" y="1646"/>
                                <a:pt x="0" y="1646"/>
                              </a:cubicBezTo>
                              <a:cubicBezTo>
                                <a:pt x="6" y="1648"/>
                                <a:pt x="12" y="1649"/>
                                <a:pt x="18" y="1649"/>
                              </a:cubicBezTo>
                              <a:cubicBezTo>
                                <a:pt x="58" y="1649"/>
                                <a:pt x="89" y="1617"/>
                                <a:pt x="89" y="1578"/>
                              </a:cubicBezTo>
                              <a:cubicBezTo>
                                <a:pt x="89" y="1538"/>
                                <a:pt x="58" y="1507"/>
                                <a:pt x="18" y="1507"/>
                              </a:cubicBezTo>
                              <a:close/>
                              <a:moveTo>
                                <a:pt x="18" y="4803"/>
                              </a:moveTo>
                              <a:cubicBezTo>
                                <a:pt x="12" y="4803"/>
                                <a:pt x="6" y="4804"/>
                                <a:pt x="0" y="4806"/>
                              </a:cubicBezTo>
                              <a:cubicBezTo>
                                <a:pt x="0" y="4943"/>
                                <a:pt x="0" y="4943"/>
                                <a:pt x="0" y="4943"/>
                              </a:cubicBezTo>
                              <a:cubicBezTo>
                                <a:pt x="6" y="4944"/>
                                <a:pt x="12" y="4945"/>
                                <a:pt x="18" y="4945"/>
                              </a:cubicBezTo>
                              <a:cubicBezTo>
                                <a:pt x="58" y="4945"/>
                                <a:pt x="89" y="4914"/>
                                <a:pt x="89" y="4874"/>
                              </a:cubicBezTo>
                              <a:cubicBezTo>
                                <a:pt x="89" y="4835"/>
                                <a:pt x="58" y="4803"/>
                                <a:pt x="18" y="4803"/>
                              </a:cubicBezTo>
                              <a:close/>
                              <a:moveTo>
                                <a:pt x="18" y="2521"/>
                              </a:moveTo>
                              <a:cubicBezTo>
                                <a:pt x="12" y="2521"/>
                                <a:pt x="6" y="2522"/>
                                <a:pt x="0" y="2524"/>
                              </a:cubicBezTo>
                              <a:cubicBezTo>
                                <a:pt x="0" y="2660"/>
                                <a:pt x="0" y="2660"/>
                                <a:pt x="0" y="2660"/>
                              </a:cubicBezTo>
                              <a:cubicBezTo>
                                <a:pt x="6" y="2662"/>
                                <a:pt x="12" y="2663"/>
                                <a:pt x="18" y="2663"/>
                              </a:cubicBezTo>
                              <a:cubicBezTo>
                                <a:pt x="58" y="2663"/>
                                <a:pt x="89" y="2631"/>
                                <a:pt x="89" y="2592"/>
                              </a:cubicBezTo>
                              <a:cubicBezTo>
                                <a:pt x="89" y="2553"/>
                                <a:pt x="58" y="2521"/>
                                <a:pt x="18" y="2521"/>
                              </a:cubicBezTo>
                              <a:close/>
                              <a:moveTo>
                                <a:pt x="18" y="2267"/>
                              </a:moveTo>
                              <a:cubicBezTo>
                                <a:pt x="12" y="2267"/>
                                <a:pt x="6" y="2268"/>
                                <a:pt x="0" y="2270"/>
                              </a:cubicBezTo>
                              <a:cubicBezTo>
                                <a:pt x="0" y="2407"/>
                                <a:pt x="0" y="2407"/>
                                <a:pt x="0" y="2407"/>
                              </a:cubicBezTo>
                              <a:cubicBezTo>
                                <a:pt x="6" y="2408"/>
                                <a:pt x="12" y="2409"/>
                                <a:pt x="18" y="2409"/>
                              </a:cubicBezTo>
                              <a:cubicBezTo>
                                <a:pt x="58" y="2409"/>
                                <a:pt x="89" y="2378"/>
                                <a:pt x="89" y="2338"/>
                              </a:cubicBezTo>
                              <a:cubicBezTo>
                                <a:pt x="89" y="2299"/>
                                <a:pt x="58" y="2267"/>
                                <a:pt x="18" y="2267"/>
                              </a:cubicBezTo>
                              <a:close/>
                              <a:moveTo>
                                <a:pt x="18" y="5057"/>
                              </a:moveTo>
                              <a:cubicBezTo>
                                <a:pt x="12" y="5057"/>
                                <a:pt x="6" y="5058"/>
                                <a:pt x="0" y="5060"/>
                              </a:cubicBezTo>
                              <a:cubicBezTo>
                                <a:pt x="0" y="5196"/>
                                <a:pt x="0" y="5196"/>
                                <a:pt x="0" y="5196"/>
                              </a:cubicBezTo>
                              <a:cubicBezTo>
                                <a:pt x="6" y="5198"/>
                                <a:pt x="12" y="5199"/>
                                <a:pt x="18" y="5199"/>
                              </a:cubicBezTo>
                              <a:cubicBezTo>
                                <a:pt x="58" y="5199"/>
                                <a:pt x="89" y="5167"/>
                                <a:pt x="89" y="5128"/>
                              </a:cubicBezTo>
                              <a:cubicBezTo>
                                <a:pt x="89" y="5089"/>
                                <a:pt x="58" y="5057"/>
                                <a:pt x="18" y="5057"/>
                              </a:cubicBezTo>
                              <a:close/>
                              <a:moveTo>
                                <a:pt x="18" y="5311"/>
                              </a:moveTo>
                              <a:cubicBezTo>
                                <a:pt x="12" y="5311"/>
                                <a:pt x="6" y="5312"/>
                                <a:pt x="0" y="5313"/>
                              </a:cubicBezTo>
                              <a:cubicBezTo>
                                <a:pt x="0" y="5450"/>
                                <a:pt x="0" y="5450"/>
                                <a:pt x="0" y="5450"/>
                              </a:cubicBezTo>
                              <a:cubicBezTo>
                                <a:pt x="6" y="5452"/>
                                <a:pt x="12" y="5453"/>
                                <a:pt x="18" y="5453"/>
                              </a:cubicBezTo>
                              <a:cubicBezTo>
                                <a:pt x="58" y="5453"/>
                                <a:pt x="89" y="5421"/>
                                <a:pt x="89" y="5382"/>
                              </a:cubicBezTo>
                              <a:cubicBezTo>
                                <a:pt x="89" y="5342"/>
                                <a:pt x="58" y="5311"/>
                                <a:pt x="18" y="5311"/>
                              </a:cubicBezTo>
                              <a:close/>
                              <a:moveTo>
                                <a:pt x="18" y="2014"/>
                              </a:moveTo>
                              <a:cubicBezTo>
                                <a:pt x="12" y="2014"/>
                                <a:pt x="6" y="2015"/>
                                <a:pt x="0" y="2016"/>
                              </a:cubicBezTo>
                              <a:cubicBezTo>
                                <a:pt x="0" y="2153"/>
                                <a:pt x="0" y="2153"/>
                                <a:pt x="0" y="2153"/>
                              </a:cubicBezTo>
                              <a:cubicBezTo>
                                <a:pt x="6" y="2155"/>
                                <a:pt x="12" y="2156"/>
                                <a:pt x="18" y="2156"/>
                              </a:cubicBezTo>
                              <a:cubicBezTo>
                                <a:pt x="58" y="2156"/>
                                <a:pt x="89" y="2124"/>
                                <a:pt x="89" y="2085"/>
                              </a:cubicBezTo>
                              <a:cubicBezTo>
                                <a:pt x="89" y="2046"/>
                                <a:pt x="58" y="2014"/>
                                <a:pt x="18" y="2014"/>
                              </a:cubicBezTo>
                              <a:close/>
                              <a:moveTo>
                                <a:pt x="18" y="1760"/>
                              </a:moveTo>
                              <a:cubicBezTo>
                                <a:pt x="12" y="1760"/>
                                <a:pt x="6" y="1761"/>
                                <a:pt x="0" y="1763"/>
                              </a:cubicBezTo>
                              <a:cubicBezTo>
                                <a:pt x="0" y="1900"/>
                                <a:pt x="0" y="1900"/>
                                <a:pt x="0" y="1900"/>
                              </a:cubicBezTo>
                              <a:cubicBezTo>
                                <a:pt x="6" y="1901"/>
                                <a:pt x="12" y="1902"/>
                                <a:pt x="18" y="1902"/>
                              </a:cubicBezTo>
                              <a:cubicBezTo>
                                <a:pt x="58" y="1902"/>
                                <a:pt x="89" y="1871"/>
                                <a:pt x="89" y="1831"/>
                              </a:cubicBezTo>
                              <a:cubicBezTo>
                                <a:pt x="89" y="1792"/>
                                <a:pt x="58" y="1760"/>
                                <a:pt x="18" y="1760"/>
                              </a:cubicBezTo>
                              <a:close/>
                              <a:moveTo>
                                <a:pt x="18" y="1253"/>
                              </a:moveTo>
                              <a:cubicBezTo>
                                <a:pt x="12" y="1253"/>
                                <a:pt x="6" y="1254"/>
                                <a:pt x="0" y="1255"/>
                              </a:cubicBezTo>
                              <a:cubicBezTo>
                                <a:pt x="0" y="1392"/>
                                <a:pt x="0" y="1392"/>
                                <a:pt x="0" y="1392"/>
                              </a:cubicBezTo>
                              <a:cubicBezTo>
                                <a:pt x="6" y="1394"/>
                                <a:pt x="12" y="1395"/>
                                <a:pt x="18" y="1395"/>
                              </a:cubicBezTo>
                              <a:cubicBezTo>
                                <a:pt x="58" y="1395"/>
                                <a:pt x="89" y="1363"/>
                                <a:pt x="89" y="1324"/>
                              </a:cubicBezTo>
                              <a:cubicBezTo>
                                <a:pt x="89" y="1285"/>
                                <a:pt x="58" y="1253"/>
                                <a:pt x="18" y="1253"/>
                              </a:cubicBezTo>
                              <a:close/>
                              <a:moveTo>
                                <a:pt x="18" y="4296"/>
                              </a:moveTo>
                              <a:cubicBezTo>
                                <a:pt x="12" y="4296"/>
                                <a:pt x="6" y="4297"/>
                                <a:pt x="0" y="4299"/>
                              </a:cubicBezTo>
                              <a:cubicBezTo>
                                <a:pt x="0" y="4436"/>
                                <a:pt x="0" y="4436"/>
                                <a:pt x="0" y="4436"/>
                              </a:cubicBezTo>
                              <a:cubicBezTo>
                                <a:pt x="6" y="4437"/>
                                <a:pt x="12" y="4438"/>
                                <a:pt x="18" y="4438"/>
                              </a:cubicBezTo>
                              <a:cubicBezTo>
                                <a:pt x="58" y="4438"/>
                                <a:pt x="89" y="4406"/>
                                <a:pt x="89" y="4367"/>
                              </a:cubicBezTo>
                              <a:cubicBezTo>
                                <a:pt x="89" y="4328"/>
                                <a:pt x="58" y="4296"/>
                                <a:pt x="18" y="4296"/>
                              </a:cubicBezTo>
                              <a:close/>
                              <a:moveTo>
                                <a:pt x="18" y="4042"/>
                              </a:moveTo>
                              <a:cubicBezTo>
                                <a:pt x="12" y="4042"/>
                                <a:pt x="6" y="4044"/>
                                <a:pt x="0" y="4045"/>
                              </a:cubicBezTo>
                              <a:cubicBezTo>
                                <a:pt x="0" y="4182"/>
                                <a:pt x="0" y="4182"/>
                                <a:pt x="0" y="4182"/>
                              </a:cubicBezTo>
                              <a:cubicBezTo>
                                <a:pt x="6" y="4183"/>
                                <a:pt x="12" y="4184"/>
                                <a:pt x="18" y="4184"/>
                              </a:cubicBezTo>
                              <a:cubicBezTo>
                                <a:pt x="58" y="4184"/>
                                <a:pt x="89" y="4153"/>
                                <a:pt x="89" y="4113"/>
                              </a:cubicBezTo>
                              <a:cubicBezTo>
                                <a:pt x="89" y="4074"/>
                                <a:pt x="58" y="4042"/>
                                <a:pt x="18" y="4042"/>
                              </a:cubicBezTo>
                              <a:close/>
                              <a:moveTo>
                                <a:pt x="18" y="3789"/>
                              </a:moveTo>
                              <a:cubicBezTo>
                                <a:pt x="12" y="3789"/>
                                <a:pt x="6" y="3790"/>
                                <a:pt x="0" y="3792"/>
                              </a:cubicBezTo>
                              <a:cubicBezTo>
                                <a:pt x="0" y="3928"/>
                                <a:pt x="0" y="3928"/>
                                <a:pt x="0" y="3928"/>
                              </a:cubicBezTo>
                              <a:cubicBezTo>
                                <a:pt x="6" y="3930"/>
                                <a:pt x="12" y="3931"/>
                                <a:pt x="18" y="3931"/>
                              </a:cubicBezTo>
                              <a:cubicBezTo>
                                <a:pt x="58" y="3931"/>
                                <a:pt x="89" y="3899"/>
                                <a:pt x="89" y="3860"/>
                              </a:cubicBezTo>
                              <a:cubicBezTo>
                                <a:pt x="89" y="3821"/>
                                <a:pt x="58" y="3789"/>
                                <a:pt x="18" y="3789"/>
                              </a:cubicBezTo>
                              <a:close/>
                              <a:moveTo>
                                <a:pt x="18" y="3535"/>
                              </a:moveTo>
                              <a:cubicBezTo>
                                <a:pt x="12" y="3535"/>
                                <a:pt x="6" y="3537"/>
                                <a:pt x="0" y="3538"/>
                              </a:cubicBezTo>
                              <a:cubicBezTo>
                                <a:pt x="0" y="3675"/>
                                <a:pt x="0" y="3675"/>
                                <a:pt x="0" y="3675"/>
                              </a:cubicBezTo>
                              <a:cubicBezTo>
                                <a:pt x="6" y="3676"/>
                                <a:pt x="12" y="3677"/>
                                <a:pt x="18" y="3677"/>
                              </a:cubicBezTo>
                              <a:cubicBezTo>
                                <a:pt x="58" y="3677"/>
                                <a:pt x="89" y="3646"/>
                                <a:pt x="89" y="3606"/>
                              </a:cubicBezTo>
                              <a:cubicBezTo>
                                <a:pt x="89" y="3567"/>
                                <a:pt x="58" y="3535"/>
                                <a:pt x="18" y="3535"/>
                              </a:cubicBezTo>
                              <a:close/>
                              <a:moveTo>
                                <a:pt x="18" y="4550"/>
                              </a:moveTo>
                              <a:cubicBezTo>
                                <a:pt x="12" y="4550"/>
                                <a:pt x="6" y="4551"/>
                                <a:pt x="0" y="4553"/>
                              </a:cubicBezTo>
                              <a:cubicBezTo>
                                <a:pt x="0" y="4689"/>
                                <a:pt x="0" y="4689"/>
                                <a:pt x="0" y="4689"/>
                              </a:cubicBezTo>
                              <a:cubicBezTo>
                                <a:pt x="6" y="4691"/>
                                <a:pt x="12" y="4692"/>
                                <a:pt x="18" y="4692"/>
                              </a:cubicBezTo>
                              <a:cubicBezTo>
                                <a:pt x="58" y="4692"/>
                                <a:pt x="89" y="4660"/>
                                <a:pt x="89" y="4621"/>
                              </a:cubicBezTo>
                              <a:cubicBezTo>
                                <a:pt x="89" y="4582"/>
                                <a:pt x="58" y="4550"/>
                                <a:pt x="18" y="4550"/>
                              </a:cubicBezTo>
                              <a:close/>
                              <a:moveTo>
                                <a:pt x="273" y="2267"/>
                              </a:moveTo>
                              <a:cubicBezTo>
                                <a:pt x="234" y="2267"/>
                                <a:pt x="202" y="2299"/>
                                <a:pt x="202" y="2338"/>
                              </a:cubicBezTo>
                              <a:cubicBezTo>
                                <a:pt x="202" y="2378"/>
                                <a:pt x="234" y="2410"/>
                                <a:pt x="273" y="2410"/>
                              </a:cubicBezTo>
                              <a:cubicBezTo>
                                <a:pt x="312" y="2410"/>
                                <a:pt x="344" y="2378"/>
                                <a:pt x="344" y="2338"/>
                              </a:cubicBezTo>
                              <a:cubicBezTo>
                                <a:pt x="344" y="2299"/>
                                <a:pt x="312" y="2267"/>
                                <a:pt x="273" y="2267"/>
                              </a:cubicBezTo>
                              <a:close/>
                              <a:moveTo>
                                <a:pt x="273" y="3282"/>
                              </a:moveTo>
                              <a:cubicBezTo>
                                <a:pt x="234" y="3282"/>
                                <a:pt x="202" y="3314"/>
                                <a:pt x="202" y="3353"/>
                              </a:cubicBezTo>
                              <a:cubicBezTo>
                                <a:pt x="202" y="3392"/>
                                <a:pt x="234" y="3424"/>
                                <a:pt x="273" y="3424"/>
                              </a:cubicBezTo>
                              <a:cubicBezTo>
                                <a:pt x="312" y="3424"/>
                                <a:pt x="344" y="3392"/>
                                <a:pt x="344" y="3353"/>
                              </a:cubicBezTo>
                              <a:cubicBezTo>
                                <a:pt x="344" y="3314"/>
                                <a:pt x="312" y="3282"/>
                                <a:pt x="273" y="3282"/>
                              </a:cubicBezTo>
                              <a:close/>
                              <a:moveTo>
                                <a:pt x="273" y="3535"/>
                              </a:moveTo>
                              <a:cubicBezTo>
                                <a:pt x="234" y="3535"/>
                                <a:pt x="202" y="3567"/>
                                <a:pt x="202" y="3606"/>
                              </a:cubicBezTo>
                              <a:cubicBezTo>
                                <a:pt x="202" y="3646"/>
                                <a:pt x="234" y="3677"/>
                                <a:pt x="273" y="3677"/>
                              </a:cubicBezTo>
                              <a:cubicBezTo>
                                <a:pt x="312" y="3677"/>
                                <a:pt x="344" y="3646"/>
                                <a:pt x="344" y="3606"/>
                              </a:cubicBezTo>
                              <a:cubicBezTo>
                                <a:pt x="344" y="3567"/>
                                <a:pt x="312" y="3535"/>
                                <a:pt x="273" y="3535"/>
                              </a:cubicBezTo>
                              <a:close/>
                              <a:moveTo>
                                <a:pt x="273" y="1760"/>
                              </a:moveTo>
                              <a:cubicBezTo>
                                <a:pt x="234" y="1760"/>
                                <a:pt x="202" y="1792"/>
                                <a:pt x="202" y="1831"/>
                              </a:cubicBezTo>
                              <a:cubicBezTo>
                                <a:pt x="202" y="1871"/>
                                <a:pt x="234" y="1902"/>
                                <a:pt x="273" y="1902"/>
                              </a:cubicBezTo>
                              <a:cubicBezTo>
                                <a:pt x="312" y="1902"/>
                                <a:pt x="344" y="1871"/>
                                <a:pt x="344" y="1831"/>
                              </a:cubicBezTo>
                              <a:cubicBezTo>
                                <a:pt x="344" y="1792"/>
                                <a:pt x="312" y="1760"/>
                                <a:pt x="273" y="1760"/>
                              </a:cubicBezTo>
                              <a:close/>
                              <a:moveTo>
                                <a:pt x="273" y="1507"/>
                              </a:moveTo>
                              <a:cubicBezTo>
                                <a:pt x="234" y="1507"/>
                                <a:pt x="202" y="1538"/>
                                <a:pt x="202" y="1578"/>
                              </a:cubicBezTo>
                              <a:cubicBezTo>
                                <a:pt x="202" y="1617"/>
                                <a:pt x="234" y="1649"/>
                                <a:pt x="273" y="1649"/>
                              </a:cubicBezTo>
                              <a:cubicBezTo>
                                <a:pt x="312" y="1649"/>
                                <a:pt x="344" y="1617"/>
                                <a:pt x="344" y="1578"/>
                              </a:cubicBezTo>
                              <a:cubicBezTo>
                                <a:pt x="344" y="1538"/>
                                <a:pt x="312" y="1507"/>
                                <a:pt x="273" y="1507"/>
                              </a:cubicBezTo>
                              <a:close/>
                              <a:moveTo>
                                <a:pt x="273" y="1253"/>
                              </a:moveTo>
                              <a:cubicBezTo>
                                <a:pt x="234" y="1253"/>
                                <a:pt x="202" y="1285"/>
                                <a:pt x="202" y="1324"/>
                              </a:cubicBezTo>
                              <a:cubicBezTo>
                                <a:pt x="202" y="1363"/>
                                <a:pt x="234" y="1395"/>
                                <a:pt x="273" y="1395"/>
                              </a:cubicBezTo>
                              <a:cubicBezTo>
                                <a:pt x="312" y="1395"/>
                                <a:pt x="344" y="1363"/>
                                <a:pt x="344" y="1324"/>
                              </a:cubicBezTo>
                              <a:cubicBezTo>
                                <a:pt x="344" y="1285"/>
                                <a:pt x="312" y="1253"/>
                                <a:pt x="273" y="1253"/>
                              </a:cubicBezTo>
                              <a:close/>
                              <a:moveTo>
                                <a:pt x="273" y="4550"/>
                              </a:moveTo>
                              <a:cubicBezTo>
                                <a:pt x="234" y="4550"/>
                                <a:pt x="202" y="4582"/>
                                <a:pt x="202" y="4621"/>
                              </a:cubicBezTo>
                              <a:cubicBezTo>
                                <a:pt x="202" y="4660"/>
                                <a:pt x="234" y="4692"/>
                                <a:pt x="273" y="4692"/>
                              </a:cubicBezTo>
                              <a:cubicBezTo>
                                <a:pt x="312" y="4692"/>
                                <a:pt x="344" y="4660"/>
                                <a:pt x="344" y="4621"/>
                              </a:cubicBezTo>
                              <a:cubicBezTo>
                                <a:pt x="344" y="4582"/>
                                <a:pt x="312" y="4550"/>
                                <a:pt x="273" y="4550"/>
                              </a:cubicBezTo>
                              <a:close/>
                              <a:moveTo>
                                <a:pt x="273" y="5311"/>
                              </a:moveTo>
                              <a:cubicBezTo>
                                <a:pt x="234" y="5311"/>
                                <a:pt x="202" y="5342"/>
                                <a:pt x="202" y="5382"/>
                              </a:cubicBezTo>
                              <a:cubicBezTo>
                                <a:pt x="202" y="5421"/>
                                <a:pt x="234" y="5453"/>
                                <a:pt x="273" y="5453"/>
                              </a:cubicBezTo>
                              <a:cubicBezTo>
                                <a:pt x="312" y="5453"/>
                                <a:pt x="344" y="5421"/>
                                <a:pt x="344" y="5382"/>
                              </a:cubicBezTo>
                              <a:cubicBezTo>
                                <a:pt x="344" y="5342"/>
                                <a:pt x="312" y="5311"/>
                                <a:pt x="273" y="5311"/>
                              </a:cubicBezTo>
                              <a:close/>
                              <a:moveTo>
                                <a:pt x="273" y="4042"/>
                              </a:moveTo>
                              <a:cubicBezTo>
                                <a:pt x="234" y="4042"/>
                                <a:pt x="202" y="4074"/>
                                <a:pt x="202" y="4113"/>
                              </a:cubicBezTo>
                              <a:cubicBezTo>
                                <a:pt x="202" y="4153"/>
                                <a:pt x="234" y="4184"/>
                                <a:pt x="273" y="4184"/>
                              </a:cubicBezTo>
                              <a:cubicBezTo>
                                <a:pt x="312" y="4184"/>
                                <a:pt x="344" y="4153"/>
                                <a:pt x="344" y="4113"/>
                              </a:cubicBezTo>
                              <a:cubicBezTo>
                                <a:pt x="344" y="4074"/>
                                <a:pt x="312" y="4042"/>
                                <a:pt x="273" y="4042"/>
                              </a:cubicBezTo>
                              <a:close/>
                              <a:moveTo>
                                <a:pt x="273" y="4296"/>
                              </a:moveTo>
                              <a:cubicBezTo>
                                <a:pt x="234" y="4296"/>
                                <a:pt x="202" y="4328"/>
                                <a:pt x="202" y="4367"/>
                              </a:cubicBezTo>
                              <a:cubicBezTo>
                                <a:pt x="202" y="4406"/>
                                <a:pt x="234" y="4438"/>
                                <a:pt x="273" y="4438"/>
                              </a:cubicBezTo>
                              <a:cubicBezTo>
                                <a:pt x="312" y="4438"/>
                                <a:pt x="344" y="4406"/>
                                <a:pt x="344" y="4367"/>
                              </a:cubicBezTo>
                              <a:cubicBezTo>
                                <a:pt x="344" y="4328"/>
                                <a:pt x="312" y="4296"/>
                                <a:pt x="273" y="4296"/>
                              </a:cubicBezTo>
                              <a:close/>
                              <a:moveTo>
                                <a:pt x="273" y="4803"/>
                              </a:moveTo>
                              <a:cubicBezTo>
                                <a:pt x="234" y="4803"/>
                                <a:pt x="202" y="4835"/>
                                <a:pt x="202" y="4874"/>
                              </a:cubicBezTo>
                              <a:cubicBezTo>
                                <a:pt x="202" y="4914"/>
                                <a:pt x="234" y="4945"/>
                                <a:pt x="273" y="4945"/>
                              </a:cubicBezTo>
                              <a:cubicBezTo>
                                <a:pt x="312" y="4945"/>
                                <a:pt x="344" y="4914"/>
                                <a:pt x="344" y="4874"/>
                              </a:cubicBezTo>
                              <a:cubicBezTo>
                                <a:pt x="344" y="4835"/>
                                <a:pt x="312" y="4803"/>
                                <a:pt x="273" y="4803"/>
                              </a:cubicBezTo>
                              <a:close/>
                              <a:moveTo>
                                <a:pt x="273" y="5057"/>
                              </a:moveTo>
                              <a:cubicBezTo>
                                <a:pt x="234" y="5057"/>
                                <a:pt x="202" y="5089"/>
                                <a:pt x="202" y="5128"/>
                              </a:cubicBezTo>
                              <a:cubicBezTo>
                                <a:pt x="202" y="5167"/>
                                <a:pt x="234" y="5199"/>
                                <a:pt x="273" y="5199"/>
                              </a:cubicBezTo>
                              <a:cubicBezTo>
                                <a:pt x="312" y="5199"/>
                                <a:pt x="344" y="5167"/>
                                <a:pt x="344" y="5128"/>
                              </a:cubicBezTo>
                              <a:cubicBezTo>
                                <a:pt x="344" y="5089"/>
                                <a:pt x="312" y="5057"/>
                                <a:pt x="273" y="5057"/>
                              </a:cubicBezTo>
                              <a:close/>
                              <a:moveTo>
                                <a:pt x="273" y="2521"/>
                              </a:moveTo>
                              <a:cubicBezTo>
                                <a:pt x="234" y="2521"/>
                                <a:pt x="202" y="2553"/>
                                <a:pt x="202" y="2592"/>
                              </a:cubicBezTo>
                              <a:cubicBezTo>
                                <a:pt x="202" y="2631"/>
                                <a:pt x="234" y="2663"/>
                                <a:pt x="273" y="2663"/>
                              </a:cubicBezTo>
                              <a:cubicBezTo>
                                <a:pt x="312" y="2663"/>
                                <a:pt x="344" y="2631"/>
                                <a:pt x="344" y="2592"/>
                              </a:cubicBezTo>
                              <a:cubicBezTo>
                                <a:pt x="344" y="2553"/>
                                <a:pt x="312" y="2521"/>
                                <a:pt x="273" y="2521"/>
                              </a:cubicBezTo>
                              <a:close/>
                              <a:moveTo>
                                <a:pt x="273" y="2014"/>
                              </a:moveTo>
                              <a:cubicBezTo>
                                <a:pt x="234" y="2014"/>
                                <a:pt x="202" y="2046"/>
                                <a:pt x="202" y="2085"/>
                              </a:cubicBezTo>
                              <a:cubicBezTo>
                                <a:pt x="202" y="2124"/>
                                <a:pt x="234" y="2156"/>
                                <a:pt x="273" y="2156"/>
                              </a:cubicBezTo>
                              <a:cubicBezTo>
                                <a:pt x="312" y="2156"/>
                                <a:pt x="344" y="2124"/>
                                <a:pt x="344" y="2085"/>
                              </a:cubicBezTo>
                              <a:cubicBezTo>
                                <a:pt x="344" y="2046"/>
                                <a:pt x="312" y="2014"/>
                                <a:pt x="273" y="2014"/>
                              </a:cubicBezTo>
                              <a:close/>
                              <a:moveTo>
                                <a:pt x="273" y="3028"/>
                              </a:moveTo>
                              <a:cubicBezTo>
                                <a:pt x="234" y="3028"/>
                                <a:pt x="202" y="3060"/>
                                <a:pt x="202" y="3099"/>
                              </a:cubicBezTo>
                              <a:cubicBezTo>
                                <a:pt x="202" y="3138"/>
                                <a:pt x="234" y="3170"/>
                                <a:pt x="273" y="3170"/>
                              </a:cubicBezTo>
                              <a:cubicBezTo>
                                <a:pt x="312" y="3170"/>
                                <a:pt x="344" y="3138"/>
                                <a:pt x="344" y="3099"/>
                              </a:cubicBezTo>
                              <a:cubicBezTo>
                                <a:pt x="344" y="3060"/>
                                <a:pt x="312" y="3028"/>
                                <a:pt x="273" y="3028"/>
                              </a:cubicBezTo>
                              <a:close/>
                              <a:moveTo>
                                <a:pt x="273" y="3789"/>
                              </a:moveTo>
                              <a:cubicBezTo>
                                <a:pt x="234" y="3789"/>
                                <a:pt x="202" y="3821"/>
                                <a:pt x="202" y="3860"/>
                              </a:cubicBezTo>
                              <a:cubicBezTo>
                                <a:pt x="202" y="3899"/>
                                <a:pt x="234" y="3931"/>
                                <a:pt x="273" y="3931"/>
                              </a:cubicBezTo>
                              <a:cubicBezTo>
                                <a:pt x="312" y="3931"/>
                                <a:pt x="344" y="3899"/>
                                <a:pt x="344" y="3860"/>
                              </a:cubicBezTo>
                              <a:cubicBezTo>
                                <a:pt x="344" y="3821"/>
                                <a:pt x="312" y="3789"/>
                                <a:pt x="273" y="3789"/>
                              </a:cubicBezTo>
                              <a:close/>
                              <a:moveTo>
                                <a:pt x="273" y="2775"/>
                              </a:moveTo>
                              <a:cubicBezTo>
                                <a:pt x="234" y="2775"/>
                                <a:pt x="202" y="2806"/>
                                <a:pt x="202" y="2846"/>
                              </a:cubicBezTo>
                              <a:cubicBezTo>
                                <a:pt x="202" y="2885"/>
                                <a:pt x="234" y="2917"/>
                                <a:pt x="273" y="2917"/>
                              </a:cubicBezTo>
                              <a:cubicBezTo>
                                <a:pt x="312" y="2917"/>
                                <a:pt x="344" y="2885"/>
                                <a:pt x="344" y="2846"/>
                              </a:cubicBezTo>
                              <a:cubicBezTo>
                                <a:pt x="344" y="2806"/>
                                <a:pt x="312" y="2775"/>
                                <a:pt x="273" y="2775"/>
                              </a:cubicBezTo>
                              <a:close/>
                              <a:moveTo>
                                <a:pt x="528" y="3282"/>
                              </a:moveTo>
                              <a:cubicBezTo>
                                <a:pt x="488" y="3282"/>
                                <a:pt x="457" y="3314"/>
                                <a:pt x="457" y="3353"/>
                              </a:cubicBezTo>
                              <a:cubicBezTo>
                                <a:pt x="457" y="3392"/>
                                <a:pt x="488" y="3424"/>
                                <a:pt x="528" y="3424"/>
                              </a:cubicBezTo>
                              <a:cubicBezTo>
                                <a:pt x="567" y="3424"/>
                                <a:pt x="599" y="3392"/>
                                <a:pt x="599" y="3353"/>
                              </a:cubicBezTo>
                              <a:cubicBezTo>
                                <a:pt x="599" y="3314"/>
                                <a:pt x="567" y="3282"/>
                                <a:pt x="528" y="3282"/>
                              </a:cubicBezTo>
                              <a:close/>
                              <a:moveTo>
                                <a:pt x="528" y="2775"/>
                              </a:moveTo>
                              <a:cubicBezTo>
                                <a:pt x="488" y="2775"/>
                                <a:pt x="457" y="2806"/>
                                <a:pt x="457" y="2846"/>
                              </a:cubicBezTo>
                              <a:cubicBezTo>
                                <a:pt x="457" y="2885"/>
                                <a:pt x="488" y="2917"/>
                                <a:pt x="528" y="2917"/>
                              </a:cubicBezTo>
                              <a:cubicBezTo>
                                <a:pt x="567" y="2917"/>
                                <a:pt x="599" y="2885"/>
                                <a:pt x="599" y="2846"/>
                              </a:cubicBezTo>
                              <a:cubicBezTo>
                                <a:pt x="599" y="2806"/>
                                <a:pt x="567" y="2775"/>
                                <a:pt x="528" y="2775"/>
                              </a:cubicBezTo>
                              <a:close/>
                              <a:moveTo>
                                <a:pt x="528" y="3028"/>
                              </a:moveTo>
                              <a:cubicBezTo>
                                <a:pt x="488" y="3028"/>
                                <a:pt x="457" y="3060"/>
                                <a:pt x="457" y="3099"/>
                              </a:cubicBezTo>
                              <a:cubicBezTo>
                                <a:pt x="457" y="3138"/>
                                <a:pt x="488" y="3170"/>
                                <a:pt x="528" y="3170"/>
                              </a:cubicBezTo>
                              <a:cubicBezTo>
                                <a:pt x="567" y="3170"/>
                                <a:pt x="599" y="3138"/>
                                <a:pt x="599" y="3099"/>
                              </a:cubicBezTo>
                              <a:cubicBezTo>
                                <a:pt x="599" y="3060"/>
                                <a:pt x="567" y="3028"/>
                                <a:pt x="528" y="3028"/>
                              </a:cubicBezTo>
                              <a:close/>
                              <a:moveTo>
                                <a:pt x="528" y="2521"/>
                              </a:moveTo>
                              <a:cubicBezTo>
                                <a:pt x="488" y="2521"/>
                                <a:pt x="457" y="2553"/>
                                <a:pt x="457" y="2592"/>
                              </a:cubicBezTo>
                              <a:cubicBezTo>
                                <a:pt x="457" y="2631"/>
                                <a:pt x="488" y="2663"/>
                                <a:pt x="528" y="2663"/>
                              </a:cubicBezTo>
                              <a:cubicBezTo>
                                <a:pt x="567" y="2663"/>
                                <a:pt x="599" y="2631"/>
                                <a:pt x="599" y="2592"/>
                              </a:cubicBezTo>
                              <a:cubicBezTo>
                                <a:pt x="599" y="2553"/>
                                <a:pt x="567" y="2521"/>
                                <a:pt x="528" y="2521"/>
                              </a:cubicBezTo>
                              <a:close/>
                              <a:moveTo>
                                <a:pt x="528" y="1760"/>
                              </a:moveTo>
                              <a:cubicBezTo>
                                <a:pt x="488" y="1760"/>
                                <a:pt x="457" y="1792"/>
                                <a:pt x="457" y="1831"/>
                              </a:cubicBezTo>
                              <a:cubicBezTo>
                                <a:pt x="457" y="1871"/>
                                <a:pt x="488" y="1902"/>
                                <a:pt x="528" y="1902"/>
                              </a:cubicBezTo>
                              <a:cubicBezTo>
                                <a:pt x="567" y="1902"/>
                                <a:pt x="599" y="1871"/>
                                <a:pt x="599" y="1831"/>
                              </a:cubicBezTo>
                              <a:cubicBezTo>
                                <a:pt x="599" y="1792"/>
                                <a:pt x="567" y="1760"/>
                                <a:pt x="528" y="1760"/>
                              </a:cubicBezTo>
                              <a:close/>
                              <a:moveTo>
                                <a:pt x="528" y="2014"/>
                              </a:moveTo>
                              <a:cubicBezTo>
                                <a:pt x="488" y="2014"/>
                                <a:pt x="457" y="2046"/>
                                <a:pt x="457" y="2085"/>
                              </a:cubicBezTo>
                              <a:cubicBezTo>
                                <a:pt x="457" y="2124"/>
                                <a:pt x="488" y="2156"/>
                                <a:pt x="528" y="2156"/>
                              </a:cubicBezTo>
                              <a:cubicBezTo>
                                <a:pt x="567" y="2156"/>
                                <a:pt x="599" y="2124"/>
                                <a:pt x="599" y="2085"/>
                              </a:cubicBezTo>
                              <a:cubicBezTo>
                                <a:pt x="599" y="2046"/>
                                <a:pt x="567" y="2014"/>
                                <a:pt x="528" y="2014"/>
                              </a:cubicBezTo>
                              <a:close/>
                              <a:moveTo>
                                <a:pt x="528" y="3535"/>
                              </a:moveTo>
                              <a:cubicBezTo>
                                <a:pt x="488" y="3535"/>
                                <a:pt x="457" y="3567"/>
                                <a:pt x="457" y="3606"/>
                              </a:cubicBezTo>
                              <a:cubicBezTo>
                                <a:pt x="457" y="3645"/>
                                <a:pt x="488" y="3677"/>
                                <a:pt x="528" y="3677"/>
                              </a:cubicBezTo>
                              <a:cubicBezTo>
                                <a:pt x="567" y="3677"/>
                                <a:pt x="599" y="3645"/>
                                <a:pt x="599" y="3606"/>
                              </a:cubicBezTo>
                              <a:cubicBezTo>
                                <a:pt x="599" y="3567"/>
                                <a:pt x="567" y="3535"/>
                                <a:pt x="528" y="3535"/>
                              </a:cubicBezTo>
                              <a:close/>
                              <a:moveTo>
                                <a:pt x="528" y="4042"/>
                              </a:moveTo>
                              <a:cubicBezTo>
                                <a:pt x="488" y="4042"/>
                                <a:pt x="457" y="4074"/>
                                <a:pt x="457" y="4113"/>
                              </a:cubicBezTo>
                              <a:cubicBezTo>
                                <a:pt x="457" y="4153"/>
                                <a:pt x="488" y="4184"/>
                                <a:pt x="528" y="4184"/>
                              </a:cubicBezTo>
                              <a:cubicBezTo>
                                <a:pt x="567" y="4184"/>
                                <a:pt x="599" y="4153"/>
                                <a:pt x="599" y="4113"/>
                              </a:cubicBezTo>
                              <a:cubicBezTo>
                                <a:pt x="599" y="4074"/>
                                <a:pt x="567" y="4042"/>
                                <a:pt x="528" y="4042"/>
                              </a:cubicBezTo>
                              <a:close/>
                              <a:moveTo>
                                <a:pt x="528" y="3789"/>
                              </a:moveTo>
                              <a:cubicBezTo>
                                <a:pt x="488" y="3789"/>
                                <a:pt x="457" y="3821"/>
                                <a:pt x="457" y="3860"/>
                              </a:cubicBezTo>
                              <a:cubicBezTo>
                                <a:pt x="457" y="3899"/>
                                <a:pt x="488" y="3931"/>
                                <a:pt x="528" y="3931"/>
                              </a:cubicBezTo>
                              <a:cubicBezTo>
                                <a:pt x="567" y="3931"/>
                                <a:pt x="599" y="3899"/>
                                <a:pt x="599" y="3860"/>
                              </a:cubicBezTo>
                              <a:cubicBezTo>
                                <a:pt x="599" y="3821"/>
                                <a:pt x="567" y="3789"/>
                                <a:pt x="528" y="3789"/>
                              </a:cubicBezTo>
                              <a:close/>
                              <a:moveTo>
                                <a:pt x="528" y="1253"/>
                              </a:moveTo>
                              <a:cubicBezTo>
                                <a:pt x="488" y="1253"/>
                                <a:pt x="457" y="1285"/>
                                <a:pt x="457" y="1324"/>
                              </a:cubicBezTo>
                              <a:cubicBezTo>
                                <a:pt x="457" y="1363"/>
                                <a:pt x="488" y="1395"/>
                                <a:pt x="528" y="1395"/>
                              </a:cubicBezTo>
                              <a:cubicBezTo>
                                <a:pt x="567" y="1395"/>
                                <a:pt x="599" y="1363"/>
                                <a:pt x="599" y="1324"/>
                              </a:cubicBezTo>
                              <a:cubicBezTo>
                                <a:pt x="599" y="1285"/>
                                <a:pt x="567" y="1253"/>
                                <a:pt x="528" y="1253"/>
                              </a:cubicBezTo>
                              <a:close/>
                              <a:moveTo>
                                <a:pt x="528" y="1507"/>
                              </a:moveTo>
                              <a:cubicBezTo>
                                <a:pt x="488" y="1507"/>
                                <a:pt x="457" y="1538"/>
                                <a:pt x="457" y="1578"/>
                              </a:cubicBezTo>
                              <a:cubicBezTo>
                                <a:pt x="457" y="1617"/>
                                <a:pt x="488" y="1649"/>
                                <a:pt x="528" y="1649"/>
                              </a:cubicBezTo>
                              <a:cubicBezTo>
                                <a:pt x="567" y="1649"/>
                                <a:pt x="599" y="1617"/>
                                <a:pt x="599" y="1578"/>
                              </a:cubicBezTo>
                              <a:cubicBezTo>
                                <a:pt x="599" y="1538"/>
                                <a:pt x="567" y="1507"/>
                                <a:pt x="528" y="1507"/>
                              </a:cubicBezTo>
                              <a:close/>
                              <a:moveTo>
                                <a:pt x="528" y="5057"/>
                              </a:moveTo>
                              <a:cubicBezTo>
                                <a:pt x="488" y="5057"/>
                                <a:pt x="457" y="5089"/>
                                <a:pt x="457" y="5128"/>
                              </a:cubicBezTo>
                              <a:cubicBezTo>
                                <a:pt x="457" y="5167"/>
                                <a:pt x="488" y="5199"/>
                                <a:pt x="528" y="5199"/>
                              </a:cubicBezTo>
                              <a:cubicBezTo>
                                <a:pt x="567" y="5199"/>
                                <a:pt x="599" y="5167"/>
                                <a:pt x="599" y="5128"/>
                              </a:cubicBezTo>
                              <a:cubicBezTo>
                                <a:pt x="599" y="5089"/>
                                <a:pt x="567" y="5057"/>
                                <a:pt x="528" y="5057"/>
                              </a:cubicBezTo>
                              <a:close/>
                              <a:moveTo>
                                <a:pt x="528" y="5311"/>
                              </a:moveTo>
                              <a:cubicBezTo>
                                <a:pt x="488" y="5311"/>
                                <a:pt x="457" y="5343"/>
                                <a:pt x="457" y="5382"/>
                              </a:cubicBezTo>
                              <a:cubicBezTo>
                                <a:pt x="457" y="5421"/>
                                <a:pt x="488" y="5453"/>
                                <a:pt x="528" y="5453"/>
                              </a:cubicBezTo>
                              <a:cubicBezTo>
                                <a:pt x="567" y="5453"/>
                                <a:pt x="599" y="5421"/>
                                <a:pt x="599" y="5382"/>
                              </a:cubicBezTo>
                              <a:cubicBezTo>
                                <a:pt x="599" y="5343"/>
                                <a:pt x="567" y="5311"/>
                                <a:pt x="528" y="5311"/>
                              </a:cubicBezTo>
                              <a:close/>
                              <a:moveTo>
                                <a:pt x="528" y="4803"/>
                              </a:moveTo>
                              <a:cubicBezTo>
                                <a:pt x="488" y="4803"/>
                                <a:pt x="457" y="4835"/>
                                <a:pt x="457" y="4874"/>
                              </a:cubicBezTo>
                              <a:cubicBezTo>
                                <a:pt x="457" y="4914"/>
                                <a:pt x="488" y="4945"/>
                                <a:pt x="528" y="4945"/>
                              </a:cubicBezTo>
                              <a:cubicBezTo>
                                <a:pt x="567" y="4945"/>
                                <a:pt x="599" y="4914"/>
                                <a:pt x="599" y="4874"/>
                              </a:cubicBezTo>
                              <a:cubicBezTo>
                                <a:pt x="599" y="4835"/>
                                <a:pt x="567" y="4803"/>
                                <a:pt x="528" y="4803"/>
                              </a:cubicBezTo>
                              <a:close/>
                              <a:moveTo>
                                <a:pt x="528" y="2267"/>
                              </a:moveTo>
                              <a:cubicBezTo>
                                <a:pt x="488" y="2267"/>
                                <a:pt x="457" y="2299"/>
                                <a:pt x="457" y="2338"/>
                              </a:cubicBezTo>
                              <a:cubicBezTo>
                                <a:pt x="457" y="2378"/>
                                <a:pt x="488" y="2410"/>
                                <a:pt x="528" y="2410"/>
                              </a:cubicBezTo>
                              <a:cubicBezTo>
                                <a:pt x="567" y="2410"/>
                                <a:pt x="599" y="2378"/>
                                <a:pt x="599" y="2338"/>
                              </a:cubicBezTo>
                              <a:cubicBezTo>
                                <a:pt x="599" y="2299"/>
                                <a:pt x="567" y="2267"/>
                                <a:pt x="528" y="2267"/>
                              </a:cubicBezTo>
                              <a:close/>
                              <a:moveTo>
                                <a:pt x="528" y="4296"/>
                              </a:moveTo>
                              <a:cubicBezTo>
                                <a:pt x="488" y="4296"/>
                                <a:pt x="457" y="4328"/>
                                <a:pt x="457" y="4367"/>
                              </a:cubicBezTo>
                              <a:cubicBezTo>
                                <a:pt x="457" y="4406"/>
                                <a:pt x="488" y="4438"/>
                                <a:pt x="528" y="4438"/>
                              </a:cubicBezTo>
                              <a:cubicBezTo>
                                <a:pt x="567" y="4438"/>
                                <a:pt x="599" y="4406"/>
                                <a:pt x="599" y="4367"/>
                              </a:cubicBezTo>
                              <a:cubicBezTo>
                                <a:pt x="599" y="4328"/>
                                <a:pt x="567" y="4296"/>
                                <a:pt x="528" y="4296"/>
                              </a:cubicBezTo>
                              <a:close/>
                              <a:moveTo>
                                <a:pt x="528" y="4550"/>
                              </a:moveTo>
                              <a:cubicBezTo>
                                <a:pt x="488" y="4550"/>
                                <a:pt x="457" y="4582"/>
                                <a:pt x="457" y="4621"/>
                              </a:cubicBezTo>
                              <a:cubicBezTo>
                                <a:pt x="457" y="4660"/>
                                <a:pt x="488" y="4692"/>
                                <a:pt x="528" y="4692"/>
                              </a:cubicBezTo>
                              <a:cubicBezTo>
                                <a:pt x="567" y="4692"/>
                                <a:pt x="599" y="4660"/>
                                <a:pt x="599" y="4621"/>
                              </a:cubicBezTo>
                              <a:cubicBezTo>
                                <a:pt x="599" y="4582"/>
                                <a:pt x="567" y="4550"/>
                                <a:pt x="528" y="4550"/>
                              </a:cubicBezTo>
                              <a:close/>
                              <a:moveTo>
                                <a:pt x="782" y="1253"/>
                              </a:moveTo>
                              <a:cubicBezTo>
                                <a:pt x="743" y="1253"/>
                                <a:pt x="711" y="1285"/>
                                <a:pt x="711" y="1324"/>
                              </a:cubicBezTo>
                              <a:cubicBezTo>
                                <a:pt x="711" y="1363"/>
                                <a:pt x="743" y="1395"/>
                                <a:pt x="782" y="1395"/>
                              </a:cubicBezTo>
                              <a:cubicBezTo>
                                <a:pt x="822" y="1395"/>
                                <a:pt x="853" y="1363"/>
                                <a:pt x="853" y="1324"/>
                              </a:cubicBezTo>
                              <a:cubicBezTo>
                                <a:pt x="853" y="1285"/>
                                <a:pt x="822" y="1253"/>
                                <a:pt x="782" y="1253"/>
                              </a:cubicBezTo>
                              <a:close/>
                              <a:moveTo>
                                <a:pt x="782" y="4042"/>
                              </a:moveTo>
                              <a:cubicBezTo>
                                <a:pt x="743" y="4042"/>
                                <a:pt x="711" y="4074"/>
                                <a:pt x="711" y="4113"/>
                              </a:cubicBezTo>
                              <a:cubicBezTo>
                                <a:pt x="711" y="4153"/>
                                <a:pt x="743" y="4184"/>
                                <a:pt x="782" y="4184"/>
                              </a:cubicBezTo>
                              <a:cubicBezTo>
                                <a:pt x="822" y="4184"/>
                                <a:pt x="853" y="4153"/>
                                <a:pt x="853" y="4113"/>
                              </a:cubicBezTo>
                              <a:cubicBezTo>
                                <a:pt x="853" y="4074"/>
                                <a:pt x="822" y="4042"/>
                                <a:pt x="782" y="4042"/>
                              </a:cubicBezTo>
                              <a:close/>
                              <a:moveTo>
                                <a:pt x="782" y="3789"/>
                              </a:moveTo>
                              <a:cubicBezTo>
                                <a:pt x="743" y="3789"/>
                                <a:pt x="711" y="3821"/>
                                <a:pt x="711" y="3860"/>
                              </a:cubicBezTo>
                              <a:cubicBezTo>
                                <a:pt x="711" y="3899"/>
                                <a:pt x="743" y="3931"/>
                                <a:pt x="782" y="3931"/>
                              </a:cubicBezTo>
                              <a:cubicBezTo>
                                <a:pt x="822" y="3931"/>
                                <a:pt x="853" y="3899"/>
                                <a:pt x="853" y="3860"/>
                              </a:cubicBezTo>
                              <a:cubicBezTo>
                                <a:pt x="853" y="3821"/>
                                <a:pt x="822" y="3789"/>
                                <a:pt x="782" y="3789"/>
                              </a:cubicBezTo>
                              <a:close/>
                              <a:moveTo>
                                <a:pt x="782" y="3535"/>
                              </a:moveTo>
                              <a:cubicBezTo>
                                <a:pt x="743" y="3535"/>
                                <a:pt x="711" y="3567"/>
                                <a:pt x="711" y="3606"/>
                              </a:cubicBezTo>
                              <a:cubicBezTo>
                                <a:pt x="711" y="3646"/>
                                <a:pt x="743" y="3677"/>
                                <a:pt x="782" y="3677"/>
                              </a:cubicBezTo>
                              <a:cubicBezTo>
                                <a:pt x="822" y="3677"/>
                                <a:pt x="853" y="3646"/>
                                <a:pt x="853" y="3606"/>
                              </a:cubicBezTo>
                              <a:cubicBezTo>
                                <a:pt x="853" y="3567"/>
                                <a:pt x="822" y="3535"/>
                                <a:pt x="782" y="3535"/>
                              </a:cubicBezTo>
                              <a:close/>
                              <a:moveTo>
                                <a:pt x="782" y="4296"/>
                              </a:moveTo>
                              <a:cubicBezTo>
                                <a:pt x="743" y="4296"/>
                                <a:pt x="711" y="4328"/>
                                <a:pt x="711" y="4367"/>
                              </a:cubicBezTo>
                              <a:cubicBezTo>
                                <a:pt x="711" y="4406"/>
                                <a:pt x="743" y="4438"/>
                                <a:pt x="782" y="4438"/>
                              </a:cubicBezTo>
                              <a:cubicBezTo>
                                <a:pt x="822" y="4438"/>
                                <a:pt x="853" y="4406"/>
                                <a:pt x="853" y="4367"/>
                              </a:cubicBezTo>
                              <a:cubicBezTo>
                                <a:pt x="853" y="4328"/>
                                <a:pt x="822" y="4296"/>
                                <a:pt x="782" y="4296"/>
                              </a:cubicBezTo>
                              <a:close/>
                              <a:moveTo>
                                <a:pt x="782" y="5311"/>
                              </a:moveTo>
                              <a:cubicBezTo>
                                <a:pt x="743" y="5311"/>
                                <a:pt x="711" y="5342"/>
                                <a:pt x="711" y="5382"/>
                              </a:cubicBezTo>
                              <a:cubicBezTo>
                                <a:pt x="711" y="5421"/>
                                <a:pt x="743" y="5453"/>
                                <a:pt x="782" y="5453"/>
                              </a:cubicBezTo>
                              <a:cubicBezTo>
                                <a:pt x="822" y="5453"/>
                                <a:pt x="853" y="5421"/>
                                <a:pt x="853" y="5382"/>
                              </a:cubicBezTo>
                              <a:cubicBezTo>
                                <a:pt x="853" y="5342"/>
                                <a:pt x="822" y="5311"/>
                                <a:pt x="782" y="5311"/>
                              </a:cubicBezTo>
                              <a:close/>
                              <a:moveTo>
                                <a:pt x="782" y="3282"/>
                              </a:moveTo>
                              <a:cubicBezTo>
                                <a:pt x="743" y="3282"/>
                                <a:pt x="711" y="3314"/>
                                <a:pt x="711" y="3353"/>
                              </a:cubicBezTo>
                              <a:cubicBezTo>
                                <a:pt x="711" y="3392"/>
                                <a:pt x="743" y="3424"/>
                                <a:pt x="782" y="3424"/>
                              </a:cubicBezTo>
                              <a:cubicBezTo>
                                <a:pt x="822" y="3424"/>
                                <a:pt x="853" y="3392"/>
                                <a:pt x="853" y="3353"/>
                              </a:cubicBezTo>
                              <a:cubicBezTo>
                                <a:pt x="853" y="3314"/>
                                <a:pt x="822" y="3282"/>
                                <a:pt x="782" y="3282"/>
                              </a:cubicBezTo>
                              <a:close/>
                              <a:moveTo>
                                <a:pt x="782" y="5057"/>
                              </a:moveTo>
                              <a:cubicBezTo>
                                <a:pt x="743" y="5057"/>
                                <a:pt x="711" y="5089"/>
                                <a:pt x="711" y="5128"/>
                              </a:cubicBezTo>
                              <a:cubicBezTo>
                                <a:pt x="711" y="5167"/>
                                <a:pt x="743" y="5199"/>
                                <a:pt x="782" y="5199"/>
                              </a:cubicBezTo>
                              <a:cubicBezTo>
                                <a:pt x="822" y="5199"/>
                                <a:pt x="853" y="5167"/>
                                <a:pt x="853" y="5128"/>
                              </a:cubicBezTo>
                              <a:cubicBezTo>
                                <a:pt x="853" y="5089"/>
                                <a:pt x="822" y="5057"/>
                                <a:pt x="782" y="5057"/>
                              </a:cubicBezTo>
                              <a:close/>
                              <a:moveTo>
                                <a:pt x="782" y="4550"/>
                              </a:moveTo>
                              <a:cubicBezTo>
                                <a:pt x="743" y="4550"/>
                                <a:pt x="711" y="4582"/>
                                <a:pt x="711" y="4621"/>
                              </a:cubicBezTo>
                              <a:cubicBezTo>
                                <a:pt x="711" y="4660"/>
                                <a:pt x="743" y="4692"/>
                                <a:pt x="782" y="4692"/>
                              </a:cubicBezTo>
                              <a:cubicBezTo>
                                <a:pt x="822" y="4692"/>
                                <a:pt x="853" y="4660"/>
                                <a:pt x="853" y="4621"/>
                              </a:cubicBezTo>
                              <a:cubicBezTo>
                                <a:pt x="853" y="4582"/>
                                <a:pt x="822" y="4550"/>
                                <a:pt x="782" y="4550"/>
                              </a:cubicBezTo>
                              <a:close/>
                              <a:moveTo>
                                <a:pt x="782" y="4803"/>
                              </a:moveTo>
                              <a:cubicBezTo>
                                <a:pt x="743" y="4803"/>
                                <a:pt x="711" y="4835"/>
                                <a:pt x="711" y="4874"/>
                              </a:cubicBezTo>
                              <a:cubicBezTo>
                                <a:pt x="711" y="4914"/>
                                <a:pt x="743" y="4945"/>
                                <a:pt x="782" y="4945"/>
                              </a:cubicBezTo>
                              <a:cubicBezTo>
                                <a:pt x="822" y="4945"/>
                                <a:pt x="853" y="4914"/>
                                <a:pt x="853" y="4874"/>
                              </a:cubicBezTo>
                              <a:cubicBezTo>
                                <a:pt x="853" y="4835"/>
                                <a:pt x="822" y="4803"/>
                                <a:pt x="782" y="4803"/>
                              </a:cubicBezTo>
                              <a:close/>
                              <a:moveTo>
                                <a:pt x="782" y="2521"/>
                              </a:moveTo>
                              <a:cubicBezTo>
                                <a:pt x="743" y="2521"/>
                                <a:pt x="711" y="2553"/>
                                <a:pt x="711" y="2592"/>
                              </a:cubicBezTo>
                              <a:cubicBezTo>
                                <a:pt x="711" y="2631"/>
                                <a:pt x="743" y="2663"/>
                                <a:pt x="782" y="2663"/>
                              </a:cubicBezTo>
                              <a:cubicBezTo>
                                <a:pt x="822" y="2663"/>
                                <a:pt x="853" y="2631"/>
                                <a:pt x="853" y="2592"/>
                              </a:cubicBezTo>
                              <a:cubicBezTo>
                                <a:pt x="853" y="2553"/>
                                <a:pt x="822" y="2521"/>
                                <a:pt x="782" y="2521"/>
                              </a:cubicBezTo>
                              <a:close/>
                              <a:moveTo>
                                <a:pt x="782" y="2267"/>
                              </a:moveTo>
                              <a:cubicBezTo>
                                <a:pt x="743" y="2267"/>
                                <a:pt x="711" y="2299"/>
                                <a:pt x="711" y="2338"/>
                              </a:cubicBezTo>
                              <a:cubicBezTo>
                                <a:pt x="711" y="2378"/>
                                <a:pt x="743" y="2409"/>
                                <a:pt x="782" y="2409"/>
                              </a:cubicBezTo>
                              <a:cubicBezTo>
                                <a:pt x="822" y="2409"/>
                                <a:pt x="853" y="2378"/>
                                <a:pt x="853" y="2338"/>
                              </a:cubicBezTo>
                              <a:cubicBezTo>
                                <a:pt x="853" y="2299"/>
                                <a:pt x="822" y="2267"/>
                                <a:pt x="782" y="2267"/>
                              </a:cubicBezTo>
                              <a:close/>
                              <a:moveTo>
                                <a:pt x="782" y="2014"/>
                              </a:moveTo>
                              <a:cubicBezTo>
                                <a:pt x="743" y="2014"/>
                                <a:pt x="711" y="2046"/>
                                <a:pt x="711" y="2085"/>
                              </a:cubicBezTo>
                              <a:cubicBezTo>
                                <a:pt x="711" y="2124"/>
                                <a:pt x="743" y="2156"/>
                                <a:pt x="782" y="2156"/>
                              </a:cubicBezTo>
                              <a:cubicBezTo>
                                <a:pt x="822" y="2156"/>
                                <a:pt x="853" y="2124"/>
                                <a:pt x="853" y="2085"/>
                              </a:cubicBezTo>
                              <a:cubicBezTo>
                                <a:pt x="853" y="2046"/>
                                <a:pt x="822" y="2014"/>
                                <a:pt x="782" y="2014"/>
                              </a:cubicBezTo>
                              <a:close/>
                              <a:moveTo>
                                <a:pt x="782" y="2775"/>
                              </a:moveTo>
                              <a:cubicBezTo>
                                <a:pt x="743" y="2775"/>
                                <a:pt x="711" y="2806"/>
                                <a:pt x="711" y="2846"/>
                              </a:cubicBezTo>
                              <a:cubicBezTo>
                                <a:pt x="711" y="2885"/>
                                <a:pt x="743" y="2917"/>
                                <a:pt x="782" y="2917"/>
                              </a:cubicBezTo>
                              <a:cubicBezTo>
                                <a:pt x="822" y="2917"/>
                                <a:pt x="853" y="2885"/>
                                <a:pt x="853" y="2846"/>
                              </a:cubicBezTo>
                              <a:cubicBezTo>
                                <a:pt x="853" y="2806"/>
                                <a:pt x="822" y="2775"/>
                                <a:pt x="782" y="2775"/>
                              </a:cubicBezTo>
                              <a:close/>
                              <a:moveTo>
                                <a:pt x="782" y="1507"/>
                              </a:moveTo>
                              <a:cubicBezTo>
                                <a:pt x="743" y="1507"/>
                                <a:pt x="711" y="1538"/>
                                <a:pt x="711" y="1578"/>
                              </a:cubicBezTo>
                              <a:cubicBezTo>
                                <a:pt x="711" y="1617"/>
                                <a:pt x="743" y="1649"/>
                                <a:pt x="782" y="1649"/>
                              </a:cubicBezTo>
                              <a:cubicBezTo>
                                <a:pt x="822" y="1649"/>
                                <a:pt x="853" y="1617"/>
                                <a:pt x="853" y="1578"/>
                              </a:cubicBezTo>
                              <a:cubicBezTo>
                                <a:pt x="853" y="1538"/>
                                <a:pt x="822" y="1507"/>
                                <a:pt x="782" y="1507"/>
                              </a:cubicBezTo>
                              <a:close/>
                              <a:moveTo>
                                <a:pt x="782" y="1760"/>
                              </a:moveTo>
                              <a:cubicBezTo>
                                <a:pt x="743" y="1760"/>
                                <a:pt x="711" y="1792"/>
                                <a:pt x="711" y="1831"/>
                              </a:cubicBezTo>
                              <a:cubicBezTo>
                                <a:pt x="711" y="1871"/>
                                <a:pt x="743" y="1902"/>
                                <a:pt x="782" y="1902"/>
                              </a:cubicBezTo>
                              <a:cubicBezTo>
                                <a:pt x="822" y="1902"/>
                                <a:pt x="853" y="1871"/>
                                <a:pt x="853" y="1831"/>
                              </a:cubicBezTo>
                              <a:cubicBezTo>
                                <a:pt x="853" y="1792"/>
                                <a:pt x="822" y="1760"/>
                                <a:pt x="782" y="1760"/>
                              </a:cubicBezTo>
                              <a:close/>
                              <a:moveTo>
                                <a:pt x="782" y="3028"/>
                              </a:moveTo>
                              <a:cubicBezTo>
                                <a:pt x="743" y="3028"/>
                                <a:pt x="711" y="3060"/>
                                <a:pt x="711" y="3099"/>
                              </a:cubicBezTo>
                              <a:cubicBezTo>
                                <a:pt x="711" y="3138"/>
                                <a:pt x="743" y="3170"/>
                                <a:pt x="782" y="3170"/>
                              </a:cubicBezTo>
                              <a:cubicBezTo>
                                <a:pt x="822" y="3170"/>
                                <a:pt x="853" y="3138"/>
                                <a:pt x="853" y="3099"/>
                              </a:cubicBezTo>
                              <a:cubicBezTo>
                                <a:pt x="853" y="3060"/>
                                <a:pt x="822" y="3028"/>
                                <a:pt x="782" y="3028"/>
                              </a:cubicBezTo>
                              <a:close/>
                              <a:moveTo>
                                <a:pt x="1037" y="1760"/>
                              </a:moveTo>
                              <a:cubicBezTo>
                                <a:pt x="998" y="1760"/>
                                <a:pt x="966" y="1792"/>
                                <a:pt x="966" y="1831"/>
                              </a:cubicBezTo>
                              <a:cubicBezTo>
                                <a:pt x="966" y="1870"/>
                                <a:pt x="998" y="1902"/>
                                <a:pt x="1037" y="1902"/>
                              </a:cubicBezTo>
                              <a:cubicBezTo>
                                <a:pt x="1076" y="1902"/>
                                <a:pt x="1108" y="1870"/>
                                <a:pt x="1108" y="1831"/>
                              </a:cubicBezTo>
                              <a:cubicBezTo>
                                <a:pt x="1108" y="1792"/>
                                <a:pt x="1076" y="1760"/>
                                <a:pt x="1037" y="1760"/>
                              </a:cubicBezTo>
                              <a:close/>
                              <a:moveTo>
                                <a:pt x="1037" y="1507"/>
                              </a:moveTo>
                              <a:cubicBezTo>
                                <a:pt x="998" y="1507"/>
                                <a:pt x="966" y="1538"/>
                                <a:pt x="966" y="1578"/>
                              </a:cubicBezTo>
                              <a:cubicBezTo>
                                <a:pt x="966" y="1617"/>
                                <a:pt x="998" y="1649"/>
                                <a:pt x="1037" y="1649"/>
                              </a:cubicBezTo>
                              <a:cubicBezTo>
                                <a:pt x="1076" y="1649"/>
                                <a:pt x="1108" y="1617"/>
                                <a:pt x="1108" y="1578"/>
                              </a:cubicBezTo>
                              <a:cubicBezTo>
                                <a:pt x="1108" y="1538"/>
                                <a:pt x="1076" y="1507"/>
                                <a:pt x="1037" y="1507"/>
                              </a:cubicBezTo>
                              <a:close/>
                              <a:moveTo>
                                <a:pt x="1037" y="4042"/>
                              </a:moveTo>
                              <a:cubicBezTo>
                                <a:pt x="998" y="4042"/>
                                <a:pt x="966" y="4074"/>
                                <a:pt x="966" y="4114"/>
                              </a:cubicBezTo>
                              <a:cubicBezTo>
                                <a:pt x="966" y="4153"/>
                                <a:pt x="998" y="4184"/>
                                <a:pt x="1037" y="4184"/>
                              </a:cubicBezTo>
                              <a:cubicBezTo>
                                <a:pt x="1076" y="4184"/>
                                <a:pt x="1108" y="4153"/>
                                <a:pt x="1108" y="4114"/>
                              </a:cubicBezTo>
                              <a:cubicBezTo>
                                <a:pt x="1108" y="4074"/>
                                <a:pt x="1076" y="4042"/>
                                <a:pt x="1037" y="4042"/>
                              </a:cubicBezTo>
                              <a:close/>
                              <a:moveTo>
                                <a:pt x="1037" y="1253"/>
                              </a:moveTo>
                              <a:cubicBezTo>
                                <a:pt x="998" y="1253"/>
                                <a:pt x="966" y="1285"/>
                                <a:pt x="966" y="1324"/>
                              </a:cubicBezTo>
                              <a:cubicBezTo>
                                <a:pt x="966" y="1363"/>
                                <a:pt x="998" y="1395"/>
                                <a:pt x="1037" y="1395"/>
                              </a:cubicBezTo>
                              <a:cubicBezTo>
                                <a:pt x="1076" y="1395"/>
                                <a:pt x="1108" y="1363"/>
                                <a:pt x="1108" y="1324"/>
                              </a:cubicBezTo>
                              <a:cubicBezTo>
                                <a:pt x="1108" y="1285"/>
                                <a:pt x="1076" y="1253"/>
                                <a:pt x="1037" y="1253"/>
                              </a:cubicBezTo>
                              <a:close/>
                              <a:moveTo>
                                <a:pt x="1037" y="3789"/>
                              </a:moveTo>
                              <a:cubicBezTo>
                                <a:pt x="998" y="3789"/>
                                <a:pt x="966" y="3821"/>
                                <a:pt x="966" y="3860"/>
                              </a:cubicBezTo>
                              <a:cubicBezTo>
                                <a:pt x="966" y="3899"/>
                                <a:pt x="998" y="3931"/>
                                <a:pt x="1037" y="3931"/>
                              </a:cubicBezTo>
                              <a:cubicBezTo>
                                <a:pt x="1076" y="3931"/>
                                <a:pt x="1108" y="3899"/>
                                <a:pt x="1108" y="3860"/>
                              </a:cubicBezTo>
                              <a:cubicBezTo>
                                <a:pt x="1108" y="3821"/>
                                <a:pt x="1076" y="3789"/>
                                <a:pt x="1037" y="3789"/>
                              </a:cubicBezTo>
                              <a:close/>
                              <a:moveTo>
                                <a:pt x="1037" y="3535"/>
                              </a:moveTo>
                              <a:cubicBezTo>
                                <a:pt x="998" y="3535"/>
                                <a:pt x="966" y="3567"/>
                                <a:pt x="966" y="3606"/>
                              </a:cubicBezTo>
                              <a:cubicBezTo>
                                <a:pt x="966" y="3645"/>
                                <a:pt x="998" y="3677"/>
                                <a:pt x="1037" y="3677"/>
                              </a:cubicBezTo>
                              <a:cubicBezTo>
                                <a:pt x="1076" y="3677"/>
                                <a:pt x="1108" y="3645"/>
                                <a:pt x="1108" y="3606"/>
                              </a:cubicBezTo>
                              <a:cubicBezTo>
                                <a:pt x="1108" y="3567"/>
                                <a:pt x="1076" y="3535"/>
                                <a:pt x="1037" y="3535"/>
                              </a:cubicBezTo>
                              <a:close/>
                              <a:moveTo>
                                <a:pt x="1037" y="4803"/>
                              </a:moveTo>
                              <a:cubicBezTo>
                                <a:pt x="998" y="4803"/>
                                <a:pt x="966" y="4835"/>
                                <a:pt x="966" y="4874"/>
                              </a:cubicBezTo>
                              <a:cubicBezTo>
                                <a:pt x="966" y="4914"/>
                                <a:pt x="998" y="4945"/>
                                <a:pt x="1037" y="4945"/>
                              </a:cubicBezTo>
                              <a:cubicBezTo>
                                <a:pt x="1076" y="4945"/>
                                <a:pt x="1108" y="4914"/>
                                <a:pt x="1108" y="4874"/>
                              </a:cubicBezTo>
                              <a:cubicBezTo>
                                <a:pt x="1108" y="4835"/>
                                <a:pt x="1076" y="4803"/>
                                <a:pt x="1037" y="4803"/>
                              </a:cubicBezTo>
                              <a:close/>
                              <a:moveTo>
                                <a:pt x="1037" y="2521"/>
                              </a:moveTo>
                              <a:cubicBezTo>
                                <a:pt x="998" y="2521"/>
                                <a:pt x="966" y="2553"/>
                                <a:pt x="966" y="2592"/>
                              </a:cubicBezTo>
                              <a:cubicBezTo>
                                <a:pt x="966" y="2631"/>
                                <a:pt x="998" y="2663"/>
                                <a:pt x="1037" y="2663"/>
                              </a:cubicBezTo>
                              <a:cubicBezTo>
                                <a:pt x="1076" y="2663"/>
                                <a:pt x="1108" y="2631"/>
                                <a:pt x="1108" y="2592"/>
                              </a:cubicBezTo>
                              <a:cubicBezTo>
                                <a:pt x="1108" y="2553"/>
                                <a:pt x="1076" y="2521"/>
                                <a:pt x="1037" y="2521"/>
                              </a:cubicBezTo>
                              <a:close/>
                              <a:moveTo>
                                <a:pt x="1037" y="2267"/>
                              </a:moveTo>
                              <a:cubicBezTo>
                                <a:pt x="998" y="2267"/>
                                <a:pt x="966" y="2299"/>
                                <a:pt x="966" y="2338"/>
                              </a:cubicBezTo>
                              <a:cubicBezTo>
                                <a:pt x="966" y="2378"/>
                                <a:pt x="998" y="2409"/>
                                <a:pt x="1037" y="2409"/>
                              </a:cubicBezTo>
                              <a:cubicBezTo>
                                <a:pt x="1076" y="2409"/>
                                <a:pt x="1108" y="2378"/>
                                <a:pt x="1108" y="2338"/>
                              </a:cubicBezTo>
                              <a:cubicBezTo>
                                <a:pt x="1108" y="2299"/>
                                <a:pt x="1076" y="2267"/>
                                <a:pt x="1037" y="2267"/>
                              </a:cubicBezTo>
                              <a:close/>
                              <a:moveTo>
                                <a:pt x="1037" y="2775"/>
                              </a:moveTo>
                              <a:cubicBezTo>
                                <a:pt x="998" y="2775"/>
                                <a:pt x="966" y="2806"/>
                                <a:pt x="966" y="2846"/>
                              </a:cubicBezTo>
                              <a:cubicBezTo>
                                <a:pt x="966" y="2885"/>
                                <a:pt x="998" y="2917"/>
                                <a:pt x="1037" y="2917"/>
                              </a:cubicBezTo>
                              <a:cubicBezTo>
                                <a:pt x="1076" y="2917"/>
                                <a:pt x="1108" y="2885"/>
                                <a:pt x="1108" y="2846"/>
                              </a:cubicBezTo>
                              <a:cubicBezTo>
                                <a:pt x="1108" y="2806"/>
                                <a:pt x="1076" y="2775"/>
                                <a:pt x="1037" y="2775"/>
                              </a:cubicBezTo>
                              <a:close/>
                              <a:moveTo>
                                <a:pt x="1037" y="3028"/>
                              </a:moveTo>
                              <a:cubicBezTo>
                                <a:pt x="998" y="3028"/>
                                <a:pt x="966" y="3060"/>
                                <a:pt x="966" y="3099"/>
                              </a:cubicBezTo>
                              <a:cubicBezTo>
                                <a:pt x="966" y="3138"/>
                                <a:pt x="998" y="3170"/>
                                <a:pt x="1037" y="3170"/>
                              </a:cubicBezTo>
                              <a:cubicBezTo>
                                <a:pt x="1076" y="3170"/>
                                <a:pt x="1108" y="3138"/>
                                <a:pt x="1108" y="3099"/>
                              </a:cubicBezTo>
                              <a:cubicBezTo>
                                <a:pt x="1108" y="3060"/>
                                <a:pt x="1076" y="3028"/>
                                <a:pt x="1037" y="3028"/>
                              </a:cubicBezTo>
                              <a:close/>
                              <a:moveTo>
                                <a:pt x="1037" y="5311"/>
                              </a:moveTo>
                              <a:cubicBezTo>
                                <a:pt x="998" y="5311"/>
                                <a:pt x="966" y="5342"/>
                                <a:pt x="966" y="5382"/>
                              </a:cubicBezTo>
                              <a:cubicBezTo>
                                <a:pt x="966" y="5421"/>
                                <a:pt x="998" y="5453"/>
                                <a:pt x="1037" y="5453"/>
                              </a:cubicBezTo>
                              <a:cubicBezTo>
                                <a:pt x="1076" y="5453"/>
                                <a:pt x="1108" y="5421"/>
                                <a:pt x="1108" y="5382"/>
                              </a:cubicBezTo>
                              <a:cubicBezTo>
                                <a:pt x="1108" y="5342"/>
                                <a:pt x="1076" y="5311"/>
                                <a:pt x="1037" y="5311"/>
                              </a:cubicBezTo>
                              <a:close/>
                              <a:moveTo>
                                <a:pt x="1037" y="4296"/>
                              </a:moveTo>
                              <a:cubicBezTo>
                                <a:pt x="998" y="4296"/>
                                <a:pt x="966" y="4328"/>
                                <a:pt x="966" y="4367"/>
                              </a:cubicBezTo>
                              <a:cubicBezTo>
                                <a:pt x="966" y="4406"/>
                                <a:pt x="998" y="4438"/>
                                <a:pt x="1037" y="4438"/>
                              </a:cubicBezTo>
                              <a:cubicBezTo>
                                <a:pt x="1076" y="4438"/>
                                <a:pt x="1108" y="4406"/>
                                <a:pt x="1108" y="4367"/>
                              </a:cubicBezTo>
                              <a:cubicBezTo>
                                <a:pt x="1108" y="4328"/>
                                <a:pt x="1076" y="4296"/>
                                <a:pt x="1037" y="4296"/>
                              </a:cubicBezTo>
                              <a:close/>
                              <a:moveTo>
                                <a:pt x="1037" y="2014"/>
                              </a:moveTo>
                              <a:cubicBezTo>
                                <a:pt x="998" y="2014"/>
                                <a:pt x="966" y="2046"/>
                                <a:pt x="966" y="2085"/>
                              </a:cubicBezTo>
                              <a:cubicBezTo>
                                <a:pt x="966" y="2124"/>
                                <a:pt x="998" y="2156"/>
                                <a:pt x="1037" y="2156"/>
                              </a:cubicBezTo>
                              <a:cubicBezTo>
                                <a:pt x="1076" y="2156"/>
                                <a:pt x="1108" y="2124"/>
                                <a:pt x="1108" y="2085"/>
                              </a:cubicBezTo>
                              <a:cubicBezTo>
                                <a:pt x="1108" y="2046"/>
                                <a:pt x="1076" y="2014"/>
                                <a:pt x="1037" y="2014"/>
                              </a:cubicBezTo>
                              <a:close/>
                              <a:moveTo>
                                <a:pt x="1037" y="3282"/>
                              </a:moveTo>
                              <a:cubicBezTo>
                                <a:pt x="998" y="3282"/>
                                <a:pt x="966" y="3314"/>
                                <a:pt x="966" y="3353"/>
                              </a:cubicBezTo>
                              <a:cubicBezTo>
                                <a:pt x="966" y="3392"/>
                                <a:pt x="998" y="3424"/>
                                <a:pt x="1037" y="3424"/>
                              </a:cubicBezTo>
                              <a:cubicBezTo>
                                <a:pt x="1076" y="3424"/>
                                <a:pt x="1108" y="3392"/>
                                <a:pt x="1108" y="3353"/>
                              </a:cubicBezTo>
                              <a:cubicBezTo>
                                <a:pt x="1108" y="3314"/>
                                <a:pt x="1076" y="3282"/>
                                <a:pt x="1037" y="3282"/>
                              </a:cubicBezTo>
                              <a:close/>
                              <a:moveTo>
                                <a:pt x="1037" y="4550"/>
                              </a:moveTo>
                              <a:cubicBezTo>
                                <a:pt x="998" y="4550"/>
                                <a:pt x="966" y="4582"/>
                                <a:pt x="966" y="4621"/>
                              </a:cubicBezTo>
                              <a:cubicBezTo>
                                <a:pt x="966" y="4660"/>
                                <a:pt x="998" y="4692"/>
                                <a:pt x="1037" y="4692"/>
                              </a:cubicBezTo>
                              <a:cubicBezTo>
                                <a:pt x="1076" y="4692"/>
                                <a:pt x="1108" y="4660"/>
                                <a:pt x="1108" y="4621"/>
                              </a:cubicBezTo>
                              <a:cubicBezTo>
                                <a:pt x="1108" y="4582"/>
                                <a:pt x="1076" y="4550"/>
                                <a:pt x="1037" y="4550"/>
                              </a:cubicBezTo>
                              <a:close/>
                              <a:moveTo>
                                <a:pt x="1037" y="5057"/>
                              </a:moveTo>
                              <a:cubicBezTo>
                                <a:pt x="998" y="5057"/>
                                <a:pt x="966" y="5089"/>
                                <a:pt x="966" y="5128"/>
                              </a:cubicBezTo>
                              <a:cubicBezTo>
                                <a:pt x="966" y="5167"/>
                                <a:pt x="998" y="5199"/>
                                <a:pt x="1037" y="5199"/>
                              </a:cubicBezTo>
                              <a:cubicBezTo>
                                <a:pt x="1076" y="5199"/>
                                <a:pt x="1108" y="5167"/>
                                <a:pt x="1108" y="5128"/>
                              </a:cubicBezTo>
                              <a:cubicBezTo>
                                <a:pt x="1108" y="5089"/>
                                <a:pt x="1076" y="5057"/>
                                <a:pt x="1037" y="5057"/>
                              </a:cubicBezTo>
                              <a:close/>
                              <a:moveTo>
                                <a:pt x="1291" y="5311"/>
                              </a:moveTo>
                              <a:cubicBezTo>
                                <a:pt x="1252" y="5311"/>
                                <a:pt x="1221" y="5342"/>
                                <a:pt x="1221" y="5382"/>
                              </a:cubicBezTo>
                              <a:cubicBezTo>
                                <a:pt x="1221" y="5421"/>
                                <a:pt x="1252" y="5453"/>
                                <a:pt x="1291" y="5453"/>
                              </a:cubicBezTo>
                              <a:cubicBezTo>
                                <a:pt x="1331" y="5453"/>
                                <a:pt x="1362" y="5421"/>
                                <a:pt x="1362" y="5382"/>
                              </a:cubicBezTo>
                              <a:cubicBezTo>
                                <a:pt x="1362" y="5342"/>
                                <a:pt x="1331" y="5311"/>
                                <a:pt x="1291" y="5311"/>
                              </a:cubicBezTo>
                              <a:close/>
                              <a:moveTo>
                                <a:pt x="1291" y="2521"/>
                              </a:moveTo>
                              <a:cubicBezTo>
                                <a:pt x="1252" y="2521"/>
                                <a:pt x="1221" y="2553"/>
                                <a:pt x="1221" y="2592"/>
                              </a:cubicBezTo>
                              <a:cubicBezTo>
                                <a:pt x="1221" y="2631"/>
                                <a:pt x="1252" y="2663"/>
                                <a:pt x="1291" y="2663"/>
                              </a:cubicBezTo>
                              <a:cubicBezTo>
                                <a:pt x="1331" y="2663"/>
                                <a:pt x="1362" y="2631"/>
                                <a:pt x="1362" y="2592"/>
                              </a:cubicBezTo>
                              <a:cubicBezTo>
                                <a:pt x="1362" y="2553"/>
                                <a:pt x="1331" y="2521"/>
                                <a:pt x="1291" y="2521"/>
                              </a:cubicBezTo>
                              <a:close/>
                              <a:moveTo>
                                <a:pt x="1291" y="2267"/>
                              </a:moveTo>
                              <a:cubicBezTo>
                                <a:pt x="1252" y="2267"/>
                                <a:pt x="1221" y="2299"/>
                                <a:pt x="1221" y="2338"/>
                              </a:cubicBezTo>
                              <a:cubicBezTo>
                                <a:pt x="1221" y="2378"/>
                                <a:pt x="1252" y="2409"/>
                                <a:pt x="1291" y="2409"/>
                              </a:cubicBezTo>
                              <a:cubicBezTo>
                                <a:pt x="1331" y="2409"/>
                                <a:pt x="1362" y="2378"/>
                                <a:pt x="1362" y="2338"/>
                              </a:cubicBezTo>
                              <a:cubicBezTo>
                                <a:pt x="1362" y="2299"/>
                                <a:pt x="1331" y="2267"/>
                                <a:pt x="1291" y="2267"/>
                              </a:cubicBezTo>
                              <a:close/>
                              <a:moveTo>
                                <a:pt x="1291" y="2775"/>
                              </a:moveTo>
                              <a:cubicBezTo>
                                <a:pt x="1252" y="2775"/>
                                <a:pt x="1221" y="2806"/>
                                <a:pt x="1221" y="2846"/>
                              </a:cubicBezTo>
                              <a:cubicBezTo>
                                <a:pt x="1221" y="2885"/>
                                <a:pt x="1252" y="2917"/>
                                <a:pt x="1291" y="2917"/>
                              </a:cubicBezTo>
                              <a:cubicBezTo>
                                <a:pt x="1331" y="2917"/>
                                <a:pt x="1362" y="2885"/>
                                <a:pt x="1362" y="2846"/>
                              </a:cubicBezTo>
                              <a:cubicBezTo>
                                <a:pt x="1362" y="2806"/>
                                <a:pt x="1331" y="2775"/>
                                <a:pt x="1291" y="2775"/>
                              </a:cubicBezTo>
                              <a:close/>
                              <a:moveTo>
                                <a:pt x="1291" y="3028"/>
                              </a:moveTo>
                              <a:cubicBezTo>
                                <a:pt x="1252" y="3028"/>
                                <a:pt x="1221" y="3060"/>
                                <a:pt x="1221" y="3099"/>
                              </a:cubicBezTo>
                              <a:cubicBezTo>
                                <a:pt x="1221" y="3138"/>
                                <a:pt x="1252" y="3170"/>
                                <a:pt x="1291" y="3170"/>
                              </a:cubicBezTo>
                              <a:cubicBezTo>
                                <a:pt x="1331" y="3170"/>
                                <a:pt x="1362" y="3138"/>
                                <a:pt x="1362" y="3099"/>
                              </a:cubicBezTo>
                              <a:cubicBezTo>
                                <a:pt x="1362" y="3060"/>
                                <a:pt x="1331" y="3028"/>
                                <a:pt x="1291" y="3028"/>
                              </a:cubicBezTo>
                              <a:close/>
                              <a:moveTo>
                                <a:pt x="1291" y="1507"/>
                              </a:moveTo>
                              <a:cubicBezTo>
                                <a:pt x="1252" y="1507"/>
                                <a:pt x="1221" y="1538"/>
                                <a:pt x="1221" y="1578"/>
                              </a:cubicBezTo>
                              <a:cubicBezTo>
                                <a:pt x="1221" y="1617"/>
                                <a:pt x="1252" y="1649"/>
                                <a:pt x="1291" y="1649"/>
                              </a:cubicBezTo>
                              <a:cubicBezTo>
                                <a:pt x="1331" y="1649"/>
                                <a:pt x="1362" y="1617"/>
                                <a:pt x="1362" y="1578"/>
                              </a:cubicBezTo>
                              <a:cubicBezTo>
                                <a:pt x="1362" y="1538"/>
                                <a:pt x="1331" y="1507"/>
                                <a:pt x="1291" y="1507"/>
                              </a:cubicBezTo>
                              <a:close/>
                              <a:moveTo>
                                <a:pt x="1291" y="2014"/>
                              </a:moveTo>
                              <a:cubicBezTo>
                                <a:pt x="1252" y="2014"/>
                                <a:pt x="1221" y="2046"/>
                                <a:pt x="1221" y="2085"/>
                              </a:cubicBezTo>
                              <a:cubicBezTo>
                                <a:pt x="1221" y="2124"/>
                                <a:pt x="1252" y="2156"/>
                                <a:pt x="1291" y="2156"/>
                              </a:cubicBezTo>
                              <a:cubicBezTo>
                                <a:pt x="1331" y="2156"/>
                                <a:pt x="1362" y="2124"/>
                                <a:pt x="1362" y="2085"/>
                              </a:cubicBezTo>
                              <a:cubicBezTo>
                                <a:pt x="1362" y="2046"/>
                                <a:pt x="1331" y="2014"/>
                                <a:pt x="1291" y="2014"/>
                              </a:cubicBezTo>
                              <a:close/>
                              <a:moveTo>
                                <a:pt x="1291" y="1760"/>
                              </a:moveTo>
                              <a:cubicBezTo>
                                <a:pt x="1252" y="1760"/>
                                <a:pt x="1221" y="1792"/>
                                <a:pt x="1221" y="1831"/>
                              </a:cubicBezTo>
                              <a:cubicBezTo>
                                <a:pt x="1221" y="1870"/>
                                <a:pt x="1252" y="1902"/>
                                <a:pt x="1291" y="1902"/>
                              </a:cubicBezTo>
                              <a:cubicBezTo>
                                <a:pt x="1331" y="1902"/>
                                <a:pt x="1362" y="1870"/>
                                <a:pt x="1362" y="1831"/>
                              </a:cubicBezTo>
                              <a:cubicBezTo>
                                <a:pt x="1362" y="1792"/>
                                <a:pt x="1331" y="1760"/>
                                <a:pt x="1291" y="1760"/>
                              </a:cubicBezTo>
                              <a:close/>
                              <a:moveTo>
                                <a:pt x="1291" y="4803"/>
                              </a:moveTo>
                              <a:cubicBezTo>
                                <a:pt x="1252" y="4803"/>
                                <a:pt x="1221" y="4835"/>
                                <a:pt x="1221" y="4874"/>
                              </a:cubicBezTo>
                              <a:cubicBezTo>
                                <a:pt x="1221" y="4914"/>
                                <a:pt x="1252" y="4945"/>
                                <a:pt x="1291" y="4945"/>
                              </a:cubicBezTo>
                              <a:cubicBezTo>
                                <a:pt x="1331" y="4945"/>
                                <a:pt x="1362" y="4914"/>
                                <a:pt x="1362" y="4874"/>
                              </a:cubicBezTo>
                              <a:cubicBezTo>
                                <a:pt x="1362" y="4835"/>
                                <a:pt x="1331" y="4803"/>
                                <a:pt x="1291" y="4803"/>
                              </a:cubicBezTo>
                              <a:close/>
                              <a:moveTo>
                                <a:pt x="1291" y="1253"/>
                              </a:moveTo>
                              <a:cubicBezTo>
                                <a:pt x="1252" y="1253"/>
                                <a:pt x="1221" y="1285"/>
                                <a:pt x="1221" y="1324"/>
                              </a:cubicBezTo>
                              <a:cubicBezTo>
                                <a:pt x="1221" y="1363"/>
                                <a:pt x="1252" y="1395"/>
                                <a:pt x="1291" y="1395"/>
                              </a:cubicBezTo>
                              <a:cubicBezTo>
                                <a:pt x="1331" y="1395"/>
                                <a:pt x="1362" y="1363"/>
                                <a:pt x="1362" y="1324"/>
                              </a:cubicBezTo>
                              <a:cubicBezTo>
                                <a:pt x="1362" y="1285"/>
                                <a:pt x="1331" y="1253"/>
                                <a:pt x="1291" y="1253"/>
                              </a:cubicBezTo>
                              <a:close/>
                              <a:moveTo>
                                <a:pt x="1291" y="4550"/>
                              </a:moveTo>
                              <a:cubicBezTo>
                                <a:pt x="1252" y="4550"/>
                                <a:pt x="1221" y="4582"/>
                                <a:pt x="1221" y="4621"/>
                              </a:cubicBezTo>
                              <a:cubicBezTo>
                                <a:pt x="1221" y="4660"/>
                                <a:pt x="1252" y="4692"/>
                                <a:pt x="1291" y="4692"/>
                              </a:cubicBezTo>
                              <a:cubicBezTo>
                                <a:pt x="1331" y="4692"/>
                                <a:pt x="1362" y="4660"/>
                                <a:pt x="1362" y="4621"/>
                              </a:cubicBezTo>
                              <a:cubicBezTo>
                                <a:pt x="1362" y="4582"/>
                                <a:pt x="1331" y="4550"/>
                                <a:pt x="1291" y="4550"/>
                              </a:cubicBezTo>
                              <a:close/>
                              <a:moveTo>
                                <a:pt x="1291" y="5057"/>
                              </a:moveTo>
                              <a:cubicBezTo>
                                <a:pt x="1252" y="5057"/>
                                <a:pt x="1221" y="5089"/>
                                <a:pt x="1221" y="5128"/>
                              </a:cubicBezTo>
                              <a:cubicBezTo>
                                <a:pt x="1221" y="5167"/>
                                <a:pt x="1252" y="5199"/>
                                <a:pt x="1291" y="5199"/>
                              </a:cubicBezTo>
                              <a:cubicBezTo>
                                <a:pt x="1331" y="5199"/>
                                <a:pt x="1362" y="5167"/>
                                <a:pt x="1362" y="5128"/>
                              </a:cubicBezTo>
                              <a:cubicBezTo>
                                <a:pt x="1362" y="5089"/>
                                <a:pt x="1331" y="5057"/>
                                <a:pt x="1291" y="5057"/>
                              </a:cubicBezTo>
                              <a:close/>
                              <a:moveTo>
                                <a:pt x="1291" y="4296"/>
                              </a:moveTo>
                              <a:cubicBezTo>
                                <a:pt x="1252" y="4296"/>
                                <a:pt x="1221" y="4328"/>
                                <a:pt x="1221" y="4367"/>
                              </a:cubicBezTo>
                              <a:cubicBezTo>
                                <a:pt x="1221" y="4406"/>
                                <a:pt x="1252" y="4438"/>
                                <a:pt x="1291" y="4438"/>
                              </a:cubicBezTo>
                              <a:cubicBezTo>
                                <a:pt x="1331" y="4438"/>
                                <a:pt x="1362" y="4406"/>
                                <a:pt x="1362" y="4367"/>
                              </a:cubicBezTo>
                              <a:cubicBezTo>
                                <a:pt x="1362" y="4328"/>
                                <a:pt x="1331" y="4296"/>
                                <a:pt x="1291" y="4296"/>
                              </a:cubicBezTo>
                              <a:close/>
                              <a:moveTo>
                                <a:pt x="1291" y="3282"/>
                              </a:moveTo>
                              <a:cubicBezTo>
                                <a:pt x="1252" y="3282"/>
                                <a:pt x="1221" y="3314"/>
                                <a:pt x="1221" y="3353"/>
                              </a:cubicBezTo>
                              <a:cubicBezTo>
                                <a:pt x="1221" y="3392"/>
                                <a:pt x="1252" y="3424"/>
                                <a:pt x="1291" y="3424"/>
                              </a:cubicBezTo>
                              <a:cubicBezTo>
                                <a:pt x="1331" y="3424"/>
                                <a:pt x="1362" y="3392"/>
                                <a:pt x="1362" y="3353"/>
                              </a:cubicBezTo>
                              <a:cubicBezTo>
                                <a:pt x="1362" y="3314"/>
                                <a:pt x="1331" y="3282"/>
                                <a:pt x="1291" y="3282"/>
                              </a:cubicBezTo>
                              <a:close/>
                              <a:moveTo>
                                <a:pt x="1291" y="3789"/>
                              </a:moveTo>
                              <a:cubicBezTo>
                                <a:pt x="1252" y="3789"/>
                                <a:pt x="1221" y="3821"/>
                                <a:pt x="1221" y="3860"/>
                              </a:cubicBezTo>
                              <a:cubicBezTo>
                                <a:pt x="1221" y="3899"/>
                                <a:pt x="1252" y="3931"/>
                                <a:pt x="1291" y="3931"/>
                              </a:cubicBezTo>
                              <a:cubicBezTo>
                                <a:pt x="1331" y="3931"/>
                                <a:pt x="1362" y="3899"/>
                                <a:pt x="1362" y="3860"/>
                              </a:cubicBezTo>
                              <a:cubicBezTo>
                                <a:pt x="1362" y="3821"/>
                                <a:pt x="1331" y="3789"/>
                                <a:pt x="1291" y="3789"/>
                              </a:cubicBezTo>
                              <a:close/>
                              <a:moveTo>
                                <a:pt x="1291" y="4042"/>
                              </a:moveTo>
                              <a:cubicBezTo>
                                <a:pt x="1252" y="4042"/>
                                <a:pt x="1221" y="4074"/>
                                <a:pt x="1221" y="4113"/>
                              </a:cubicBezTo>
                              <a:cubicBezTo>
                                <a:pt x="1221" y="4153"/>
                                <a:pt x="1252" y="4184"/>
                                <a:pt x="1291" y="4184"/>
                              </a:cubicBezTo>
                              <a:cubicBezTo>
                                <a:pt x="1331" y="4184"/>
                                <a:pt x="1362" y="4153"/>
                                <a:pt x="1362" y="4113"/>
                              </a:cubicBezTo>
                              <a:cubicBezTo>
                                <a:pt x="1362" y="4074"/>
                                <a:pt x="1331" y="4042"/>
                                <a:pt x="1291" y="4042"/>
                              </a:cubicBezTo>
                              <a:close/>
                              <a:moveTo>
                                <a:pt x="1291" y="3535"/>
                              </a:moveTo>
                              <a:cubicBezTo>
                                <a:pt x="1252" y="3535"/>
                                <a:pt x="1221" y="3567"/>
                                <a:pt x="1221" y="3606"/>
                              </a:cubicBezTo>
                              <a:cubicBezTo>
                                <a:pt x="1221" y="3645"/>
                                <a:pt x="1252" y="3677"/>
                                <a:pt x="1291" y="3677"/>
                              </a:cubicBezTo>
                              <a:cubicBezTo>
                                <a:pt x="1331" y="3677"/>
                                <a:pt x="1362" y="3645"/>
                                <a:pt x="1362" y="3606"/>
                              </a:cubicBezTo>
                              <a:cubicBezTo>
                                <a:pt x="1362" y="3567"/>
                                <a:pt x="1331" y="3535"/>
                                <a:pt x="1291" y="3535"/>
                              </a:cubicBezTo>
                              <a:close/>
                              <a:moveTo>
                                <a:pt x="1546" y="4042"/>
                              </a:moveTo>
                              <a:cubicBezTo>
                                <a:pt x="1507" y="4042"/>
                                <a:pt x="1475" y="4074"/>
                                <a:pt x="1475" y="4113"/>
                              </a:cubicBezTo>
                              <a:cubicBezTo>
                                <a:pt x="1475" y="4153"/>
                                <a:pt x="1507" y="4184"/>
                                <a:pt x="1546" y="4184"/>
                              </a:cubicBezTo>
                              <a:cubicBezTo>
                                <a:pt x="1585" y="4184"/>
                                <a:pt x="1617" y="4153"/>
                                <a:pt x="1617" y="4113"/>
                              </a:cubicBezTo>
                              <a:cubicBezTo>
                                <a:pt x="1617" y="4074"/>
                                <a:pt x="1585" y="4042"/>
                                <a:pt x="1546" y="4042"/>
                              </a:cubicBezTo>
                              <a:close/>
                              <a:moveTo>
                                <a:pt x="1546" y="3282"/>
                              </a:moveTo>
                              <a:cubicBezTo>
                                <a:pt x="1507" y="3282"/>
                                <a:pt x="1475" y="3314"/>
                                <a:pt x="1475" y="3353"/>
                              </a:cubicBezTo>
                              <a:cubicBezTo>
                                <a:pt x="1475" y="3392"/>
                                <a:pt x="1507" y="3424"/>
                                <a:pt x="1546" y="3424"/>
                              </a:cubicBezTo>
                              <a:cubicBezTo>
                                <a:pt x="1585" y="3424"/>
                                <a:pt x="1617" y="3392"/>
                                <a:pt x="1617" y="3353"/>
                              </a:cubicBezTo>
                              <a:cubicBezTo>
                                <a:pt x="1617" y="3314"/>
                                <a:pt x="1585" y="3282"/>
                                <a:pt x="1546" y="3282"/>
                              </a:cubicBezTo>
                              <a:close/>
                              <a:moveTo>
                                <a:pt x="1546" y="3535"/>
                              </a:moveTo>
                              <a:cubicBezTo>
                                <a:pt x="1507" y="3535"/>
                                <a:pt x="1475" y="3567"/>
                                <a:pt x="1475" y="3606"/>
                              </a:cubicBezTo>
                              <a:cubicBezTo>
                                <a:pt x="1475" y="3645"/>
                                <a:pt x="1507" y="3677"/>
                                <a:pt x="1546" y="3677"/>
                              </a:cubicBezTo>
                              <a:cubicBezTo>
                                <a:pt x="1585" y="3677"/>
                                <a:pt x="1617" y="3645"/>
                                <a:pt x="1617" y="3606"/>
                              </a:cubicBezTo>
                              <a:cubicBezTo>
                                <a:pt x="1617" y="3567"/>
                                <a:pt x="1585" y="3535"/>
                                <a:pt x="1546" y="3535"/>
                              </a:cubicBezTo>
                              <a:close/>
                              <a:moveTo>
                                <a:pt x="1546" y="4296"/>
                              </a:moveTo>
                              <a:cubicBezTo>
                                <a:pt x="1507" y="4296"/>
                                <a:pt x="1475" y="4328"/>
                                <a:pt x="1475" y="4367"/>
                              </a:cubicBezTo>
                              <a:cubicBezTo>
                                <a:pt x="1475" y="4406"/>
                                <a:pt x="1507" y="4438"/>
                                <a:pt x="1546" y="4438"/>
                              </a:cubicBezTo>
                              <a:cubicBezTo>
                                <a:pt x="1585" y="4438"/>
                                <a:pt x="1617" y="4406"/>
                                <a:pt x="1617" y="4367"/>
                              </a:cubicBezTo>
                              <a:cubicBezTo>
                                <a:pt x="1617" y="4328"/>
                                <a:pt x="1585" y="4296"/>
                                <a:pt x="1546" y="4296"/>
                              </a:cubicBezTo>
                              <a:close/>
                              <a:moveTo>
                                <a:pt x="1546" y="3789"/>
                              </a:moveTo>
                              <a:cubicBezTo>
                                <a:pt x="1507" y="3789"/>
                                <a:pt x="1475" y="3821"/>
                                <a:pt x="1475" y="3860"/>
                              </a:cubicBezTo>
                              <a:cubicBezTo>
                                <a:pt x="1475" y="3899"/>
                                <a:pt x="1507" y="3931"/>
                                <a:pt x="1546" y="3931"/>
                              </a:cubicBezTo>
                              <a:cubicBezTo>
                                <a:pt x="1585" y="3931"/>
                                <a:pt x="1617" y="3899"/>
                                <a:pt x="1617" y="3860"/>
                              </a:cubicBezTo>
                              <a:cubicBezTo>
                                <a:pt x="1617" y="3821"/>
                                <a:pt x="1585" y="3789"/>
                                <a:pt x="1546" y="3789"/>
                              </a:cubicBezTo>
                              <a:close/>
                              <a:moveTo>
                                <a:pt x="1546" y="5311"/>
                              </a:moveTo>
                              <a:cubicBezTo>
                                <a:pt x="1507" y="5311"/>
                                <a:pt x="1475" y="5342"/>
                                <a:pt x="1475" y="5382"/>
                              </a:cubicBezTo>
                              <a:cubicBezTo>
                                <a:pt x="1475" y="5421"/>
                                <a:pt x="1507" y="5453"/>
                                <a:pt x="1546" y="5453"/>
                              </a:cubicBezTo>
                              <a:cubicBezTo>
                                <a:pt x="1585" y="5453"/>
                                <a:pt x="1617" y="5421"/>
                                <a:pt x="1617" y="5382"/>
                              </a:cubicBezTo>
                              <a:cubicBezTo>
                                <a:pt x="1617" y="5342"/>
                                <a:pt x="1585" y="5311"/>
                                <a:pt x="1546" y="5311"/>
                              </a:cubicBezTo>
                              <a:close/>
                              <a:moveTo>
                                <a:pt x="1546" y="5057"/>
                              </a:moveTo>
                              <a:cubicBezTo>
                                <a:pt x="1507" y="5057"/>
                                <a:pt x="1475" y="5089"/>
                                <a:pt x="1475" y="5128"/>
                              </a:cubicBezTo>
                              <a:cubicBezTo>
                                <a:pt x="1475" y="5167"/>
                                <a:pt x="1507" y="5199"/>
                                <a:pt x="1546" y="5199"/>
                              </a:cubicBezTo>
                              <a:cubicBezTo>
                                <a:pt x="1585" y="5199"/>
                                <a:pt x="1617" y="5167"/>
                                <a:pt x="1617" y="5128"/>
                              </a:cubicBezTo>
                              <a:cubicBezTo>
                                <a:pt x="1617" y="5089"/>
                                <a:pt x="1585" y="5057"/>
                                <a:pt x="1546" y="5057"/>
                              </a:cubicBezTo>
                              <a:close/>
                              <a:moveTo>
                                <a:pt x="1546" y="4550"/>
                              </a:moveTo>
                              <a:cubicBezTo>
                                <a:pt x="1507" y="4550"/>
                                <a:pt x="1475" y="4582"/>
                                <a:pt x="1475" y="4621"/>
                              </a:cubicBezTo>
                              <a:cubicBezTo>
                                <a:pt x="1475" y="4660"/>
                                <a:pt x="1507" y="4692"/>
                                <a:pt x="1546" y="4692"/>
                              </a:cubicBezTo>
                              <a:cubicBezTo>
                                <a:pt x="1585" y="4692"/>
                                <a:pt x="1617" y="4660"/>
                                <a:pt x="1617" y="4621"/>
                              </a:cubicBezTo>
                              <a:cubicBezTo>
                                <a:pt x="1617" y="4582"/>
                                <a:pt x="1585" y="4550"/>
                                <a:pt x="1546" y="4550"/>
                              </a:cubicBezTo>
                              <a:close/>
                              <a:moveTo>
                                <a:pt x="1546" y="4803"/>
                              </a:moveTo>
                              <a:cubicBezTo>
                                <a:pt x="1507" y="4803"/>
                                <a:pt x="1475" y="4835"/>
                                <a:pt x="1475" y="4874"/>
                              </a:cubicBezTo>
                              <a:cubicBezTo>
                                <a:pt x="1475" y="4914"/>
                                <a:pt x="1507" y="4945"/>
                                <a:pt x="1546" y="4945"/>
                              </a:cubicBezTo>
                              <a:cubicBezTo>
                                <a:pt x="1585" y="4945"/>
                                <a:pt x="1617" y="4914"/>
                                <a:pt x="1617" y="4874"/>
                              </a:cubicBezTo>
                              <a:cubicBezTo>
                                <a:pt x="1617" y="4835"/>
                                <a:pt x="1585" y="4803"/>
                                <a:pt x="1546" y="4803"/>
                              </a:cubicBezTo>
                              <a:close/>
                              <a:moveTo>
                                <a:pt x="1546" y="1253"/>
                              </a:moveTo>
                              <a:cubicBezTo>
                                <a:pt x="1507" y="1253"/>
                                <a:pt x="1475" y="1285"/>
                                <a:pt x="1475" y="1324"/>
                              </a:cubicBezTo>
                              <a:cubicBezTo>
                                <a:pt x="1475" y="1363"/>
                                <a:pt x="1507" y="1395"/>
                                <a:pt x="1546" y="1395"/>
                              </a:cubicBezTo>
                              <a:cubicBezTo>
                                <a:pt x="1585" y="1395"/>
                                <a:pt x="1617" y="1363"/>
                                <a:pt x="1617" y="1324"/>
                              </a:cubicBezTo>
                              <a:cubicBezTo>
                                <a:pt x="1617" y="1285"/>
                                <a:pt x="1585" y="1253"/>
                                <a:pt x="1546" y="1253"/>
                              </a:cubicBezTo>
                              <a:close/>
                              <a:moveTo>
                                <a:pt x="1546" y="2014"/>
                              </a:moveTo>
                              <a:cubicBezTo>
                                <a:pt x="1507" y="2014"/>
                                <a:pt x="1475" y="2046"/>
                                <a:pt x="1475" y="2085"/>
                              </a:cubicBezTo>
                              <a:cubicBezTo>
                                <a:pt x="1475" y="2124"/>
                                <a:pt x="1507" y="2156"/>
                                <a:pt x="1546" y="2156"/>
                              </a:cubicBezTo>
                              <a:cubicBezTo>
                                <a:pt x="1585" y="2156"/>
                                <a:pt x="1617" y="2124"/>
                                <a:pt x="1617" y="2085"/>
                              </a:cubicBezTo>
                              <a:cubicBezTo>
                                <a:pt x="1617" y="2046"/>
                                <a:pt x="1585" y="2014"/>
                                <a:pt x="1546" y="2014"/>
                              </a:cubicBezTo>
                              <a:close/>
                              <a:moveTo>
                                <a:pt x="1546" y="1760"/>
                              </a:moveTo>
                              <a:cubicBezTo>
                                <a:pt x="1507" y="1760"/>
                                <a:pt x="1475" y="1792"/>
                                <a:pt x="1475" y="1831"/>
                              </a:cubicBezTo>
                              <a:cubicBezTo>
                                <a:pt x="1475" y="1871"/>
                                <a:pt x="1507" y="1902"/>
                                <a:pt x="1546" y="1902"/>
                              </a:cubicBezTo>
                              <a:cubicBezTo>
                                <a:pt x="1585" y="1902"/>
                                <a:pt x="1617" y="1871"/>
                                <a:pt x="1617" y="1831"/>
                              </a:cubicBezTo>
                              <a:cubicBezTo>
                                <a:pt x="1617" y="1792"/>
                                <a:pt x="1585" y="1760"/>
                                <a:pt x="1546" y="1760"/>
                              </a:cubicBezTo>
                              <a:close/>
                              <a:moveTo>
                                <a:pt x="1546" y="1507"/>
                              </a:moveTo>
                              <a:cubicBezTo>
                                <a:pt x="1507" y="1507"/>
                                <a:pt x="1475" y="1538"/>
                                <a:pt x="1475" y="1578"/>
                              </a:cubicBezTo>
                              <a:cubicBezTo>
                                <a:pt x="1475" y="1617"/>
                                <a:pt x="1507" y="1649"/>
                                <a:pt x="1546" y="1649"/>
                              </a:cubicBezTo>
                              <a:cubicBezTo>
                                <a:pt x="1585" y="1649"/>
                                <a:pt x="1617" y="1617"/>
                                <a:pt x="1617" y="1578"/>
                              </a:cubicBezTo>
                              <a:cubicBezTo>
                                <a:pt x="1617" y="1538"/>
                                <a:pt x="1585" y="1507"/>
                                <a:pt x="1546" y="1507"/>
                              </a:cubicBezTo>
                              <a:close/>
                              <a:moveTo>
                                <a:pt x="1546" y="3028"/>
                              </a:moveTo>
                              <a:cubicBezTo>
                                <a:pt x="1507" y="3028"/>
                                <a:pt x="1475" y="3060"/>
                                <a:pt x="1475" y="3099"/>
                              </a:cubicBezTo>
                              <a:cubicBezTo>
                                <a:pt x="1475" y="3138"/>
                                <a:pt x="1507" y="3170"/>
                                <a:pt x="1546" y="3170"/>
                              </a:cubicBezTo>
                              <a:cubicBezTo>
                                <a:pt x="1585" y="3170"/>
                                <a:pt x="1617" y="3138"/>
                                <a:pt x="1617" y="3099"/>
                              </a:cubicBezTo>
                              <a:cubicBezTo>
                                <a:pt x="1617" y="3060"/>
                                <a:pt x="1585" y="3028"/>
                                <a:pt x="1546" y="3028"/>
                              </a:cubicBezTo>
                              <a:close/>
                              <a:moveTo>
                                <a:pt x="1546" y="2775"/>
                              </a:moveTo>
                              <a:cubicBezTo>
                                <a:pt x="1507" y="2775"/>
                                <a:pt x="1475" y="2806"/>
                                <a:pt x="1475" y="2846"/>
                              </a:cubicBezTo>
                              <a:cubicBezTo>
                                <a:pt x="1475" y="2885"/>
                                <a:pt x="1507" y="2917"/>
                                <a:pt x="1546" y="2917"/>
                              </a:cubicBezTo>
                              <a:cubicBezTo>
                                <a:pt x="1585" y="2917"/>
                                <a:pt x="1617" y="2885"/>
                                <a:pt x="1617" y="2846"/>
                              </a:cubicBezTo>
                              <a:cubicBezTo>
                                <a:pt x="1617" y="2806"/>
                                <a:pt x="1585" y="2775"/>
                                <a:pt x="1546" y="2775"/>
                              </a:cubicBezTo>
                              <a:close/>
                              <a:moveTo>
                                <a:pt x="1546" y="2521"/>
                              </a:moveTo>
                              <a:cubicBezTo>
                                <a:pt x="1507" y="2521"/>
                                <a:pt x="1475" y="2553"/>
                                <a:pt x="1475" y="2592"/>
                              </a:cubicBezTo>
                              <a:cubicBezTo>
                                <a:pt x="1475" y="2631"/>
                                <a:pt x="1507" y="2663"/>
                                <a:pt x="1546" y="2663"/>
                              </a:cubicBezTo>
                              <a:cubicBezTo>
                                <a:pt x="1585" y="2663"/>
                                <a:pt x="1617" y="2631"/>
                                <a:pt x="1617" y="2592"/>
                              </a:cubicBezTo>
                              <a:cubicBezTo>
                                <a:pt x="1617" y="2553"/>
                                <a:pt x="1585" y="2521"/>
                                <a:pt x="1546" y="2521"/>
                              </a:cubicBezTo>
                              <a:close/>
                              <a:moveTo>
                                <a:pt x="1546" y="2268"/>
                              </a:moveTo>
                              <a:cubicBezTo>
                                <a:pt x="1507" y="2268"/>
                                <a:pt x="1475" y="2299"/>
                                <a:pt x="1475" y="2338"/>
                              </a:cubicBezTo>
                              <a:cubicBezTo>
                                <a:pt x="1475" y="2378"/>
                                <a:pt x="1507" y="2409"/>
                                <a:pt x="1546" y="2409"/>
                              </a:cubicBezTo>
                              <a:cubicBezTo>
                                <a:pt x="1585" y="2409"/>
                                <a:pt x="1617" y="2378"/>
                                <a:pt x="1617" y="2338"/>
                              </a:cubicBezTo>
                              <a:cubicBezTo>
                                <a:pt x="1617" y="2299"/>
                                <a:pt x="1585" y="2268"/>
                                <a:pt x="1546" y="2268"/>
                              </a:cubicBezTo>
                              <a:close/>
                              <a:moveTo>
                                <a:pt x="1801" y="1507"/>
                              </a:moveTo>
                              <a:cubicBezTo>
                                <a:pt x="1762" y="1507"/>
                                <a:pt x="1730" y="1538"/>
                                <a:pt x="1730" y="1578"/>
                              </a:cubicBezTo>
                              <a:cubicBezTo>
                                <a:pt x="1730" y="1617"/>
                                <a:pt x="1762" y="1649"/>
                                <a:pt x="1801" y="1649"/>
                              </a:cubicBezTo>
                              <a:cubicBezTo>
                                <a:pt x="1840" y="1649"/>
                                <a:pt x="1872" y="1617"/>
                                <a:pt x="1872" y="1578"/>
                              </a:cubicBezTo>
                              <a:cubicBezTo>
                                <a:pt x="1872" y="1538"/>
                                <a:pt x="1840" y="1507"/>
                                <a:pt x="1801" y="1507"/>
                              </a:cubicBezTo>
                              <a:close/>
                              <a:moveTo>
                                <a:pt x="1801" y="1760"/>
                              </a:moveTo>
                              <a:cubicBezTo>
                                <a:pt x="1762" y="1760"/>
                                <a:pt x="1730" y="1792"/>
                                <a:pt x="1730" y="1831"/>
                              </a:cubicBezTo>
                              <a:cubicBezTo>
                                <a:pt x="1730" y="1871"/>
                                <a:pt x="1762" y="1902"/>
                                <a:pt x="1801" y="1902"/>
                              </a:cubicBezTo>
                              <a:cubicBezTo>
                                <a:pt x="1840" y="1902"/>
                                <a:pt x="1872" y="1871"/>
                                <a:pt x="1872" y="1831"/>
                              </a:cubicBezTo>
                              <a:cubicBezTo>
                                <a:pt x="1872" y="1792"/>
                                <a:pt x="1840" y="1760"/>
                                <a:pt x="1801" y="1760"/>
                              </a:cubicBezTo>
                              <a:close/>
                              <a:moveTo>
                                <a:pt x="1801" y="2014"/>
                              </a:moveTo>
                              <a:cubicBezTo>
                                <a:pt x="1762" y="2014"/>
                                <a:pt x="1730" y="2046"/>
                                <a:pt x="1730" y="2085"/>
                              </a:cubicBezTo>
                              <a:cubicBezTo>
                                <a:pt x="1730" y="2124"/>
                                <a:pt x="1762" y="2156"/>
                                <a:pt x="1801" y="2156"/>
                              </a:cubicBezTo>
                              <a:cubicBezTo>
                                <a:pt x="1840" y="2156"/>
                                <a:pt x="1872" y="2124"/>
                                <a:pt x="1872" y="2085"/>
                              </a:cubicBezTo>
                              <a:cubicBezTo>
                                <a:pt x="1872" y="2046"/>
                                <a:pt x="1840" y="2014"/>
                                <a:pt x="1801" y="2014"/>
                              </a:cubicBezTo>
                              <a:close/>
                              <a:moveTo>
                                <a:pt x="1801" y="1253"/>
                              </a:moveTo>
                              <a:cubicBezTo>
                                <a:pt x="1762" y="1253"/>
                                <a:pt x="1730" y="1285"/>
                                <a:pt x="1730" y="1324"/>
                              </a:cubicBezTo>
                              <a:cubicBezTo>
                                <a:pt x="1730" y="1363"/>
                                <a:pt x="1762" y="1395"/>
                                <a:pt x="1801" y="1395"/>
                              </a:cubicBezTo>
                              <a:cubicBezTo>
                                <a:pt x="1840" y="1395"/>
                                <a:pt x="1872" y="1363"/>
                                <a:pt x="1872" y="1324"/>
                              </a:cubicBezTo>
                              <a:cubicBezTo>
                                <a:pt x="1872" y="1285"/>
                                <a:pt x="1840" y="1253"/>
                                <a:pt x="1801" y="1253"/>
                              </a:cubicBezTo>
                              <a:close/>
                              <a:moveTo>
                                <a:pt x="1801" y="3028"/>
                              </a:moveTo>
                              <a:cubicBezTo>
                                <a:pt x="1762" y="3028"/>
                                <a:pt x="1730" y="3060"/>
                                <a:pt x="1730" y="3099"/>
                              </a:cubicBezTo>
                              <a:cubicBezTo>
                                <a:pt x="1730" y="3138"/>
                                <a:pt x="1762" y="3170"/>
                                <a:pt x="1801" y="3170"/>
                              </a:cubicBezTo>
                              <a:cubicBezTo>
                                <a:pt x="1840" y="3170"/>
                                <a:pt x="1872" y="3138"/>
                                <a:pt x="1872" y="3099"/>
                              </a:cubicBezTo>
                              <a:cubicBezTo>
                                <a:pt x="1872" y="3060"/>
                                <a:pt x="1840" y="3028"/>
                                <a:pt x="1801" y="3028"/>
                              </a:cubicBezTo>
                              <a:close/>
                              <a:moveTo>
                                <a:pt x="1801" y="2775"/>
                              </a:moveTo>
                              <a:cubicBezTo>
                                <a:pt x="1762" y="2775"/>
                                <a:pt x="1730" y="2806"/>
                                <a:pt x="1730" y="2846"/>
                              </a:cubicBezTo>
                              <a:cubicBezTo>
                                <a:pt x="1730" y="2885"/>
                                <a:pt x="1762" y="2917"/>
                                <a:pt x="1801" y="2917"/>
                              </a:cubicBezTo>
                              <a:cubicBezTo>
                                <a:pt x="1840" y="2917"/>
                                <a:pt x="1872" y="2885"/>
                                <a:pt x="1872" y="2846"/>
                              </a:cubicBezTo>
                              <a:cubicBezTo>
                                <a:pt x="1872" y="2806"/>
                                <a:pt x="1840" y="2775"/>
                                <a:pt x="1801" y="2775"/>
                              </a:cubicBezTo>
                              <a:close/>
                              <a:moveTo>
                                <a:pt x="1801" y="2268"/>
                              </a:moveTo>
                              <a:cubicBezTo>
                                <a:pt x="1762" y="2268"/>
                                <a:pt x="1730" y="2299"/>
                                <a:pt x="1730" y="2338"/>
                              </a:cubicBezTo>
                              <a:cubicBezTo>
                                <a:pt x="1730" y="2378"/>
                                <a:pt x="1762" y="2409"/>
                                <a:pt x="1801" y="2409"/>
                              </a:cubicBezTo>
                              <a:cubicBezTo>
                                <a:pt x="1840" y="2409"/>
                                <a:pt x="1872" y="2378"/>
                                <a:pt x="1872" y="2338"/>
                              </a:cubicBezTo>
                              <a:cubicBezTo>
                                <a:pt x="1872" y="2299"/>
                                <a:pt x="1840" y="2268"/>
                                <a:pt x="1801" y="2268"/>
                              </a:cubicBezTo>
                              <a:close/>
                              <a:moveTo>
                                <a:pt x="1801" y="2521"/>
                              </a:moveTo>
                              <a:cubicBezTo>
                                <a:pt x="1762" y="2521"/>
                                <a:pt x="1730" y="2553"/>
                                <a:pt x="1730" y="2592"/>
                              </a:cubicBezTo>
                              <a:cubicBezTo>
                                <a:pt x="1730" y="2631"/>
                                <a:pt x="1762" y="2663"/>
                                <a:pt x="1801" y="2663"/>
                              </a:cubicBezTo>
                              <a:cubicBezTo>
                                <a:pt x="1840" y="2663"/>
                                <a:pt x="1872" y="2631"/>
                                <a:pt x="1872" y="2592"/>
                              </a:cubicBezTo>
                              <a:cubicBezTo>
                                <a:pt x="1872" y="2553"/>
                                <a:pt x="1840" y="2521"/>
                                <a:pt x="1801" y="2521"/>
                              </a:cubicBezTo>
                              <a:close/>
                              <a:moveTo>
                                <a:pt x="1801" y="4042"/>
                              </a:moveTo>
                              <a:cubicBezTo>
                                <a:pt x="1762" y="4042"/>
                                <a:pt x="1730" y="4074"/>
                                <a:pt x="1730" y="4113"/>
                              </a:cubicBezTo>
                              <a:cubicBezTo>
                                <a:pt x="1730" y="4153"/>
                                <a:pt x="1762" y="4184"/>
                                <a:pt x="1801" y="4184"/>
                              </a:cubicBezTo>
                              <a:cubicBezTo>
                                <a:pt x="1840" y="4184"/>
                                <a:pt x="1872" y="4153"/>
                                <a:pt x="1872" y="4113"/>
                              </a:cubicBezTo>
                              <a:cubicBezTo>
                                <a:pt x="1872" y="4074"/>
                                <a:pt x="1840" y="4042"/>
                                <a:pt x="1801" y="4042"/>
                              </a:cubicBezTo>
                              <a:close/>
                              <a:moveTo>
                                <a:pt x="1801" y="4296"/>
                              </a:moveTo>
                              <a:cubicBezTo>
                                <a:pt x="1762" y="4296"/>
                                <a:pt x="1730" y="4328"/>
                                <a:pt x="1730" y="4367"/>
                              </a:cubicBezTo>
                              <a:cubicBezTo>
                                <a:pt x="1730" y="4406"/>
                                <a:pt x="1762" y="4438"/>
                                <a:pt x="1801" y="4438"/>
                              </a:cubicBezTo>
                              <a:cubicBezTo>
                                <a:pt x="1840" y="4438"/>
                                <a:pt x="1872" y="4406"/>
                                <a:pt x="1872" y="4367"/>
                              </a:cubicBezTo>
                              <a:cubicBezTo>
                                <a:pt x="1872" y="4328"/>
                                <a:pt x="1840" y="4296"/>
                                <a:pt x="1801" y="4296"/>
                              </a:cubicBezTo>
                              <a:close/>
                              <a:moveTo>
                                <a:pt x="1801" y="3282"/>
                              </a:moveTo>
                              <a:cubicBezTo>
                                <a:pt x="1762" y="3282"/>
                                <a:pt x="1730" y="3314"/>
                                <a:pt x="1730" y="3353"/>
                              </a:cubicBezTo>
                              <a:cubicBezTo>
                                <a:pt x="1730" y="3392"/>
                                <a:pt x="1762" y="3424"/>
                                <a:pt x="1801" y="3424"/>
                              </a:cubicBezTo>
                              <a:cubicBezTo>
                                <a:pt x="1840" y="3424"/>
                                <a:pt x="1872" y="3392"/>
                                <a:pt x="1872" y="3353"/>
                              </a:cubicBezTo>
                              <a:cubicBezTo>
                                <a:pt x="1872" y="3314"/>
                                <a:pt x="1840" y="3282"/>
                                <a:pt x="1801" y="3282"/>
                              </a:cubicBezTo>
                              <a:close/>
                              <a:moveTo>
                                <a:pt x="1801" y="4803"/>
                              </a:moveTo>
                              <a:cubicBezTo>
                                <a:pt x="1762" y="4803"/>
                                <a:pt x="1730" y="4835"/>
                                <a:pt x="1730" y="4874"/>
                              </a:cubicBezTo>
                              <a:cubicBezTo>
                                <a:pt x="1730" y="4914"/>
                                <a:pt x="1762" y="4945"/>
                                <a:pt x="1801" y="4945"/>
                              </a:cubicBezTo>
                              <a:cubicBezTo>
                                <a:pt x="1840" y="4945"/>
                                <a:pt x="1872" y="4914"/>
                                <a:pt x="1872" y="4874"/>
                              </a:cubicBezTo>
                              <a:cubicBezTo>
                                <a:pt x="1872" y="4835"/>
                                <a:pt x="1840" y="4803"/>
                                <a:pt x="1801" y="4803"/>
                              </a:cubicBezTo>
                              <a:close/>
                              <a:moveTo>
                                <a:pt x="1801" y="5057"/>
                              </a:moveTo>
                              <a:cubicBezTo>
                                <a:pt x="1762" y="5057"/>
                                <a:pt x="1730" y="5089"/>
                                <a:pt x="1730" y="5128"/>
                              </a:cubicBezTo>
                              <a:cubicBezTo>
                                <a:pt x="1730" y="5167"/>
                                <a:pt x="1762" y="5199"/>
                                <a:pt x="1801" y="5199"/>
                              </a:cubicBezTo>
                              <a:cubicBezTo>
                                <a:pt x="1840" y="5199"/>
                                <a:pt x="1872" y="5167"/>
                                <a:pt x="1872" y="5128"/>
                              </a:cubicBezTo>
                              <a:cubicBezTo>
                                <a:pt x="1872" y="5089"/>
                                <a:pt x="1840" y="5057"/>
                                <a:pt x="1801" y="5057"/>
                              </a:cubicBezTo>
                              <a:close/>
                              <a:moveTo>
                                <a:pt x="1801" y="4550"/>
                              </a:moveTo>
                              <a:cubicBezTo>
                                <a:pt x="1762" y="4550"/>
                                <a:pt x="1730" y="4581"/>
                                <a:pt x="1730" y="4621"/>
                              </a:cubicBezTo>
                              <a:cubicBezTo>
                                <a:pt x="1730" y="4660"/>
                                <a:pt x="1762" y="4692"/>
                                <a:pt x="1801" y="4692"/>
                              </a:cubicBezTo>
                              <a:cubicBezTo>
                                <a:pt x="1840" y="4692"/>
                                <a:pt x="1872" y="4660"/>
                                <a:pt x="1872" y="4621"/>
                              </a:cubicBezTo>
                              <a:cubicBezTo>
                                <a:pt x="1872" y="4581"/>
                                <a:pt x="1840" y="4550"/>
                                <a:pt x="1801" y="4550"/>
                              </a:cubicBezTo>
                              <a:close/>
                              <a:moveTo>
                                <a:pt x="1801" y="3535"/>
                              </a:moveTo>
                              <a:cubicBezTo>
                                <a:pt x="1762" y="3535"/>
                                <a:pt x="1730" y="3567"/>
                                <a:pt x="1730" y="3606"/>
                              </a:cubicBezTo>
                              <a:cubicBezTo>
                                <a:pt x="1730" y="3645"/>
                                <a:pt x="1762" y="3677"/>
                                <a:pt x="1801" y="3677"/>
                              </a:cubicBezTo>
                              <a:cubicBezTo>
                                <a:pt x="1840" y="3677"/>
                                <a:pt x="1872" y="3645"/>
                                <a:pt x="1872" y="3606"/>
                              </a:cubicBezTo>
                              <a:cubicBezTo>
                                <a:pt x="1872" y="3567"/>
                                <a:pt x="1840" y="3535"/>
                                <a:pt x="1801" y="3535"/>
                              </a:cubicBezTo>
                              <a:close/>
                              <a:moveTo>
                                <a:pt x="1801" y="3789"/>
                              </a:moveTo>
                              <a:cubicBezTo>
                                <a:pt x="1762" y="3789"/>
                                <a:pt x="1730" y="3821"/>
                                <a:pt x="1730" y="3860"/>
                              </a:cubicBezTo>
                              <a:cubicBezTo>
                                <a:pt x="1730" y="3899"/>
                                <a:pt x="1762" y="3931"/>
                                <a:pt x="1801" y="3931"/>
                              </a:cubicBezTo>
                              <a:cubicBezTo>
                                <a:pt x="1840" y="3931"/>
                                <a:pt x="1872" y="3899"/>
                                <a:pt x="1872" y="3860"/>
                              </a:cubicBezTo>
                              <a:cubicBezTo>
                                <a:pt x="1872" y="3821"/>
                                <a:pt x="1840" y="3789"/>
                                <a:pt x="1801" y="3789"/>
                              </a:cubicBezTo>
                              <a:close/>
                              <a:moveTo>
                                <a:pt x="1801" y="5311"/>
                              </a:moveTo>
                              <a:cubicBezTo>
                                <a:pt x="1762" y="5311"/>
                                <a:pt x="1730" y="5342"/>
                                <a:pt x="1730" y="5382"/>
                              </a:cubicBezTo>
                              <a:cubicBezTo>
                                <a:pt x="1730" y="5421"/>
                                <a:pt x="1762" y="5453"/>
                                <a:pt x="1801" y="5453"/>
                              </a:cubicBezTo>
                              <a:cubicBezTo>
                                <a:pt x="1840" y="5453"/>
                                <a:pt x="1872" y="5421"/>
                                <a:pt x="1872" y="5382"/>
                              </a:cubicBezTo>
                              <a:cubicBezTo>
                                <a:pt x="1872" y="5342"/>
                                <a:pt x="1840" y="5311"/>
                                <a:pt x="1801" y="5311"/>
                              </a:cubicBezTo>
                              <a:close/>
                              <a:moveTo>
                                <a:pt x="2056" y="2014"/>
                              </a:moveTo>
                              <a:cubicBezTo>
                                <a:pt x="2016" y="2014"/>
                                <a:pt x="1985" y="2046"/>
                                <a:pt x="1985" y="2085"/>
                              </a:cubicBezTo>
                              <a:cubicBezTo>
                                <a:pt x="1985" y="2124"/>
                                <a:pt x="2016" y="2156"/>
                                <a:pt x="2056" y="2156"/>
                              </a:cubicBezTo>
                              <a:cubicBezTo>
                                <a:pt x="2095" y="2156"/>
                                <a:pt x="2127" y="2124"/>
                                <a:pt x="2127" y="2085"/>
                              </a:cubicBezTo>
                              <a:cubicBezTo>
                                <a:pt x="2127" y="2046"/>
                                <a:pt x="2095" y="2014"/>
                                <a:pt x="2056" y="2014"/>
                              </a:cubicBezTo>
                              <a:close/>
                              <a:moveTo>
                                <a:pt x="2056" y="2775"/>
                              </a:moveTo>
                              <a:cubicBezTo>
                                <a:pt x="2016" y="2775"/>
                                <a:pt x="1985" y="2806"/>
                                <a:pt x="1985" y="2846"/>
                              </a:cubicBezTo>
                              <a:cubicBezTo>
                                <a:pt x="1985" y="2885"/>
                                <a:pt x="2016" y="2917"/>
                                <a:pt x="2056" y="2917"/>
                              </a:cubicBezTo>
                              <a:cubicBezTo>
                                <a:pt x="2095" y="2917"/>
                                <a:pt x="2127" y="2885"/>
                                <a:pt x="2127" y="2846"/>
                              </a:cubicBezTo>
                              <a:cubicBezTo>
                                <a:pt x="2127" y="2806"/>
                                <a:pt x="2095" y="2775"/>
                                <a:pt x="2056" y="2775"/>
                              </a:cubicBezTo>
                              <a:close/>
                              <a:moveTo>
                                <a:pt x="2056" y="3282"/>
                              </a:moveTo>
                              <a:cubicBezTo>
                                <a:pt x="2016" y="3282"/>
                                <a:pt x="1985" y="3314"/>
                                <a:pt x="1985" y="3353"/>
                              </a:cubicBezTo>
                              <a:cubicBezTo>
                                <a:pt x="1985" y="3392"/>
                                <a:pt x="2016" y="3424"/>
                                <a:pt x="2056" y="3424"/>
                              </a:cubicBezTo>
                              <a:cubicBezTo>
                                <a:pt x="2095" y="3424"/>
                                <a:pt x="2127" y="3392"/>
                                <a:pt x="2127" y="3353"/>
                              </a:cubicBezTo>
                              <a:cubicBezTo>
                                <a:pt x="2127" y="3314"/>
                                <a:pt x="2095" y="3282"/>
                                <a:pt x="2056" y="3282"/>
                              </a:cubicBezTo>
                              <a:close/>
                              <a:moveTo>
                                <a:pt x="2056" y="3028"/>
                              </a:moveTo>
                              <a:cubicBezTo>
                                <a:pt x="2016" y="3028"/>
                                <a:pt x="1985" y="3060"/>
                                <a:pt x="1985" y="3099"/>
                              </a:cubicBezTo>
                              <a:cubicBezTo>
                                <a:pt x="1985" y="3138"/>
                                <a:pt x="2016" y="3170"/>
                                <a:pt x="2056" y="3170"/>
                              </a:cubicBezTo>
                              <a:cubicBezTo>
                                <a:pt x="2095" y="3170"/>
                                <a:pt x="2127" y="3138"/>
                                <a:pt x="2127" y="3099"/>
                              </a:cubicBezTo>
                              <a:cubicBezTo>
                                <a:pt x="2127" y="3060"/>
                                <a:pt x="2095" y="3028"/>
                                <a:pt x="2056" y="3028"/>
                              </a:cubicBezTo>
                              <a:close/>
                              <a:moveTo>
                                <a:pt x="2056" y="2521"/>
                              </a:moveTo>
                              <a:cubicBezTo>
                                <a:pt x="2016" y="2521"/>
                                <a:pt x="1985" y="2553"/>
                                <a:pt x="1985" y="2592"/>
                              </a:cubicBezTo>
                              <a:cubicBezTo>
                                <a:pt x="1985" y="2631"/>
                                <a:pt x="2016" y="2663"/>
                                <a:pt x="2056" y="2663"/>
                              </a:cubicBezTo>
                              <a:cubicBezTo>
                                <a:pt x="2095" y="2663"/>
                                <a:pt x="2127" y="2631"/>
                                <a:pt x="2127" y="2592"/>
                              </a:cubicBezTo>
                              <a:cubicBezTo>
                                <a:pt x="2127" y="2553"/>
                                <a:pt x="2095" y="2521"/>
                                <a:pt x="2056" y="2521"/>
                              </a:cubicBezTo>
                              <a:close/>
                              <a:moveTo>
                                <a:pt x="2056" y="2267"/>
                              </a:moveTo>
                              <a:cubicBezTo>
                                <a:pt x="2016" y="2267"/>
                                <a:pt x="1985" y="2299"/>
                                <a:pt x="1985" y="2338"/>
                              </a:cubicBezTo>
                              <a:cubicBezTo>
                                <a:pt x="1985" y="2378"/>
                                <a:pt x="2016" y="2409"/>
                                <a:pt x="2056" y="2409"/>
                              </a:cubicBezTo>
                              <a:cubicBezTo>
                                <a:pt x="2095" y="2409"/>
                                <a:pt x="2127" y="2378"/>
                                <a:pt x="2127" y="2338"/>
                              </a:cubicBezTo>
                              <a:cubicBezTo>
                                <a:pt x="2127" y="2299"/>
                                <a:pt x="2095" y="2267"/>
                                <a:pt x="2056" y="2267"/>
                              </a:cubicBezTo>
                              <a:close/>
                              <a:moveTo>
                                <a:pt x="2056" y="1507"/>
                              </a:moveTo>
                              <a:cubicBezTo>
                                <a:pt x="2016" y="1507"/>
                                <a:pt x="1985" y="1538"/>
                                <a:pt x="1985" y="1578"/>
                              </a:cubicBezTo>
                              <a:cubicBezTo>
                                <a:pt x="1985" y="1617"/>
                                <a:pt x="2016" y="1649"/>
                                <a:pt x="2056" y="1649"/>
                              </a:cubicBezTo>
                              <a:cubicBezTo>
                                <a:pt x="2095" y="1649"/>
                                <a:pt x="2127" y="1617"/>
                                <a:pt x="2127" y="1578"/>
                              </a:cubicBezTo>
                              <a:cubicBezTo>
                                <a:pt x="2127" y="1538"/>
                                <a:pt x="2095" y="1507"/>
                                <a:pt x="2056" y="1507"/>
                              </a:cubicBezTo>
                              <a:close/>
                              <a:moveTo>
                                <a:pt x="2056" y="1760"/>
                              </a:moveTo>
                              <a:cubicBezTo>
                                <a:pt x="2016" y="1760"/>
                                <a:pt x="1985" y="1792"/>
                                <a:pt x="1985" y="1831"/>
                              </a:cubicBezTo>
                              <a:cubicBezTo>
                                <a:pt x="1985" y="1870"/>
                                <a:pt x="2016" y="1902"/>
                                <a:pt x="2056" y="1902"/>
                              </a:cubicBezTo>
                              <a:cubicBezTo>
                                <a:pt x="2095" y="1902"/>
                                <a:pt x="2127" y="1870"/>
                                <a:pt x="2127" y="1831"/>
                              </a:cubicBezTo>
                              <a:cubicBezTo>
                                <a:pt x="2127" y="1792"/>
                                <a:pt x="2095" y="1760"/>
                                <a:pt x="2056" y="1760"/>
                              </a:cubicBezTo>
                              <a:close/>
                              <a:moveTo>
                                <a:pt x="2056" y="4296"/>
                              </a:moveTo>
                              <a:cubicBezTo>
                                <a:pt x="2016" y="4296"/>
                                <a:pt x="1985" y="4328"/>
                                <a:pt x="1985" y="4367"/>
                              </a:cubicBezTo>
                              <a:cubicBezTo>
                                <a:pt x="1985" y="4406"/>
                                <a:pt x="2016" y="4438"/>
                                <a:pt x="2056" y="4438"/>
                              </a:cubicBezTo>
                              <a:cubicBezTo>
                                <a:pt x="2095" y="4438"/>
                                <a:pt x="2127" y="4406"/>
                                <a:pt x="2127" y="4367"/>
                              </a:cubicBezTo>
                              <a:cubicBezTo>
                                <a:pt x="2127" y="4328"/>
                                <a:pt x="2095" y="4296"/>
                                <a:pt x="2056" y="4296"/>
                              </a:cubicBezTo>
                              <a:close/>
                              <a:moveTo>
                                <a:pt x="2056" y="4550"/>
                              </a:moveTo>
                              <a:cubicBezTo>
                                <a:pt x="2016" y="4550"/>
                                <a:pt x="1985" y="4582"/>
                                <a:pt x="1985" y="4621"/>
                              </a:cubicBezTo>
                              <a:cubicBezTo>
                                <a:pt x="1985" y="4660"/>
                                <a:pt x="2016" y="4692"/>
                                <a:pt x="2056" y="4692"/>
                              </a:cubicBezTo>
                              <a:cubicBezTo>
                                <a:pt x="2095" y="4692"/>
                                <a:pt x="2127" y="4660"/>
                                <a:pt x="2127" y="4621"/>
                              </a:cubicBezTo>
                              <a:cubicBezTo>
                                <a:pt x="2127" y="4582"/>
                                <a:pt x="2095" y="4550"/>
                                <a:pt x="2056" y="4550"/>
                              </a:cubicBezTo>
                              <a:close/>
                              <a:moveTo>
                                <a:pt x="2056" y="5057"/>
                              </a:moveTo>
                              <a:cubicBezTo>
                                <a:pt x="2016" y="5057"/>
                                <a:pt x="1985" y="5089"/>
                                <a:pt x="1985" y="5128"/>
                              </a:cubicBezTo>
                              <a:cubicBezTo>
                                <a:pt x="1985" y="5167"/>
                                <a:pt x="2016" y="5199"/>
                                <a:pt x="2056" y="5199"/>
                              </a:cubicBezTo>
                              <a:cubicBezTo>
                                <a:pt x="2095" y="5199"/>
                                <a:pt x="2127" y="5167"/>
                                <a:pt x="2127" y="5128"/>
                              </a:cubicBezTo>
                              <a:cubicBezTo>
                                <a:pt x="2127" y="5089"/>
                                <a:pt x="2095" y="5057"/>
                                <a:pt x="2056" y="5057"/>
                              </a:cubicBezTo>
                              <a:close/>
                              <a:moveTo>
                                <a:pt x="2056" y="5311"/>
                              </a:moveTo>
                              <a:cubicBezTo>
                                <a:pt x="2016" y="5311"/>
                                <a:pt x="1985" y="5342"/>
                                <a:pt x="1985" y="5382"/>
                              </a:cubicBezTo>
                              <a:cubicBezTo>
                                <a:pt x="1985" y="5421"/>
                                <a:pt x="2016" y="5453"/>
                                <a:pt x="2056" y="5453"/>
                              </a:cubicBezTo>
                              <a:cubicBezTo>
                                <a:pt x="2095" y="5453"/>
                                <a:pt x="2127" y="5421"/>
                                <a:pt x="2127" y="5382"/>
                              </a:cubicBezTo>
                              <a:cubicBezTo>
                                <a:pt x="2127" y="5342"/>
                                <a:pt x="2095" y="5311"/>
                                <a:pt x="2056" y="5311"/>
                              </a:cubicBezTo>
                              <a:close/>
                              <a:moveTo>
                                <a:pt x="2056" y="1253"/>
                              </a:moveTo>
                              <a:cubicBezTo>
                                <a:pt x="2016" y="1253"/>
                                <a:pt x="1985" y="1285"/>
                                <a:pt x="1985" y="1324"/>
                              </a:cubicBezTo>
                              <a:cubicBezTo>
                                <a:pt x="1985" y="1363"/>
                                <a:pt x="2016" y="1395"/>
                                <a:pt x="2056" y="1395"/>
                              </a:cubicBezTo>
                              <a:cubicBezTo>
                                <a:pt x="2095" y="1395"/>
                                <a:pt x="2127" y="1363"/>
                                <a:pt x="2127" y="1324"/>
                              </a:cubicBezTo>
                              <a:cubicBezTo>
                                <a:pt x="2127" y="1285"/>
                                <a:pt x="2095" y="1253"/>
                                <a:pt x="2056" y="1253"/>
                              </a:cubicBezTo>
                              <a:close/>
                              <a:moveTo>
                                <a:pt x="2056" y="3789"/>
                              </a:moveTo>
                              <a:cubicBezTo>
                                <a:pt x="2016" y="3789"/>
                                <a:pt x="1985" y="3821"/>
                                <a:pt x="1985" y="3860"/>
                              </a:cubicBezTo>
                              <a:cubicBezTo>
                                <a:pt x="1985" y="3899"/>
                                <a:pt x="2016" y="3931"/>
                                <a:pt x="2056" y="3931"/>
                              </a:cubicBezTo>
                              <a:cubicBezTo>
                                <a:pt x="2095" y="3931"/>
                                <a:pt x="2127" y="3899"/>
                                <a:pt x="2127" y="3860"/>
                              </a:cubicBezTo>
                              <a:cubicBezTo>
                                <a:pt x="2127" y="3821"/>
                                <a:pt x="2095" y="3789"/>
                                <a:pt x="2056" y="3789"/>
                              </a:cubicBezTo>
                              <a:close/>
                              <a:moveTo>
                                <a:pt x="2056" y="3535"/>
                              </a:moveTo>
                              <a:cubicBezTo>
                                <a:pt x="2016" y="3535"/>
                                <a:pt x="1985" y="3567"/>
                                <a:pt x="1985" y="3606"/>
                              </a:cubicBezTo>
                              <a:cubicBezTo>
                                <a:pt x="1985" y="3645"/>
                                <a:pt x="2016" y="3677"/>
                                <a:pt x="2056" y="3677"/>
                              </a:cubicBezTo>
                              <a:cubicBezTo>
                                <a:pt x="2095" y="3677"/>
                                <a:pt x="2127" y="3645"/>
                                <a:pt x="2127" y="3606"/>
                              </a:cubicBezTo>
                              <a:cubicBezTo>
                                <a:pt x="2127" y="3567"/>
                                <a:pt x="2095" y="3535"/>
                                <a:pt x="2056" y="3535"/>
                              </a:cubicBezTo>
                              <a:close/>
                              <a:moveTo>
                                <a:pt x="2056" y="4043"/>
                              </a:moveTo>
                              <a:cubicBezTo>
                                <a:pt x="2016" y="4043"/>
                                <a:pt x="1985" y="4074"/>
                                <a:pt x="1985" y="4113"/>
                              </a:cubicBezTo>
                              <a:cubicBezTo>
                                <a:pt x="1985" y="4153"/>
                                <a:pt x="2016" y="4184"/>
                                <a:pt x="2056" y="4184"/>
                              </a:cubicBezTo>
                              <a:cubicBezTo>
                                <a:pt x="2095" y="4184"/>
                                <a:pt x="2127" y="4153"/>
                                <a:pt x="2127" y="4113"/>
                              </a:cubicBezTo>
                              <a:cubicBezTo>
                                <a:pt x="2127" y="4074"/>
                                <a:pt x="2095" y="4043"/>
                                <a:pt x="2056" y="4043"/>
                              </a:cubicBezTo>
                              <a:close/>
                              <a:moveTo>
                                <a:pt x="2056" y="4803"/>
                              </a:moveTo>
                              <a:cubicBezTo>
                                <a:pt x="2016" y="4803"/>
                                <a:pt x="1985" y="4835"/>
                                <a:pt x="1985" y="4874"/>
                              </a:cubicBezTo>
                              <a:cubicBezTo>
                                <a:pt x="1985" y="4914"/>
                                <a:pt x="2016" y="4945"/>
                                <a:pt x="2056" y="4945"/>
                              </a:cubicBezTo>
                              <a:cubicBezTo>
                                <a:pt x="2095" y="4945"/>
                                <a:pt x="2127" y="4914"/>
                                <a:pt x="2127" y="4874"/>
                              </a:cubicBezTo>
                              <a:cubicBezTo>
                                <a:pt x="2127" y="4835"/>
                                <a:pt x="2095" y="4803"/>
                                <a:pt x="2056" y="4803"/>
                              </a:cubicBezTo>
                              <a:close/>
                              <a:moveTo>
                                <a:pt x="2310" y="5311"/>
                              </a:moveTo>
                              <a:cubicBezTo>
                                <a:pt x="2271" y="5311"/>
                                <a:pt x="2239" y="5342"/>
                                <a:pt x="2239" y="5382"/>
                              </a:cubicBezTo>
                              <a:cubicBezTo>
                                <a:pt x="2239" y="5421"/>
                                <a:pt x="2271" y="5453"/>
                                <a:pt x="2310" y="5453"/>
                              </a:cubicBezTo>
                              <a:cubicBezTo>
                                <a:pt x="2350" y="5453"/>
                                <a:pt x="2381" y="5421"/>
                                <a:pt x="2381" y="5382"/>
                              </a:cubicBezTo>
                              <a:cubicBezTo>
                                <a:pt x="2381" y="5342"/>
                                <a:pt x="2350" y="5311"/>
                                <a:pt x="2310" y="5311"/>
                              </a:cubicBezTo>
                              <a:close/>
                              <a:moveTo>
                                <a:pt x="2310" y="3535"/>
                              </a:moveTo>
                              <a:cubicBezTo>
                                <a:pt x="2271" y="3535"/>
                                <a:pt x="2239" y="3567"/>
                                <a:pt x="2239" y="3606"/>
                              </a:cubicBezTo>
                              <a:cubicBezTo>
                                <a:pt x="2239" y="3645"/>
                                <a:pt x="2271" y="3677"/>
                                <a:pt x="2310" y="3677"/>
                              </a:cubicBezTo>
                              <a:cubicBezTo>
                                <a:pt x="2350" y="3677"/>
                                <a:pt x="2381" y="3645"/>
                                <a:pt x="2381" y="3606"/>
                              </a:cubicBezTo>
                              <a:cubicBezTo>
                                <a:pt x="2381" y="3567"/>
                                <a:pt x="2350" y="3535"/>
                                <a:pt x="2310" y="3535"/>
                              </a:cubicBezTo>
                              <a:close/>
                              <a:moveTo>
                                <a:pt x="2310" y="3789"/>
                              </a:moveTo>
                              <a:cubicBezTo>
                                <a:pt x="2271" y="3789"/>
                                <a:pt x="2239" y="3821"/>
                                <a:pt x="2239" y="3860"/>
                              </a:cubicBezTo>
                              <a:cubicBezTo>
                                <a:pt x="2239" y="3899"/>
                                <a:pt x="2271" y="3931"/>
                                <a:pt x="2310" y="3931"/>
                              </a:cubicBezTo>
                              <a:cubicBezTo>
                                <a:pt x="2350" y="3931"/>
                                <a:pt x="2381" y="3899"/>
                                <a:pt x="2381" y="3860"/>
                              </a:cubicBezTo>
                              <a:cubicBezTo>
                                <a:pt x="2381" y="3821"/>
                                <a:pt x="2350" y="3789"/>
                                <a:pt x="2310" y="3789"/>
                              </a:cubicBezTo>
                              <a:close/>
                              <a:moveTo>
                                <a:pt x="2310" y="3028"/>
                              </a:moveTo>
                              <a:cubicBezTo>
                                <a:pt x="2271" y="3028"/>
                                <a:pt x="2239" y="3060"/>
                                <a:pt x="2239" y="3099"/>
                              </a:cubicBezTo>
                              <a:cubicBezTo>
                                <a:pt x="2239" y="3138"/>
                                <a:pt x="2271" y="3170"/>
                                <a:pt x="2310" y="3170"/>
                              </a:cubicBezTo>
                              <a:cubicBezTo>
                                <a:pt x="2350" y="3170"/>
                                <a:pt x="2381" y="3138"/>
                                <a:pt x="2381" y="3099"/>
                              </a:cubicBezTo>
                              <a:cubicBezTo>
                                <a:pt x="2381" y="3060"/>
                                <a:pt x="2350" y="3028"/>
                                <a:pt x="2310" y="3028"/>
                              </a:cubicBezTo>
                              <a:close/>
                              <a:moveTo>
                                <a:pt x="2310" y="2775"/>
                              </a:moveTo>
                              <a:cubicBezTo>
                                <a:pt x="2271" y="2775"/>
                                <a:pt x="2239" y="2806"/>
                                <a:pt x="2239" y="2846"/>
                              </a:cubicBezTo>
                              <a:cubicBezTo>
                                <a:pt x="2239" y="2885"/>
                                <a:pt x="2271" y="2917"/>
                                <a:pt x="2310" y="2917"/>
                              </a:cubicBezTo>
                              <a:cubicBezTo>
                                <a:pt x="2350" y="2917"/>
                                <a:pt x="2381" y="2885"/>
                                <a:pt x="2381" y="2846"/>
                              </a:cubicBezTo>
                              <a:cubicBezTo>
                                <a:pt x="2381" y="2806"/>
                                <a:pt x="2350" y="2775"/>
                                <a:pt x="2310" y="2775"/>
                              </a:cubicBezTo>
                              <a:close/>
                              <a:moveTo>
                                <a:pt x="2310" y="4296"/>
                              </a:moveTo>
                              <a:cubicBezTo>
                                <a:pt x="2271" y="4296"/>
                                <a:pt x="2239" y="4328"/>
                                <a:pt x="2239" y="4367"/>
                              </a:cubicBezTo>
                              <a:cubicBezTo>
                                <a:pt x="2239" y="4406"/>
                                <a:pt x="2271" y="4438"/>
                                <a:pt x="2310" y="4438"/>
                              </a:cubicBezTo>
                              <a:cubicBezTo>
                                <a:pt x="2350" y="4438"/>
                                <a:pt x="2381" y="4406"/>
                                <a:pt x="2381" y="4367"/>
                              </a:cubicBezTo>
                              <a:cubicBezTo>
                                <a:pt x="2381" y="4328"/>
                                <a:pt x="2350" y="4296"/>
                                <a:pt x="2310" y="4296"/>
                              </a:cubicBezTo>
                              <a:close/>
                              <a:moveTo>
                                <a:pt x="2310" y="4042"/>
                              </a:moveTo>
                              <a:cubicBezTo>
                                <a:pt x="2271" y="4042"/>
                                <a:pt x="2239" y="4074"/>
                                <a:pt x="2239" y="4113"/>
                              </a:cubicBezTo>
                              <a:cubicBezTo>
                                <a:pt x="2239" y="4153"/>
                                <a:pt x="2271" y="4184"/>
                                <a:pt x="2310" y="4184"/>
                              </a:cubicBezTo>
                              <a:cubicBezTo>
                                <a:pt x="2350" y="4184"/>
                                <a:pt x="2381" y="4153"/>
                                <a:pt x="2381" y="4113"/>
                              </a:cubicBezTo>
                              <a:cubicBezTo>
                                <a:pt x="2381" y="4074"/>
                                <a:pt x="2350" y="4042"/>
                                <a:pt x="2310" y="4042"/>
                              </a:cubicBezTo>
                              <a:close/>
                              <a:moveTo>
                                <a:pt x="2310" y="4550"/>
                              </a:moveTo>
                              <a:cubicBezTo>
                                <a:pt x="2271" y="4550"/>
                                <a:pt x="2239" y="4582"/>
                                <a:pt x="2239" y="4621"/>
                              </a:cubicBezTo>
                              <a:cubicBezTo>
                                <a:pt x="2239" y="4660"/>
                                <a:pt x="2271" y="4692"/>
                                <a:pt x="2310" y="4692"/>
                              </a:cubicBezTo>
                              <a:cubicBezTo>
                                <a:pt x="2350" y="4692"/>
                                <a:pt x="2381" y="4660"/>
                                <a:pt x="2381" y="4621"/>
                              </a:cubicBezTo>
                              <a:cubicBezTo>
                                <a:pt x="2381" y="4582"/>
                                <a:pt x="2350" y="4550"/>
                                <a:pt x="2310" y="4550"/>
                              </a:cubicBezTo>
                              <a:close/>
                              <a:moveTo>
                                <a:pt x="2310" y="4803"/>
                              </a:moveTo>
                              <a:cubicBezTo>
                                <a:pt x="2271" y="4803"/>
                                <a:pt x="2239" y="4835"/>
                                <a:pt x="2239" y="4874"/>
                              </a:cubicBezTo>
                              <a:cubicBezTo>
                                <a:pt x="2239" y="4914"/>
                                <a:pt x="2271" y="4945"/>
                                <a:pt x="2310" y="4945"/>
                              </a:cubicBezTo>
                              <a:cubicBezTo>
                                <a:pt x="2350" y="4945"/>
                                <a:pt x="2381" y="4914"/>
                                <a:pt x="2381" y="4874"/>
                              </a:cubicBezTo>
                              <a:cubicBezTo>
                                <a:pt x="2381" y="4835"/>
                                <a:pt x="2350" y="4803"/>
                                <a:pt x="2310" y="4803"/>
                              </a:cubicBezTo>
                              <a:close/>
                              <a:moveTo>
                                <a:pt x="2310" y="3282"/>
                              </a:moveTo>
                              <a:cubicBezTo>
                                <a:pt x="2271" y="3282"/>
                                <a:pt x="2239" y="3314"/>
                                <a:pt x="2239" y="3353"/>
                              </a:cubicBezTo>
                              <a:cubicBezTo>
                                <a:pt x="2239" y="3392"/>
                                <a:pt x="2271" y="3424"/>
                                <a:pt x="2310" y="3424"/>
                              </a:cubicBezTo>
                              <a:cubicBezTo>
                                <a:pt x="2350" y="3424"/>
                                <a:pt x="2381" y="3392"/>
                                <a:pt x="2381" y="3353"/>
                              </a:cubicBezTo>
                              <a:cubicBezTo>
                                <a:pt x="2381" y="3314"/>
                                <a:pt x="2350" y="3282"/>
                                <a:pt x="2310" y="3282"/>
                              </a:cubicBezTo>
                              <a:close/>
                              <a:moveTo>
                                <a:pt x="2310" y="1253"/>
                              </a:moveTo>
                              <a:cubicBezTo>
                                <a:pt x="2271" y="1253"/>
                                <a:pt x="2239" y="1285"/>
                                <a:pt x="2239" y="1324"/>
                              </a:cubicBezTo>
                              <a:cubicBezTo>
                                <a:pt x="2239" y="1363"/>
                                <a:pt x="2271" y="1395"/>
                                <a:pt x="2310" y="1395"/>
                              </a:cubicBezTo>
                              <a:cubicBezTo>
                                <a:pt x="2350" y="1395"/>
                                <a:pt x="2381" y="1363"/>
                                <a:pt x="2381" y="1324"/>
                              </a:cubicBezTo>
                              <a:cubicBezTo>
                                <a:pt x="2381" y="1285"/>
                                <a:pt x="2350" y="1253"/>
                                <a:pt x="2310" y="1253"/>
                              </a:cubicBezTo>
                              <a:close/>
                              <a:moveTo>
                                <a:pt x="2310" y="5057"/>
                              </a:moveTo>
                              <a:cubicBezTo>
                                <a:pt x="2271" y="5057"/>
                                <a:pt x="2239" y="5089"/>
                                <a:pt x="2239" y="5128"/>
                              </a:cubicBezTo>
                              <a:cubicBezTo>
                                <a:pt x="2239" y="5167"/>
                                <a:pt x="2271" y="5199"/>
                                <a:pt x="2310" y="5199"/>
                              </a:cubicBezTo>
                              <a:cubicBezTo>
                                <a:pt x="2350" y="5199"/>
                                <a:pt x="2381" y="5167"/>
                                <a:pt x="2381" y="5128"/>
                              </a:cubicBezTo>
                              <a:cubicBezTo>
                                <a:pt x="2381" y="5089"/>
                                <a:pt x="2350" y="5057"/>
                                <a:pt x="2310" y="5057"/>
                              </a:cubicBezTo>
                              <a:close/>
                              <a:moveTo>
                                <a:pt x="2310" y="2521"/>
                              </a:moveTo>
                              <a:cubicBezTo>
                                <a:pt x="2271" y="2521"/>
                                <a:pt x="2239" y="2553"/>
                                <a:pt x="2239" y="2592"/>
                              </a:cubicBezTo>
                              <a:cubicBezTo>
                                <a:pt x="2239" y="2631"/>
                                <a:pt x="2271" y="2663"/>
                                <a:pt x="2310" y="2663"/>
                              </a:cubicBezTo>
                              <a:cubicBezTo>
                                <a:pt x="2350" y="2663"/>
                                <a:pt x="2381" y="2631"/>
                                <a:pt x="2381" y="2592"/>
                              </a:cubicBezTo>
                              <a:cubicBezTo>
                                <a:pt x="2381" y="2553"/>
                                <a:pt x="2350" y="2521"/>
                                <a:pt x="2310" y="2521"/>
                              </a:cubicBezTo>
                              <a:close/>
                              <a:moveTo>
                                <a:pt x="2310" y="1507"/>
                              </a:moveTo>
                              <a:cubicBezTo>
                                <a:pt x="2271" y="1507"/>
                                <a:pt x="2239" y="1538"/>
                                <a:pt x="2239" y="1578"/>
                              </a:cubicBezTo>
                              <a:cubicBezTo>
                                <a:pt x="2239" y="1617"/>
                                <a:pt x="2271" y="1649"/>
                                <a:pt x="2310" y="1649"/>
                              </a:cubicBezTo>
                              <a:cubicBezTo>
                                <a:pt x="2350" y="1649"/>
                                <a:pt x="2381" y="1617"/>
                                <a:pt x="2381" y="1578"/>
                              </a:cubicBezTo>
                              <a:cubicBezTo>
                                <a:pt x="2381" y="1538"/>
                                <a:pt x="2350" y="1507"/>
                                <a:pt x="2310" y="1507"/>
                              </a:cubicBezTo>
                              <a:close/>
                              <a:moveTo>
                                <a:pt x="2310" y="2267"/>
                              </a:moveTo>
                              <a:cubicBezTo>
                                <a:pt x="2271" y="2267"/>
                                <a:pt x="2239" y="2299"/>
                                <a:pt x="2239" y="2338"/>
                              </a:cubicBezTo>
                              <a:cubicBezTo>
                                <a:pt x="2239" y="2378"/>
                                <a:pt x="2271" y="2409"/>
                                <a:pt x="2310" y="2409"/>
                              </a:cubicBezTo>
                              <a:cubicBezTo>
                                <a:pt x="2350" y="2409"/>
                                <a:pt x="2381" y="2378"/>
                                <a:pt x="2381" y="2338"/>
                              </a:cubicBezTo>
                              <a:cubicBezTo>
                                <a:pt x="2381" y="2299"/>
                                <a:pt x="2350" y="2267"/>
                                <a:pt x="2310" y="2267"/>
                              </a:cubicBezTo>
                              <a:close/>
                              <a:moveTo>
                                <a:pt x="2310" y="2014"/>
                              </a:moveTo>
                              <a:cubicBezTo>
                                <a:pt x="2271" y="2014"/>
                                <a:pt x="2239" y="2046"/>
                                <a:pt x="2239" y="2085"/>
                              </a:cubicBezTo>
                              <a:cubicBezTo>
                                <a:pt x="2239" y="2124"/>
                                <a:pt x="2271" y="2156"/>
                                <a:pt x="2310" y="2156"/>
                              </a:cubicBezTo>
                              <a:cubicBezTo>
                                <a:pt x="2350" y="2156"/>
                                <a:pt x="2381" y="2124"/>
                                <a:pt x="2381" y="2085"/>
                              </a:cubicBezTo>
                              <a:cubicBezTo>
                                <a:pt x="2381" y="2046"/>
                                <a:pt x="2350" y="2014"/>
                                <a:pt x="2310" y="2014"/>
                              </a:cubicBezTo>
                              <a:close/>
                              <a:moveTo>
                                <a:pt x="2310" y="1760"/>
                              </a:moveTo>
                              <a:cubicBezTo>
                                <a:pt x="2271" y="1760"/>
                                <a:pt x="2239" y="1792"/>
                                <a:pt x="2239" y="1831"/>
                              </a:cubicBezTo>
                              <a:cubicBezTo>
                                <a:pt x="2239" y="1871"/>
                                <a:pt x="2271" y="1902"/>
                                <a:pt x="2310" y="1902"/>
                              </a:cubicBezTo>
                              <a:cubicBezTo>
                                <a:pt x="2350" y="1902"/>
                                <a:pt x="2381" y="1871"/>
                                <a:pt x="2381" y="1831"/>
                              </a:cubicBezTo>
                              <a:cubicBezTo>
                                <a:pt x="2381" y="1792"/>
                                <a:pt x="2350" y="1760"/>
                                <a:pt x="2310" y="1760"/>
                              </a:cubicBezTo>
                              <a:close/>
                              <a:moveTo>
                                <a:pt x="2565" y="1760"/>
                              </a:moveTo>
                              <a:cubicBezTo>
                                <a:pt x="2526" y="1760"/>
                                <a:pt x="2494" y="1792"/>
                                <a:pt x="2494" y="1831"/>
                              </a:cubicBezTo>
                              <a:cubicBezTo>
                                <a:pt x="2494" y="1871"/>
                                <a:pt x="2526" y="1902"/>
                                <a:pt x="2565" y="1902"/>
                              </a:cubicBezTo>
                              <a:cubicBezTo>
                                <a:pt x="2604" y="1902"/>
                                <a:pt x="2636" y="1871"/>
                                <a:pt x="2636" y="1831"/>
                              </a:cubicBezTo>
                              <a:cubicBezTo>
                                <a:pt x="2636" y="1792"/>
                                <a:pt x="2604" y="1760"/>
                                <a:pt x="2565" y="1760"/>
                              </a:cubicBezTo>
                              <a:close/>
                              <a:moveTo>
                                <a:pt x="2565" y="2014"/>
                              </a:moveTo>
                              <a:cubicBezTo>
                                <a:pt x="2526" y="2014"/>
                                <a:pt x="2494" y="2046"/>
                                <a:pt x="2494" y="2085"/>
                              </a:cubicBezTo>
                              <a:cubicBezTo>
                                <a:pt x="2494" y="2124"/>
                                <a:pt x="2526" y="2156"/>
                                <a:pt x="2565" y="2156"/>
                              </a:cubicBezTo>
                              <a:cubicBezTo>
                                <a:pt x="2604" y="2156"/>
                                <a:pt x="2636" y="2124"/>
                                <a:pt x="2636" y="2085"/>
                              </a:cubicBezTo>
                              <a:cubicBezTo>
                                <a:pt x="2636" y="2046"/>
                                <a:pt x="2604" y="2014"/>
                                <a:pt x="2565" y="2014"/>
                              </a:cubicBezTo>
                              <a:close/>
                              <a:moveTo>
                                <a:pt x="2565" y="2267"/>
                              </a:moveTo>
                              <a:cubicBezTo>
                                <a:pt x="2526" y="2267"/>
                                <a:pt x="2494" y="2299"/>
                                <a:pt x="2494" y="2338"/>
                              </a:cubicBezTo>
                              <a:cubicBezTo>
                                <a:pt x="2494" y="2378"/>
                                <a:pt x="2526" y="2409"/>
                                <a:pt x="2565" y="2409"/>
                              </a:cubicBezTo>
                              <a:cubicBezTo>
                                <a:pt x="2604" y="2409"/>
                                <a:pt x="2636" y="2378"/>
                                <a:pt x="2636" y="2338"/>
                              </a:cubicBezTo>
                              <a:cubicBezTo>
                                <a:pt x="2636" y="2299"/>
                                <a:pt x="2604" y="2267"/>
                                <a:pt x="2565" y="2267"/>
                              </a:cubicBezTo>
                              <a:close/>
                              <a:moveTo>
                                <a:pt x="2565" y="1507"/>
                              </a:moveTo>
                              <a:cubicBezTo>
                                <a:pt x="2526" y="1507"/>
                                <a:pt x="2494" y="1538"/>
                                <a:pt x="2494" y="1578"/>
                              </a:cubicBezTo>
                              <a:cubicBezTo>
                                <a:pt x="2494" y="1617"/>
                                <a:pt x="2526" y="1649"/>
                                <a:pt x="2565" y="1649"/>
                              </a:cubicBezTo>
                              <a:cubicBezTo>
                                <a:pt x="2604" y="1649"/>
                                <a:pt x="2636" y="1617"/>
                                <a:pt x="2636" y="1578"/>
                              </a:cubicBezTo>
                              <a:cubicBezTo>
                                <a:pt x="2636" y="1538"/>
                                <a:pt x="2604" y="1507"/>
                                <a:pt x="2565" y="1507"/>
                              </a:cubicBezTo>
                              <a:close/>
                              <a:moveTo>
                                <a:pt x="2565" y="1253"/>
                              </a:moveTo>
                              <a:cubicBezTo>
                                <a:pt x="2526" y="1253"/>
                                <a:pt x="2494" y="1285"/>
                                <a:pt x="2494" y="1324"/>
                              </a:cubicBezTo>
                              <a:cubicBezTo>
                                <a:pt x="2494" y="1363"/>
                                <a:pt x="2526" y="1395"/>
                                <a:pt x="2565" y="1395"/>
                              </a:cubicBezTo>
                              <a:cubicBezTo>
                                <a:pt x="2604" y="1395"/>
                                <a:pt x="2636" y="1363"/>
                                <a:pt x="2636" y="1324"/>
                              </a:cubicBezTo>
                              <a:cubicBezTo>
                                <a:pt x="2636" y="1285"/>
                                <a:pt x="2604" y="1253"/>
                                <a:pt x="2565" y="1253"/>
                              </a:cubicBezTo>
                              <a:close/>
                              <a:moveTo>
                                <a:pt x="2565" y="4296"/>
                              </a:moveTo>
                              <a:cubicBezTo>
                                <a:pt x="2526" y="4296"/>
                                <a:pt x="2494" y="4328"/>
                                <a:pt x="2494" y="4367"/>
                              </a:cubicBezTo>
                              <a:cubicBezTo>
                                <a:pt x="2494" y="4406"/>
                                <a:pt x="2526" y="4438"/>
                                <a:pt x="2565" y="4438"/>
                              </a:cubicBezTo>
                              <a:cubicBezTo>
                                <a:pt x="2604" y="4438"/>
                                <a:pt x="2636" y="4406"/>
                                <a:pt x="2636" y="4367"/>
                              </a:cubicBezTo>
                              <a:cubicBezTo>
                                <a:pt x="2636" y="4328"/>
                                <a:pt x="2604" y="4296"/>
                                <a:pt x="2565" y="4296"/>
                              </a:cubicBezTo>
                              <a:close/>
                              <a:moveTo>
                                <a:pt x="2565" y="4042"/>
                              </a:moveTo>
                              <a:cubicBezTo>
                                <a:pt x="2526" y="4042"/>
                                <a:pt x="2494" y="4074"/>
                                <a:pt x="2494" y="4113"/>
                              </a:cubicBezTo>
                              <a:cubicBezTo>
                                <a:pt x="2494" y="4153"/>
                                <a:pt x="2526" y="4184"/>
                                <a:pt x="2565" y="4184"/>
                              </a:cubicBezTo>
                              <a:cubicBezTo>
                                <a:pt x="2604" y="4184"/>
                                <a:pt x="2636" y="4153"/>
                                <a:pt x="2636" y="4113"/>
                              </a:cubicBezTo>
                              <a:cubicBezTo>
                                <a:pt x="2636" y="4074"/>
                                <a:pt x="2604" y="4042"/>
                                <a:pt x="2565" y="4042"/>
                              </a:cubicBezTo>
                              <a:close/>
                              <a:moveTo>
                                <a:pt x="2565" y="4803"/>
                              </a:moveTo>
                              <a:cubicBezTo>
                                <a:pt x="2526" y="4803"/>
                                <a:pt x="2494" y="4835"/>
                                <a:pt x="2494" y="4874"/>
                              </a:cubicBezTo>
                              <a:cubicBezTo>
                                <a:pt x="2494" y="4914"/>
                                <a:pt x="2526" y="4945"/>
                                <a:pt x="2565" y="4945"/>
                              </a:cubicBezTo>
                              <a:cubicBezTo>
                                <a:pt x="2604" y="4945"/>
                                <a:pt x="2636" y="4914"/>
                                <a:pt x="2636" y="4874"/>
                              </a:cubicBezTo>
                              <a:cubicBezTo>
                                <a:pt x="2636" y="4835"/>
                                <a:pt x="2604" y="4803"/>
                                <a:pt x="2565" y="4803"/>
                              </a:cubicBezTo>
                              <a:close/>
                              <a:moveTo>
                                <a:pt x="2565" y="5057"/>
                              </a:moveTo>
                              <a:cubicBezTo>
                                <a:pt x="2526" y="5057"/>
                                <a:pt x="2494" y="5089"/>
                                <a:pt x="2494" y="5128"/>
                              </a:cubicBezTo>
                              <a:cubicBezTo>
                                <a:pt x="2494" y="5167"/>
                                <a:pt x="2526" y="5199"/>
                                <a:pt x="2565" y="5199"/>
                              </a:cubicBezTo>
                              <a:cubicBezTo>
                                <a:pt x="2604" y="5199"/>
                                <a:pt x="2636" y="5167"/>
                                <a:pt x="2636" y="5128"/>
                              </a:cubicBezTo>
                              <a:cubicBezTo>
                                <a:pt x="2636" y="5089"/>
                                <a:pt x="2604" y="5057"/>
                                <a:pt x="2565" y="5057"/>
                              </a:cubicBezTo>
                              <a:close/>
                              <a:moveTo>
                                <a:pt x="2565" y="5311"/>
                              </a:moveTo>
                              <a:cubicBezTo>
                                <a:pt x="2526" y="5311"/>
                                <a:pt x="2494" y="5342"/>
                                <a:pt x="2494" y="5382"/>
                              </a:cubicBezTo>
                              <a:cubicBezTo>
                                <a:pt x="2494" y="5421"/>
                                <a:pt x="2526" y="5453"/>
                                <a:pt x="2565" y="5453"/>
                              </a:cubicBezTo>
                              <a:cubicBezTo>
                                <a:pt x="2604" y="5453"/>
                                <a:pt x="2636" y="5421"/>
                                <a:pt x="2636" y="5382"/>
                              </a:cubicBezTo>
                              <a:cubicBezTo>
                                <a:pt x="2636" y="5342"/>
                                <a:pt x="2604" y="5311"/>
                                <a:pt x="2565" y="5311"/>
                              </a:cubicBezTo>
                              <a:close/>
                              <a:moveTo>
                                <a:pt x="2565" y="3789"/>
                              </a:moveTo>
                              <a:cubicBezTo>
                                <a:pt x="2526" y="3789"/>
                                <a:pt x="2494" y="3821"/>
                                <a:pt x="2494" y="3860"/>
                              </a:cubicBezTo>
                              <a:cubicBezTo>
                                <a:pt x="2494" y="3899"/>
                                <a:pt x="2526" y="3931"/>
                                <a:pt x="2565" y="3931"/>
                              </a:cubicBezTo>
                              <a:cubicBezTo>
                                <a:pt x="2604" y="3931"/>
                                <a:pt x="2636" y="3899"/>
                                <a:pt x="2636" y="3860"/>
                              </a:cubicBezTo>
                              <a:cubicBezTo>
                                <a:pt x="2636" y="3821"/>
                                <a:pt x="2604" y="3789"/>
                                <a:pt x="2565" y="3789"/>
                              </a:cubicBezTo>
                              <a:close/>
                              <a:moveTo>
                                <a:pt x="2565" y="4550"/>
                              </a:moveTo>
                              <a:cubicBezTo>
                                <a:pt x="2526" y="4550"/>
                                <a:pt x="2494" y="4582"/>
                                <a:pt x="2494" y="4621"/>
                              </a:cubicBezTo>
                              <a:cubicBezTo>
                                <a:pt x="2494" y="4660"/>
                                <a:pt x="2526" y="4692"/>
                                <a:pt x="2565" y="4692"/>
                              </a:cubicBezTo>
                              <a:cubicBezTo>
                                <a:pt x="2604" y="4692"/>
                                <a:pt x="2636" y="4660"/>
                                <a:pt x="2636" y="4621"/>
                              </a:cubicBezTo>
                              <a:cubicBezTo>
                                <a:pt x="2636" y="4582"/>
                                <a:pt x="2604" y="4550"/>
                                <a:pt x="2565" y="4550"/>
                              </a:cubicBezTo>
                              <a:close/>
                              <a:moveTo>
                                <a:pt x="2565" y="2775"/>
                              </a:moveTo>
                              <a:cubicBezTo>
                                <a:pt x="2526" y="2775"/>
                                <a:pt x="2494" y="2806"/>
                                <a:pt x="2494" y="2846"/>
                              </a:cubicBezTo>
                              <a:cubicBezTo>
                                <a:pt x="2494" y="2885"/>
                                <a:pt x="2526" y="2917"/>
                                <a:pt x="2565" y="2917"/>
                              </a:cubicBezTo>
                              <a:cubicBezTo>
                                <a:pt x="2604" y="2917"/>
                                <a:pt x="2636" y="2885"/>
                                <a:pt x="2636" y="2846"/>
                              </a:cubicBezTo>
                              <a:cubicBezTo>
                                <a:pt x="2636" y="2806"/>
                                <a:pt x="2604" y="2775"/>
                                <a:pt x="2565" y="2775"/>
                              </a:cubicBezTo>
                              <a:close/>
                              <a:moveTo>
                                <a:pt x="2565" y="2521"/>
                              </a:moveTo>
                              <a:cubicBezTo>
                                <a:pt x="2526" y="2521"/>
                                <a:pt x="2494" y="2553"/>
                                <a:pt x="2494" y="2592"/>
                              </a:cubicBezTo>
                              <a:cubicBezTo>
                                <a:pt x="2494" y="2631"/>
                                <a:pt x="2526" y="2663"/>
                                <a:pt x="2565" y="2663"/>
                              </a:cubicBezTo>
                              <a:cubicBezTo>
                                <a:pt x="2604" y="2663"/>
                                <a:pt x="2636" y="2631"/>
                                <a:pt x="2636" y="2592"/>
                              </a:cubicBezTo>
                              <a:cubicBezTo>
                                <a:pt x="2636" y="2553"/>
                                <a:pt x="2604" y="2521"/>
                                <a:pt x="2565" y="2521"/>
                              </a:cubicBezTo>
                              <a:close/>
                              <a:moveTo>
                                <a:pt x="2565" y="3028"/>
                              </a:moveTo>
                              <a:cubicBezTo>
                                <a:pt x="2526" y="3028"/>
                                <a:pt x="2494" y="3060"/>
                                <a:pt x="2494" y="3099"/>
                              </a:cubicBezTo>
                              <a:cubicBezTo>
                                <a:pt x="2494" y="3138"/>
                                <a:pt x="2526" y="3170"/>
                                <a:pt x="2565" y="3170"/>
                              </a:cubicBezTo>
                              <a:cubicBezTo>
                                <a:pt x="2604" y="3170"/>
                                <a:pt x="2636" y="3138"/>
                                <a:pt x="2636" y="3099"/>
                              </a:cubicBezTo>
                              <a:cubicBezTo>
                                <a:pt x="2636" y="3060"/>
                                <a:pt x="2604" y="3028"/>
                                <a:pt x="2565" y="3028"/>
                              </a:cubicBezTo>
                              <a:close/>
                              <a:moveTo>
                                <a:pt x="2565" y="3535"/>
                              </a:moveTo>
                              <a:cubicBezTo>
                                <a:pt x="2526" y="3535"/>
                                <a:pt x="2494" y="3567"/>
                                <a:pt x="2494" y="3606"/>
                              </a:cubicBezTo>
                              <a:cubicBezTo>
                                <a:pt x="2494" y="3645"/>
                                <a:pt x="2526" y="3677"/>
                                <a:pt x="2565" y="3677"/>
                              </a:cubicBezTo>
                              <a:cubicBezTo>
                                <a:pt x="2604" y="3677"/>
                                <a:pt x="2636" y="3645"/>
                                <a:pt x="2636" y="3606"/>
                              </a:cubicBezTo>
                              <a:cubicBezTo>
                                <a:pt x="2636" y="3567"/>
                                <a:pt x="2604" y="3535"/>
                                <a:pt x="2565" y="3535"/>
                              </a:cubicBezTo>
                              <a:close/>
                              <a:moveTo>
                                <a:pt x="2565" y="3282"/>
                              </a:moveTo>
                              <a:cubicBezTo>
                                <a:pt x="2526" y="3282"/>
                                <a:pt x="2494" y="3314"/>
                                <a:pt x="2494" y="3353"/>
                              </a:cubicBezTo>
                              <a:cubicBezTo>
                                <a:pt x="2494" y="3392"/>
                                <a:pt x="2526" y="3424"/>
                                <a:pt x="2565" y="3424"/>
                              </a:cubicBezTo>
                              <a:cubicBezTo>
                                <a:pt x="2604" y="3424"/>
                                <a:pt x="2636" y="3392"/>
                                <a:pt x="2636" y="3353"/>
                              </a:cubicBezTo>
                              <a:cubicBezTo>
                                <a:pt x="2636" y="3314"/>
                                <a:pt x="2604" y="3282"/>
                                <a:pt x="2565" y="3282"/>
                              </a:cubicBezTo>
                              <a:close/>
                              <a:moveTo>
                                <a:pt x="2820" y="4042"/>
                              </a:moveTo>
                              <a:cubicBezTo>
                                <a:pt x="2780" y="4042"/>
                                <a:pt x="2749" y="4074"/>
                                <a:pt x="2749" y="4113"/>
                              </a:cubicBezTo>
                              <a:cubicBezTo>
                                <a:pt x="2749" y="4153"/>
                                <a:pt x="2780" y="4184"/>
                                <a:pt x="2820" y="4184"/>
                              </a:cubicBezTo>
                              <a:cubicBezTo>
                                <a:pt x="2859" y="4184"/>
                                <a:pt x="2891" y="4153"/>
                                <a:pt x="2891" y="4113"/>
                              </a:cubicBezTo>
                              <a:cubicBezTo>
                                <a:pt x="2891" y="4074"/>
                                <a:pt x="2859" y="4042"/>
                                <a:pt x="2820" y="4042"/>
                              </a:cubicBezTo>
                              <a:close/>
                              <a:moveTo>
                                <a:pt x="2820" y="3535"/>
                              </a:moveTo>
                              <a:cubicBezTo>
                                <a:pt x="2780" y="3535"/>
                                <a:pt x="2749" y="3567"/>
                                <a:pt x="2749" y="3606"/>
                              </a:cubicBezTo>
                              <a:cubicBezTo>
                                <a:pt x="2749" y="3646"/>
                                <a:pt x="2780" y="3677"/>
                                <a:pt x="2820" y="3677"/>
                              </a:cubicBezTo>
                              <a:cubicBezTo>
                                <a:pt x="2859" y="3677"/>
                                <a:pt x="2891" y="3646"/>
                                <a:pt x="2891" y="3606"/>
                              </a:cubicBezTo>
                              <a:cubicBezTo>
                                <a:pt x="2891" y="3567"/>
                                <a:pt x="2859" y="3535"/>
                                <a:pt x="2820" y="3535"/>
                              </a:cubicBezTo>
                              <a:close/>
                              <a:moveTo>
                                <a:pt x="2820" y="3028"/>
                              </a:moveTo>
                              <a:cubicBezTo>
                                <a:pt x="2780" y="3028"/>
                                <a:pt x="2749" y="3060"/>
                                <a:pt x="2749" y="3099"/>
                              </a:cubicBezTo>
                              <a:cubicBezTo>
                                <a:pt x="2749" y="3138"/>
                                <a:pt x="2780" y="3170"/>
                                <a:pt x="2820" y="3170"/>
                              </a:cubicBezTo>
                              <a:cubicBezTo>
                                <a:pt x="2859" y="3170"/>
                                <a:pt x="2891" y="3138"/>
                                <a:pt x="2891" y="3099"/>
                              </a:cubicBezTo>
                              <a:cubicBezTo>
                                <a:pt x="2891" y="3060"/>
                                <a:pt x="2859" y="3028"/>
                                <a:pt x="2820" y="3028"/>
                              </a:cubicBezTo>
                              <a:close/>
                              <a:moveTo>
                                <a:pt x="2820" y="3789"/>
                              </a:moveTo>
                              <a:cubicBezTo>
                                <a:pt x="2780" y="3789"/>
                                <a:pt x="2749" y="3821"/>
                                <a:pt x="2749" y="3860"/>
                              </a:cubicBezTo>
                              <a:cubicBezTo>
                                <a:pt x="2749" y="3899"/>
                                <a:pt x="2780" y="3931"/>
                                <a:pt x="2820" y="3931"/>
                              </a:cubicBezTo>
                              <a:cubicBezTo>
                                <a:pt x="2859" y="3931"/>
                                <a:pt x="2891" y="3899"/>
                                <a:pt x="2891" y="3860"/>
                              </a:cubicBezTo>
                              <a:cubicBezTo>
                                <a:pt x="2891" y="3821"/>
                                <a:pt x="2859" y="3789"/>
                                <a:pt x="2820" y="3789"/>
                              </a:cubicBezTo>
                              <a:close/>
                              <a:moveTo>
                                <a:pt x="2820" y="3282"/>
                              </a:moveTo>
                              <a:cubicBezTo>
                                <a:pt x="2780" y="3282"/>
                                <a:pt x="2749" y="3314"/>
                                <a:pt x="2749" y="3353"/>
                              </a:cubicBezTo>
                              <a:cubicBezTo>
                                <a:pt x="2749" y="3392"/>
                                <a:pt x="2780" y="3424"/>
                                <a:pt x="2820" y="3424"/>
                              </a:cubicBezTo>
                              <a:cubicBezTo>
                                <a:pt x="2859" y="3424"/>
                                <a:pt x="2891" y="3392"/>
                                <a:pt x="2891" y="3353"/>
                              </a:cubicBezTo>
                              <a:cubicBezTo>
                                <a:pt x="2891" y="3314"/>
                                <a:pt x="2859" y="3282"/>
                                <a:pt x="2820" y="3282"/>
                              </a:cubicBezTo>
                              <a:close/>
                              <a:moveTo>
                                <a:pt x="2820" y="2775"/>
                              </a:moveTo>
                              <a:cubicBezTo>
                                <a:pt x="2780" y="2775"/>
                                <a:pt x="2749" y="2806"/>
                                <a:pt x="2749" y="2846"/>
                              </a:cubicBezTo>
                              <a:cubicBezTo>
                                <a:pt x="2749" y="2885"/>
                                <a:pt x="2780" y="2917"/>
                                <a:pt x="2820" y="2917"/>
                              </a:cubicBezTo>
                              <a:cubicBezTo>
                                <a:pt x="2859" y="2917"/>
                                <a:pt x="2891" y="2885"/>
                                <a:pt x="2891" y="2846"/>
                              </a:cubicBezTo>
                              <a:cubicBezTo>
                                <a:pt x="2891" y="2806"/>
                                <a:pt x="2859" y="2775"/>
                                <a:pt x="2820" y="2775"/>
                              </a:cubicBezTo>
                              <a:close/>
                              <a:moveTo>
                                <a:pt x="2820" y="1253"/>
                              </a:moveTo>
                              <a:cubicBezTo>
                                <a:pt x="2780" y="1253"/>
                                <a:pt x="2749" y="1285"/>
                                <a:pt x="2749" y="1324"/>
                              </a:cubicBezTo>
                              <a:cubicBezTo>
                                <a:pt x="2749" y="1363"/>
                                <a:pt x="2780" y="1395"/>
                                <a:pt x="2820" y="1395"/>
                              </a:cubicBezTo>
                              <a:cubicBezTo>
                                <a:pt x="2859" y="1395"/>
                                <a:pt x="2891" y="1363"/>
                                <a:pt x="2891" y="1324"/>
                              </a:cubicBezTo>
                              <a:cubicBezTo>
                                <a:pt x="2891" y="1285"/>
                                <a:pt x="2859" y="1253"/>
                                <a:pt x="2820" y="1253"/>
                              </a:cubicBezTo>
                              <a:close/>
                              <a:moveTo>
                                <a:pt x="2820" y="1507"/>
                              </a:moveTo>
                              <a:cubicBezTo>
                                <a:pt x="2780" y="1507"/>
                                <a:pt x="2749" y="1538"/>
                                <a:pt x="2749" y="1578"/>
                              </a:cubicBezTo>
                              <a:cubicBezTo>
                                <a:pt x="2749" y="1617"/>
                                <a:pt x="2780" y="1649"/>
                                <a:pt x="2820" y="1649"/>
                              </a:cubicBezTo>
                              <a:cubicBezTo>
                                <a:pt x="2859" y="1649"/>
                                <a:pt x="2891" y="1617"/>
                                <a:pt x="2891" y="1578"/>
                              </a:cubicBezTo>
                              <a:cubicBezTo>
                                <a:pt x="2891" y="1538"/>
                                <a:pt x="2859" y="1507"/>
                                <a:pt x="2820" y="1507"/>
                              </a:cubicBezTo>
                              <a:close/>
                              <a:moveTo>
                                <a:pt x="2820" y="1760"/>
                              </a:moveTo>
                              <a:cubicBezTo>
                                <a:pt x="2780" y="1760"/>
                                <a:pt x="2749" y="1792"/>
                                <a:pt x="2749" y="1831"/>
                              </a:cubicBezTo>
                              <a:cubicBezTo>
                                <a:pt x="2749" y="1871"/>
                                <a:pt x="2780" y="1902"/>
                                <a:pt x="2820" y="1902"/>
                              </a:cubicBezTo>
                              <a:cubicBezTo>
                                <a:pt x="2859" y="1902"/>
                                <a:pt x="2891" y="1871"/>
                                <a:pt x="2891" y="1831"/>
                              </a:cubicBezTo>
                              <a:cubicBezTo>
                                <a:pt x="2891" y="1792"/>
                                <a:pt x="2859" y="1760"/>
                                <a:pt x="2820" y="1760"/>
                              </a:cubicBezTo>
                              <a:close/>
                              <a:moveTo>
                                <a:pt x="2820" y="2014"/>
                              </a:moveTo>
                              <a:cubicBezTo>
                                <a:pt x="2780" y="2014"/>
                                <a:pt x="2749" y="2046"/>
                                <a:pt x="2749" y="2085"/>
                              </a:cubicBezTo>
                              <a:cubicBezTo>
                                <a:pt x="2749" y="2124"/>
                                <a:pt x="2780" y="2156"/>
                                <a:pt x="2820" y="2156"/>
                              </a:cubicBezTo>
                              <a:cubicBezTo>
                                <a:pt x="2859" y="2156"/>
                                <a:pt x="2891" y="2124"/>
                                <a:pt x="2891" y="2085"/>
                              </a:cubicBezTo>
                              <a:cubicBezTo>
                                <a:pt x="2891" y="2046"/>
                                <a:pt x="2859" y="2014"/>
                                <a:pt x="2820" y="2014"/>
                              </a:cubicBezTo>
                              <a:close/>
                              <a:moveTo>
                                <a:pt x="2820" y="2521"/>
                              </a:moveTo>
                              <a:cubicBezTo>
                                <a:pt x="2780" y="2521"/>
                                <a:pt x="2749" y="2553"/>
                                <a:pt x="2749" y="2592"/>
                              </a:cubicBezTo>
                              <a:cubicBezTo>
                                <a:pt x="2749" y="2631"/>
                                <a:pt x="2780" y="2663"/>
                                <a:pt x="2820" y="2663"/>
                              </a:cubicBezTo>
                              <a:cubicBezTo>
                                <a:pt x="2859" y="2663"/>
                                <a:pt x="2891" y="2631"/>
                                <a:pt x="2891" y="2592"/>
                              </a:cubicBezTo>
                              <a:cubicBezTo>
                                <a:pt x="2891" y="2553"/>
                                <a:pt x="2859" y="2521"/>
                                <a:pt x="2820" y="2521"/>
                              </a:cubicBezTo>
                              <a:close/>
                              <a:moveTo>
                                <a:pt x="2820" y="2267"/>
                              </a:moveTo>
                              <a:cubicBezTo>
                                <a:pt x="2780" y="2267"/>
                                <a:pt x="2749" y="2299"/>
                                <a:pt x="2749" y="2339"/>
                              </a:cubicBezTo>
                              <a:cubicBezTo>
                                <a:pt x="2749" y="2378"/>
                                <a:pt x="2780" y="2409"/>
                                <a:pt x="2820" y="2409"/>
                              </a:cubicBezTo>
                              <a:cubicBezTo>
                                <a:pt x="2859" y="2409"/>
                                <a:pt x="2891" y="2378"/>
                                <a:pt x="2891" y="2339"/>
                              </a:cubicBezTo>
                              <a:cubicBezTo>
                                <a:pt x="2891" y="2299"/>
                                <a:pt x="2859" y="2267"/>
                                <a:pt x="2820" y="2267"/>
                              </a:cubicBezTo>
                              <a:close/>
                              <a:moveTo>
                                <a:pt x="2820" y="5311"/>
                              </a:moveTo>
                              <a:cubicBezTo>
                                <a:pt x="2780" y="5311"/>
                                <a:pt x="2749" y="5342"/>
                                <a:pt x="2749" y="5382"/>
                              </a:cubicBezTo>
                              <a:cubicBezTo>
                                <a:pt x="2749" y="5421"/>
                                <a:pt x="2780" y="5453"/>
                                <a:pt x="2820" y="5453"/>
                              </a:cubicBezTo>
                              <a:cubicBezTo>
                                <a:pt x="2859" y="5453"/>
                                <a:pt x="2891" y="5421"/>
                                <a:pt x="2891" y="5382"/>
                              </a:cubicBezTo>
                              <a:cubicBezTo>
                                <a:pt x="2891" y="5342"/>
                                <a:pt x="2859" y="5311"/>
                                <a:pt x="2820" y="5311"/>
                              </a:cubicBezTo>
                              <a:close/>
                              <a:moveTo>
                                <a:pt x="2820" y="5057"/>
                              </a:moveTo>
                              <a:cubicBezTo>
                                <a:pt x="2780" y="5057"/>
                                <a:pt x="2749" y="5089"/>
                                <a:pt x="2749" y="5128"/>
                              </a:cubicBezTo>
                              <a:cubicBezTo>
                                <a:pt x="2749" y="5167"/>
                                <a:pt x="2780" y="5199"/>
                                <a:pt x="2820" y="5199"/>
                              </a:cubicBezTo>
                              <a:cubicBezTo>
                                <a:pt x="2859" y="5199"/>
                                <a:pt x="2891" y="5167"/>
                                <a:pt x="2891" y="5128"/>
                              </a:cubicBezTo>
                              <a:cubicBezTo>
                                <a:pt x="2891" y="5089"/>
                                <a:pt x="2859" y="5057"/>
                                <a:pt x="2820" y="5057"/>
                              </a:cubicBezTo>
                              <a:close/>
                              <a:moveTo>
                                <a:pt x="2820" y="4296"/>
                              </a:moveTo>
                              <a:cubicBezTo>
                                <a:pt x="2780" y="4296"/>
                                <a:pt x="2749" y="4328"/>
                                <a:pt x="2749" y="4367"/>
                              </a:cubicBezTo>
                              <a:cubicBezTo>
                                <a:pt x="2749" y="4406"/>
                                <a:pt x="2780" y="4438"/>
                                <a:pt x="2820" y="4438"/>
                              </a:cubicBezTo>
                              <a:cubicBezTo>
                                <a:pt x="2859" y="4438"/>
                                <a:pt x="2891" y="4406"/>
                                <a:pt x="2891" y="4367"/>
                              </a:cubicBezTo>
                              <a:cubicBezTo>
                                <a:pt x="2891" y="4328"/>
                                <a:pt x="2859" y="4296"/>
                                <a:pt x="2820" y="4296"/>
                              </a:cubicBezTo>
                              <a:close/>
                              <a:moveTo>
                                <a:pt x="2820" y="4803"/>
                              </a:moveTo>
                              <a:cubicBezTo>
                                <a:pt x="2780" y="4803"/>
                                <a:pt x="2749" y="4835"/>
                                <a:pt x="2749" y="4874"/>
                              </a:cubicBezTo>
                              <a:cubicBezTo>
                                <a:pt x="2749" y="4914"/>
                                <a:pt x="2780" y="4945"/>
                                <a:pt x="2820" y="4945"/>
                              </a:cubicBezTo>
                              <a:cubicBezTo>
                                <a:pt x="2859" y="4945"/>
                                <a:pt x="2891" y="4914"/>
                                <a:pt x="2891" y="4874"/>
                              </a:cubicBezTo>
                              <a:cubicBezTo>
                                <a:pt x="2891" y="4835"/>
                                <a:pt x="2859" y="4803"/>
                                <a:pt x="2820" y="4803"/>
                              </a:cubicBezTo>
                              <a:close/>
                              <a:moveTo>
                                <a:pt x="2820" y="4550"/>
                              </a:moveTo>
                              <a:cubicBezTo>
                                <a:pt x="2780" y="4550"/>
                                <a:pt x="2749" y="4582"/>
                                <a:pt x="2749" y="4621"/>
                              </a:cubicBezTo>
                              <a:cubicBezTo>
                                <a:pt x="2749" y="4660"/>
                                <a:pt x="2780" y="4692"/>
                                <a:pt x="2820" y="4692"/>
                              </a:cubicBezTo>
                              <a:cubicBezTo>
                                <a:pt x="2859" y="4692"/>
                                <a:pt x="2891" y="4660"/>
                                <a:pt x="2891" y="4621"/>
                              </a:cubicBezTo>
                              <a:cubicBezTo>
                                <a:pt x="2891" y="4582"/>
                                <a:pt x="2859" y="4550"/>
                                <a:pt x="2820" y="4550"/>
                              </a:cubicBezTo>
                              <a:close/>
                              <a:moveTo>
                                <a:pt x="3074" y="3789"/>
                              </a:moveTo>
                              <a:cubicBezTo>
                                <a:pt x="3035" y="3789"/>
                                <a:pt x="3003" y="3821"/>
                                <a:pt x="3003" y="3860"/>
                              </a:cubicBezTo>
                              <a:cubicBezTo>
                                <a:pt x="3003" y="3899"/>
                                <a:pt x="3035" y="3931"/>
                                <a:pt x="3074" y="3931"/>
                              </a:cubicBezTo>
                              <a:cubicBezTo>
                                <a:pt x="3113" y="3931"/>
                                <a:pt x="3145" y="3899"/>
                                <a:pt x="3145" y="3860"/>
                              </a:cubicBezTo>
                              <a:cubicBezTo>
                                <a:pt x="3145" y="3821"/>
                                <a:pt x="3113" y="3789"/>
                                <a:pt x="3074" y="3789"/>
                              </a:cubicBezTo>
                              <a:close/>
                              <a:moveTo>
                                <a:pt x="3074" y="3028"/>
                              </a:moveTo>
                              <a:cubicBezTo>
                                <a:pt x="3035" y="3028"/>
                                <a:pt x="3003" y="3060"/>
                                <a:pt x="3003" y="3099"/>
                              </a:cubicBezTo>
                              <a:cubicBezTo>
                                <a:pt x="3003" y="3138"/>
                                <a:pt x="3035" y="3170"/>
                                <a:pt x="3074" y="3170"/>
                              </a:cubicBezTo>
                              <a:cubicBezTo>
                                <a:pt x="3113" y="3170"/>
                                <a:pt x="3145" y="3138"/>
                                <a:pt x="3145" y="3099"/>
                              </a:cubicBezTo>
                              <a:cubicBezTo>
                                <a:pt x="3145" y="3060"/>
                                <a:pt x="3113" y="3028"/>
                                <a:pt x="3074" y="3028"/>
                              </a:cubicBezTo>
                              <a:close/>
                              <a:moveTo>
                                <a:pt x="3074" y="4042"/>
                              </a:moveTo>
                              <a:cubicBezTo>
                                <a:pt x="3035" y="4042"/>
                                <a:pt x="3003" y="4074"/>
                                <a:pt x="3003" y="4113"/>
                              </a:cubicBezTo>
                              <a:cubicBezTo>
                                <a:pt x="3003" y="4153"/>
                                <a:pt x="3035" y="4184"/>
                                <a:pt x="3074" y="4184"/>
                              </a:cubicBezTo>
                              <a:cubicBezTo>
                                <a:pt x="3113" y="4184"/>
                                <a:pt x="3145" y="4153"/>
                                <a:pt x="3145" y="4113"/>
                              </a:cubicBezTo>
                              <a:cubicBezTo>
                                <a:pt x="3145" y="4074"/>
                                <a:pt x="3113" y="4042"/>
                                <a:pt x="3074" y="4042"/>
                              </a:cubicBezTo>
                              <a:close/>
                              <a:moveTo>
                                <a:pt x="3074" y="3535"/>
                              </a:moveTo>
                              <a:cubicBezTo>
                                <a:pt x="3035" y="3535"/>
                                <a:pt x="3003" y="3567"/>
                                <a:pt x="3003" y="3606"/>
                              </a:cubicBezTo>
                              <a:cubicBezTo>
                                <a:pt x="3003" y="3646"/>
                                <a:pt x="3035" y="3677"/>
                                <a:pt x="3074" y="3677"/>
                              </a:cubicBezTo>
                              <a:cubicBezTo>
                                <a:pt x="3113" y="3677"/>
                                <a:pt x="3145" y="3646"/>
                                <a:pt x="3145" y="3606"/>
                              </a:cubicBezTo>
                              <a:cubicBezTo>
                                <a:pt x="3145" y="3567"/>
                                <a:pt x="3113" y="3535"/>
                                <a:pt x="3074" y="3535"/>
                              </a:cubicBezTo>
                              <a:close/>
                              <a:moveTo>
                                <a:pt x="3074" y="5057"/>
                              </a:moveTo>
                              <a:cubicBezTo>
                                <a:pt x="3035" y="5057"/>
                                <a:pt x="3003" y="5089"/>
                                <a:pt x="3003" y="5128"/>
                              </a:cubicBezTo>
                              <a:cubicBezTo>
                                <a:pt x="3003" y="5167"/>
                                <a:pt x="3035" y="5199"/>
                                <a:pt x="3074" y="5199"/>
                              </a:cubicBezTo>
                              <a:cubicBezTo>
                                <a:pt x="3113" y="5199"/>
                                <a:pt x="3145" y="5167"/>
                                <a:pt x="3145" y="5128"/>
                              </a:cubicBezTo>
                              <a:cubicBezTo>
                                <a:pt x="3145" y="5089"/>
                                <a:pt x="3113" y="5057"/>
                                <a:pt x="3074" y="5057"/>
                              </a:cubicBezTo>
                              <a:close/>
                              <a:moveTo>
                                <a:pt x="3074" y="4803"/>
                              </a:moveTo>
                              <a:cubicBezTo>
                                <a:pt x="3035" y="4803"/>
                                <a:pt x="3003" y="4835"/>
                                <a:pt x="3003" y="4874"/>
                              </a:cubicBezTo>
                              <a:cubicBezTo>
                                <a:pt x="3003" y="4914"/>
                                <a:pt x="3035" y="4945"/>
                                <a:pt x="3074" y="4945"/>
                              </a:cubicBezTo>
                              <a:cubicBezTo>
                                <a:pt x="3113" y="4945"/>
                                <a:pt x="3145" y="4914"/>
                                <a:pt x="3145" y="4874"/>
                              </a:cubicBezTo>
                              <a:cubicBezTo>
                                <a:pt x="3145" y="4835"/>
                                <a:pt x="3113" y="4803"/>
                                <a:pt x="3074" y="4803"/>
                              </a:cubicBezTo>
                              <a:close/>
                              <a:moveTo>
                                <a:pt x="3074" y="4550"/>
                              </a:moveTo>
                              <a:cubicBezTo>
                                <a:pt x="3035" y="4550"/>
                                <a:pt x="3003" y="4582"/>
                                <a:pt x="3003" y="4621"/>
                              </a:cubicBezTo>
                              <a:cubicBezTo>
                                <a:pt x="3003" y="4660"/>
                                <a:pt x="3035" y="4692"/>
                                <a:pt x="3074" y="4692"/>
                              </a:cubicBezTo>
                              <a:cubicBezTo>
                                <a:pt x="3113" y="4692"/>
                                <a:pt x="3145" y="4660"/>
                                <a:pt x="3145" y="4621"/>
                              </a:cubicBezTo>
                              <a:cubicBezTo>
                                <a:pt x="3145" y="4582"/>
                                <a:pt x="3113" y="4550"/>
                                <a:pt x="3074" y="4550"/>
                              </a:cubicBezTo>
                              <a:close/>
                              <a:moveTo>
                                <a:pt x="3074" y="3282"/>
                              </a:moveTo>
                              <a:cubicBezTo>
                                <a:pt x="3035" y="3282"/>
                                <a:pt x="3003" y="3314"/>
                                <a:pt x="3003" y="3353"/>
                              </a:cubicBezTo>
                              <a:cubicBezTo>
                                <a:pt x="3003" y="3392"/>
                                <a:pt x="3035" y="3424"/>
                                <a:pt x="3074" y="3424"/>
                              </a:cubicBezTo>
                              <a:cubicBezTo>
                                <a:pt x="3113" y="3424"/>
                                <a:pt x="3145" y="3392"/>
                                <a:pt x="3145" y="3353"/>
                              </a:cubicBezTo>
                              <a:cubicBezTo>
                                <a:pt x="3145" y="3314"/>
                                <a:pt x="3113" y="3282"/>
                                <a:pt x="3074" y="3282"/>
                              </a:cubicBezTo>
                              <a:close/>
                              <a:moveTo>
                                <a:pt x="3074" y="2014"/>
                              </a:moveTo>
                              <a:cubicBezTo>
                                <a:pt x="3035" y="2014"/>
                                <a:pt x="3003" y="2046"/>
                                <a:pt x="3003" y="2085"/>
                              </a:cubicBezTo>
                              <a:cubicBezTo>
                                <a:pt x="3003" y="2124"/>
                                <a:pt x="3035" y="2156"/>
                                <a:pt x="3074" y="2156"/>
                              </a:cubicBezTo>
                              <a:cubicBezTo>
                                <a:pt x="3113" y="2156"/>
                                <a:pt x="3145" y="2124"/>
                                <a:pt x="3145" y="2085"/>
                              </a:cubicBezTo>
                              <a:cubicBezTo>
                                <a:pt x="3145" y="2046"/>
                                <a:pt x="3113" y="2014"/>
                                <a:pt x="3074" y="2014"/>
                              </a:cubicBezTo>
                              <a:close/>
                              <a:moveTo>
                                <a:pt x="3074" y="5311"/>
                              </a:moveTo>
                              <a:cubicBezTo>
                                <a:pt x="3035" y="5311"/>
                                <a:pt x="3003" y="5342"/>
                                <a:pt x="3003" y="5382"/>
                              </a:cubicBezTo>
                              <a:cubicBezTo>
                                <a:pt x="3003" y="5421"/>
                                <a:pt x="3035" y="5453"/>
                                <a:pt x="3074" y="5453"/>
                              </a:cubicBezTo>
                              <a:cubicBezTo>
                                <a:pt x="3113" y="5453"/>
                                <a:pt x="3145" y="5421"/>
                                <a:pt x="3145" y="5382"/>
                              </a:cubicBezTo>
                              <a:cubicBezTo>
                                <a:pt x="3145" y="5342"/>
                                <a:pt x="3113" y="5311"/>
                                <a:pt x="3074" y="5311"/>
                              </a:cubicBezTo>
                              <a:close/>
                              <a:moveTo>
                                <a:pt x="3074" y="2267"/>
                              </a:moveTo>
                              <a:cubicBezTo>
                                <a:pt x="3035" y="2267"/>
                                <a:pt x="3003" y="2299"/>
                                <a:pt x="3003" y="2338"/>
                              </a:cubicBezTo>
                              <a:cubicBezTo>
                                <a:pt x="3003" y="2378"/>
                                <a:pt x="3035" y="2409"/>
                                <a:pt x="3074" y="2409"/>
                              </a:cubicBezTo>
                              <a:cubicBezTo>
                                <a:pt x="3113" y="2409"/>
                                <a:pt x="3145" y="2378"/>
                                <a:pt x="3145" y="2338"/>
                              </a:cubicBezTo>
                              <a:cubicBezTo>
                                <a:pt x="3145" y="2299"/>
                                <a:pt x="3113" y="2267"/>
                                <a:pt x="3074" y="2267"/>
                              </a:cubicBezTo>
                              <a:close/>
                              <a:moveTo>
                                <a:pt x="3074" y="1760"/>
                              </a:moveTo>
                              <a:cubicBezTo>
                                <a:pt x="3035" y="1760"/>
                                <a:pt x="3003" y="1792"/>
                                <a:pt x="3003" y="1831"/>
                              </a:cubicBezTo>
                              <a:cubicBezTo>
                                <a:pt x="3003" y="1871"/>
                                <a:pt x="3035" y="1902"/>
                                <a:pt x="3074" y="1902"/>
                              </a:cubicBezTo>
                              <a:cubicBezTo>
                                <a:pt x="3113" y="1902"/>
                                <a:pt x="3145" y="1871"/>
                                <a:pt x="3145" y="1831"/>
                              </a:cubicBezTo>
                              <a:cubicBezTo>
                                <a:pt x="3145" y="1792"/>
                                <a:pt x="3113" y="1760"/>
                                <a:pt x="3074" y="1760"/>
                              </a:cubicBezTo>
                              <a:close/>
                              <a:moveTo>
                                <a:pt x="3074" y="1507"/>
                              </a:moveTo>
                              <a:cubicBezTo>
                                <a:pt x="3035" y="1507"/>
                                <a:pt x="3003" y="1538"/>
                                <a:pt x="3003" y="1578"/>
                              </a:cubicBezTo>
                              <a:cubicBezTo>
                                <a:pt x="3003" y="1617"/>
                                <a:pt x="3035" y="1649"/>
                                <a:pt x="3074" y="1649"/>
                              </a:cubicBezTo>
                              <a:cubicBezTo>
                                <a:pt x="3113" y="1649"/>
                                <a:pt x="3145" y="1617"/>
                                <a:pt x="3145" y="1578"/>
                              </a:cubicBezTo>
                              <a:cubicBezTo>
                                <a:pt x="3145" y="1538"/>
                                <a:pt x="3113" y="1507"/>
                                <a:pt x="3074" y="1507"/>
                              </a:cubicBezTo>
                              <a:close/>
                              <a:moveTo>
                                <a:pt x="3074" y="2775"/>
                              </a:moveTo>
                              <a:cubicBezTo>
                                <a:pt x="3035" y="2775"/>
                                <a:pt x="3003" y="2806"/>
                                <a:pt x="3003" y="2846"/>
                              </a:cubicBezTo>
                              <a:cubicBezTo>
                                <a:pt x="3003" y="2885"/>
                                <a:pt x="3035" y="2917"/>
                                <a:pt x="3074" y="2917"/>
                              </a:cubicBezTo>
                              <a:cubicBezTo>
                                <a:pt x="3113" y="2917"/>
                                <a:pt x="3145" y="2885"/>
                                <a:pt x="3145" y="2846"/>
                              </a:cubicBezTo>
                              <a:cubicBezTo>
                                <a:pt x="3145" y="2806"/>
                                <a:pt x="3113" y="2775"/>
                                <a:pt x="3074" y="2775"/>
                              </a:cubicBezTo>
                              <a:close/>
                              <a:moveTo>
                                <a:pt x="3074" y="2521"/>
                              </a:moveTo>
                              <a:cubicBezTo>
                                <a:pt x="3035" y="2521"/>
                                <a:pt x="3003" y="2553"/>
                                <a:pt x="3003" y="2592"/>
                              </a:cubicBezTo>
                              <a:cubicBezTo>
                                <a:pt x="3003" y="2631"/>
                                <a:pt x="3035" y="2663"/>
                                <a:pt x="3074" y="2663"/>
                              </a:cubicBezTo>
                              <a:cubicBezTo>
                                <a:pt x="3113" y="2663"/>
                                <a:pt x="3145" y="2631"/>
                                <a:pt x="3145" y="2592"/>
                              </a:cubicBezTo>
                              <a:cubicBezTo>
                                <a:pt x="3145" y="2553"/>
                                <a:pt x="3113" y="2521"/>
                                <a:pt x="3074" y="2521"/>
                              </a:cubicBezTo>
                              <a:close/>
                              <a:moveTo>
                                <a:pt x="3074" y="1253"/>
                              </a:moveTo>
                              <a:cubicBezTo>
                                <a:pt x="3035" y="1253"/>
                                <a:pt x="3003" y="1285"/>
                                <a:pt x="3003" y="1324"/>
                              </a:cubicBezTo>
                              <a:cubicBezTo>
                                <a:pt x="3003" y="1363"/>
                                <a:pt x="3035" y="1395"/>
                                <a:pt x="3074" y="1395"/>
                              </a:cubicBezTo>
                              <a:cubicBezTo>
                                <a:pt x="3113" y="1395"/>
                                <a:pt x="3145" y="1363"/>
                                <a:pt x="3145" y="1324"/>
                              </a:cubicBezTo>
                              <a:cubicBezTo>
                                <a:pt x="3145" y="1285"/>
                                <a:pt x="3113" y="1253"/>
                                <a:pt x="3074" y="1253"/>
                              </a:cubicBezTo>
                              <a:close/>
                              <a:moveTo>
                                <a:pt x="3074" y="4296"/>
                              </a:moveTo>
                              <a:cubicBezTo>
                                <a:pt x="3035" y="4296"/>
                                <a:pt x="3003" y="4328"/>
                                <a:pt x="3003" y="4367"/>
                              </a:cubicBezTo>
                              <a:cubicBezTo>
                                <a:pt x="3003" y="4406"/>
                                <a:pt x="3035" y="4438"/>
                                <a:pt x="3074" y="4438"/>
                              </a:cubicBezTo>
                              <a:cubicBezTo>
                                <a:pt x="3113" y="4438"/>
                                <a:pt x="3145" y="4406"/>
                                <a:pt x="3145" y="4367"/>
                              </a:cubicBezTo>
                              <a:cubicBezTo>
                                <a:pt x="3145" y="4328"/>
                                <a:pt x="3113" y="4296"/>
                                <a:pt x="3074" y="4296"/>
                              </a:cubicBezTo>
                              <a:close/>
                              <a:moveTo>
                                <a:pt x="3314" y="5798"/>
                              </a:moveTo>
                              <a:cubicBezTo>
                                <a:pt x="3275" y="5798"/>
                                <a:pt x="3243" y="5830"/>
                                <a:pt x="3243" y="5869"/>
                              </a:cubicBezTo>
                              <a:cubicBezTo>
                                <a:pt x="3243" y="5908"/>
                                <a:pt x="3275" y="5940"/>
                                <a:pt x="3314" y="5940"/>
                              </a:cubicBezTo>
                              <a:cubicBezTo>
                                <a:pt x="3353" y="5940"/>
                                <a:pt x="3385" y="5908"/>
                                <a:pt x="3385" y="5869"/>
                              </a:cubicBezTo>
                              <a:cubicBezTo>
                                <a:pt x="3385" y="5830"/>
                                <a:pt x="3353" y="5798"/>
                                <a:pt x="3314" y="5798"/>
                              </a:cubicBezTo>
                              <a:close/>
                              <a:moveTo>
                                <a:pt x="3314" y="7320"/>
                              </a:moveTo>
                              <a:cubicBezTo>
                                <a:pt x="3291" y="7320"/>
                                <a:pt x="3271" y="7331"/>
                                <a:pt x="3258" y="7348"/>
                              </a:cubicBezTo>
                              <a:cubicBezTo>
                                <a:pt x="3370" y="7348"/>
                                <a:pt x="3370" y="7348"/>
                                <a:pt x="3370" y="7348"/>
                              </a:cubicBezTo>
                              <a:cubicBezTo>
                                <a:pt x="3357" y="7331"/>
                                <a:pt x="3337" y="7320"/>
                                <a:pt x="3314" y="7320"/>
                              </a:cubicBezTo>
                              <a:close/>
                              <a:moveTo>
                                <a:pt x="3314" y="5545"/>
                              </a:moveTo>
                              <a:cubicBezTo>
                                <a:pt x="3275" y="5545"/>
                                <a:pt x="3243" y="5576"/>
                                <a:pt x="3243" y="5616"/>
                              </a:cubicBezTo>
                              <a:cubicBezTo>
                                <a:pt x="3243" y="5655"/>
                                <a:pt x="3275" y="5687"/>
                                <a:pt x="3314" y="5687"/>
                              </a:cubicBezTo>
                              <a:cubicBezTo>
                                <a:pt x="3353" y="5687"/>
                                <a:pt x="3385" y="5655"/>
                                <a:pt x="3385" y="5616"/>
                              </a:cubicBezTo>
                              <a:cubicBezTo>
                                <a:pt x="3385" y="5576"/>
                                <a:pt x="3353" y="5545"/>
                                <a:pt x="3314" y="5545"/>
                              </a:cubicBezTo>
                              <a:close/>
                              <a:moveTo>
                                <a:pt x="3314" y="7066"/>
                              </a:moveTo>
                              <a:cubicBezTo>
                                <a:pt x="3275" y="7066"/>
                                <a:pt x="3243" y="7098"/>
                                <a:pt x="3243" y="7137"/>
                              </a:cubicBezTo>
                              <a:cubicBezTo>
                                <a:pt x="3243" y="7177"/>
                                <a:pt x="3275" y="7208"/>
                                <a:pt x="3314" y="7208"/>
                              </a:cubicBezTo>
                              <a:cubicBezTo>
                                <a:pt x="3353" y="7208"/>
                                <a:pt x="3385" y="7177"/>
                                <a:pt x="3385" y="7137"/>
                              </a:cubicBezTo>
                              <a:cubicBezTo>
                                <a:pt x="3385" y="7098"/>
                                <a:pt x="3353" y="7066"/>
                                <a:pt x="3314" y="7066"/>
                              </a:cubicBezTo>
                              <a:close/>
                              <a:moveTo>
                                <a:pt x="3314" y="6559"/>
                              </a:moveTo>
                              <a:cubicBezTo>
                                <a:pt x="3275" y="6559"/>
                                <a:pt x="3243" y="6591"/>
                                <a:pt x="3243" y="6630"/>
                              </a:cubicBezTo>
                              <a:cubicBezTo>
                                <a:pt x="3243" y="6669"/>
                                <a:pt x="3275" y="6701"/>
                                <a:pt x="3314" y="6701"/>
                              </a:cubicBezTo>
                              <a:cubicBezTo>
                                <a:pt x="3353" y="6701"/>
                                <a:pt x="3385" y="6669"/>
                                <a:pt x="3385" y="6630"/>
                              </a:cubicBezTo>
                              <a:cubicBezTo>
                                <a:pt x="3385" y="6591"/>
                                <a:pt x="3353" y="6559"/>
                                <a:pt x="3314" y="6559"/>
                              </a:cubicBezTo>
                              <a:close/>
                              <a:moveTo>
                                <a:pt x="3314" y="6052"/>
                              </a:moveTo>
                              <a:cubicBezTo>
                                <a:pt x="3275" y="6052"/>
                                <a:pt x="3243" y="6083"/>
                                <a:pt x="3243" y="6123"/>
                              </a:cubicBezTo>
                              <a:cubicBezTo>
                                <a:pt x="3243" y="6162"/>
                                <a:pt x="3275" y="6194"/>
                                <a:pt x="3314" y="6194"/>
                              </a:cubicBezTo>
                              <a:cubicBezTo>
                                <a:pt x="3353" y="6194"/>
                                <a:pt x="3385" y="6162"/>
                                <a:pt x="3385" y="6123"/>
                              </a:cubicBezTo>
                              <a:cubicBezTo>
                                <a:pt x="3385" y="6083"/>
                                <a:pt x="3353" y="6052"/>
                                <a:pt x="3314" y="6052"/>
                              </a:cubicBezTo>
                              <a:close/>
                              <a:moveTo>
                                <a:pt x="3314" y="6813"/>
                              </a:moveTo>
                              <a:cubicBezTo>
                                <a:pt x="3275" y="6813"/>
                                <a:pt x="3243" y="6844"/>
                                <a:pt x="3243" y="6884"/>
                              </a:cubicBezTo>
                              <a:cubicBezTo>
                                <a:pt x="3243" y="6923"/>
                                <a:pt x="3275" y="6955"/>
                                <a:pt x="3314" y="6955"/>
                              </a:cubicBezTo>
                              <a:cubicBezTo>
                                <a:pt x="3353" y="6955"/>
                                <a:pt x="3385" y="6923"/>
                                <a:pt x="3385" y="6884"/>
                              </a:cubicBezTo>
                              <a:cubicBezTo>
                                <a:pt x="3385" y="6844"/>
                                <a:pt x="3353" y="6813"/>
                                <a:pt x="3314" y="6813"/>
                              </a:cubicBezTo>
                              <a:close/>
                              <a:moveTo>
                                <a:pt x="3314" y="6305"/>
                              </a:moveTo>
                              <a:cubicBezTo>
                                <a:pt x="3275" y="6305"/>
                                <a:pt x="3243" y="6337"/>
                                <a:pt x="3243" y="6376"/>
                              </a:cubicBezTo>
                              <a:cubicBezTo>
                                <a:pt x="3243" y="6416"/>
                                <a:pt x="3275" y="6447"/>
                                <a:pt x="3314" y="6447"/>
                              </a:cubicBezTo>
                              <a:cubicBezTo>
                                <a:pt x="3353" y="6447"/>
                                <a:pt x="3385" y="6416"/>
                                <a:pt x="3385" y="6376"/>
                              </a:cubicBezTo>
                              <a:cubicBezTo>
                                <a:pt x="3385" y="6337"/>
                                <a:pt x="3353" y="6305"/>
                                <a:pt x="3314" y="6305"/>
                              </a:cubicBezTo>
                              <a:close/>
                              <a:moveTo>
                                <a:pt x="3569" y="6813"/>
                              </a:moveTo>
                              <a:cubicBezTo>
                                <a:pt x="3529" y="6813"/>
                                <a:pt x="3498" y="6844"/>
                                <a:pt x="3498" y="6884"/>
                              </a:cubicBezTo>
                              <a:cubicBezTo>
                                <a:pt x="3498" y="6923"/>
                                <a:pt x="3529" y="6955"/>
                                <a:pt x="3569" y="6955"/>
                              </a:cubicBezTo>
                              <a:cubicBezTo>
                                <a:pt x="3608" y="6955"/>
                                <a:pt x="3640" y="6923"/>
                                <a:pt x="3640" y="6884"/>
                              </a:cubicBezTo>
                              <a:cubicBezTo>
                                <a:pt x="3640" y="6844"/>
                                <a:pt x="3608" y="6813"/>
                                <a:pt x="3569" y="6813"/>
                              </a:cubicBezTo>
                              <a:close/>
                              <a:moveTo>
                                <a:pt x="3569" y="7066"/>
                              </a:moveTo>
                              <a:cubicBezTo>
                                <a:pt x="3529" y="7066"/>
                                <a:pt x="3498" y="7098"/>
                                <a:pt x="3498" y="7137"/>
                              </a:cubicBezTo>
                              <a:cubicBezTo>
                                <a:pt x="3498" y="7177"/>
                                <a:pt x="3529" y="7208"/>
                                <a:pt x="3569" y="7208"/>
                              </a:cubicBezTo>
                              <a:cubicBezTo>
                                <a:pt x="3608" y="7208"/>
                                <a:pt x="3640" y="7177"/>
                                <a:pt x="3640" y="7137"/>
                              </a:cubicBezTo>
                              <a:cubicBezTo>
                                <a:pt x="3640" y="7098"/>
                                <a:pt x="3608" y="7066"/>
                                <a:pt x="3569" y="7066"/>
                              </a:cubicBezTo>
                              <a:close/>
                              <a:moveTo>
                                <a:pt x="3569" y="6305"/>
                              </a:moveTo>
                              <a:cubicBezTo>
                                <a:pt x="3529" y="6305"/>
                                <a:pt x="3498" y="6337"/>
                                <a:pt x="3498" y="6376"/>
                              </a:cubicBezTo>
                              <a:cubicBezTo>
                                <a:pt x="3498" y="6416"/>
                                <a:pt x="3529" y="6447"/>
                                <a:pt x="3569" y="6447"/>
                              </a:cubicBezTo>
                              <a:cubicBezTo>
                                <a:pt x="3608" y="6447"/>
                                <a:pt x="3640" y="6416"/>
                                <a:pt x="3640" y="6376"/>
                              </a:cubicBezTo>
                              <a:cubicBezTo>
                                <a:pt x="3640" y="6337"/>
                                <a:pt x="3608" y="6305"/>
                                <a:pt x="3569" y="6305"/>
                              </a:cubicBezTo>
                              <a:close/>
                              <a:moveTo>
                                <a:pt x="3569" y="6559"/>
                              </a:moveTo>
                              <a:cubicBezTo>
                                <a:pt x="3529" y="6559"/>
                                <a:pt x="3498" y="6591"/>
                                <a:pt x="3498" y="6630"/>
                              </a:cubicBezTo>
                              <a:cubicBezTo>
                                <a:pt x="3498" y="6669"/>
                                <a:pt x="3529" y="6701"/>
                                <a:pt x="3569" y="6701"/>
                              </a:cubicBezTo>
                              <a:cubicBezTo>
                                <a:pt x="3608" y="6701"/>
                                <a:pt x="3640" y="6669"/>
                                <a:pt x="3640" y="6630"/>
                              </a:cubicBezTo>
                              <a:cubicBezTo>
                                <a:pt x="3640" y="6591"/>
                                <a:pt x="3608" y="6559"/>
                                <a:pt x="3569" y="6559"/>
                              </a:cubicBezTo>
                              <a:close/>
                              <a:moveTo>
                                <a:pt x="3569" y="5545"/>
                              </a:moveTo>
                              <a:cubicBezTo>
                                <a:pt x="3529" y="5545"/>
                                <a:pt x="3498" y="5576"/>
                                <a:pt x="3498" y="5616"/>
                              </a:cubicBezTo>
                              <a:cubicBezTo>
                                <a:pt x="3498" y="5655"/>
                                <a:pt x="3529" y="5687"/>
                                <a:pt x="3569" y="5687"/>
                              </a:cubicBezTo>
                              <a:cubicBezTo>
                                <a:pt x="3608" y="5687"/>
                                <a:pt x="3640" y="5655"/>
                                <a:pt x="3640" y="5616"/>
                              </a:cubicBezTo>
                              <a:cubicBezTo>
                                <a:pt x="3640" y="5576"/>
                                <a:pt x="3608" y="5545"/>
                                <a:pt x="3569" y="5545"/>
                              </a:cubicBezTo>
                              <a:close/>
                              <a:moveTo>
                                <a:pt x="3569" y="6052"/>
                              </a:moveTo>
                              <a:cubicBezTo>
                                <a:pt x="3529" y="6052"/>
                                <a:pt x="3498" y="6083"/>
                                <a:pt x="3498" y="6123"/>
                              </a:cubicBezTo>
                              <a:cubicBezTo>
                                <a:pt x="3498" y="6162"/>
                                <a:pt x="3529" y="6194"/>
                                <a:pt x="3569" y="6194"/>
                              </a:cubicBezTo>
                              <a:cubicBezTo>
                                <a:pt x="3608" y="6194"/>
                                <a:pt x="3640" y="6162"/>
                                <a:pt x="3640" y="6123"/>
                              </a:cubicBezTo>
                              <a:cubicBezTo>
                                <a:pt x="3640" y="6083"/>
                                <a:pt x="3608" y="6052"/>
                                <a:pt x="3569" y="6052"/>
                              </a:cubicBezTo>
                              <a:close/>
                              <a:moveTo>
                                <a:pt x="3569" y="7320"/>
                              </a:moveTo>
                              <a:cubicBezTo>
                                <a:pt x="3546" y="7320"/>
                                <a:pt x="3526" y="7331"/>
                                <a:pt x="3513" y="7348"/>
                              </a:cubicBezTo>
                              <a:cubicBezTo>
                                <a:pt x="3625" y="7348"/>
                                <a:pt x="3625" y="7348"/>
                                <a:pt x="3625" y="7348"/>
                              </a:cubicBezTo>
                              <a:cubicBezTo>
                                <a:pt x="3612" y="7331"/>
                                <a:pt x="3592" y="7320"/>
                                <a:pt x="3569" y="7320"/>
                              </a:cubicBezTo>
                              <a:close/>
                              <a:moveTo>
                                <a:pt x="3569" y="5798"/>
                              </a:moveTo>
                              <a:cubicBezTo>
                                <a:pt x="3529" y="5798"/>
                                <a:pt x="3498" y="5830"/>
                                <a:pt x="3498" y="5869"/>
                              </a:cubicBezTo>
                              <a:cubicBezTo>
                                <a:pt x="3498" y="5908"/>
                                <a:pt x="3529" y="5940"/>
                                <a:pt x="3569" y="5940"/>
                              </a:cubicBezTo>
                              <a:cubicBezTo>
                                <a:pt x="3608" y="5940"/>
                                <a:pt x="3640" y="5908"/>
                                <a:pt x="3640" y="5869"/>
                              </a:cubicBezTo>
                              <a:cubicBezTo>
                                <a:pt x="3640" y="5830"/>
                                <a:pt x="3608" y="5798"/>
                                <a:pt x="3569" y="5798"/>
                              </a:cubicBezTo>
                              <a:close/>
                              <a:moveTo>
                                <a:pt x="3823" y="5545"/>
                              </a:moveTo>
                              <a:cubicBezTo>
                                <a:pt x="3784" y="5545"/>
                                <a:pt x="3752" y="5576"/>
                                <a:pt x="3752" y="5616"/>
                              </a:cubicBezTo>
                              <a:cubicBezTo>
                                <a:pt x="3752" y="5655"/>
                                <a:pt x="3784" y="5687"/>
                                <a:pt x="3823" y="5687"/>
                              </a:cubicBezTo>
                              <a:cubicBezTo>
                                <a:pt x="3862" y="5687"/>
                                <a:pt x="3894" y="5655"/>
                                <a:pt x="3894" y="5616"/>
                              </a:cubicBezTo>
                              <a:cubicBezTo>
                                <a:pt x="3894" y="5576"/>
                                <a:pt x="3862" y="5545"/>
                                <a:pt x="3823" y="5545"/>
                              </a:cubicBezTo>
                              <a:close/>
                              <a:moveTo>
                                <a:pt x="3823" y="5798"/>
                              </a:moveTo>
                              <a:cubicBezTo>
                                <a:pt x="3784" y="5798"/>
                                <a:pt x="3752" y="5830"/>
                                <a:pt x="3752" y="5869"/>
                              </a:cubicBezTo>
                              <a:cubicBezTo>
                                <a:pt x="3752" y="5908"/>
                                <a:pt x="3784" y="5940"/>
                                <a:pt x="3823" y="5940"/>
                              </a:cubicBezTo>
                              <a:cubicBezTo>
                                <a:pt x="3862" y="5940"/>
                                <a:pt x="3894" y="5908"/>
                                <a:pt x="3894" y="5869"/>
                              </a:cubicBezTo>
                              <a:cubicBezTo>
                                <a:pt x="3894" y="5830"/>
                                <a:pt x="3862" y="5798"/>
                                <a:pt x="3823" y="5798"/>
                              </a:cubicBezTo>
                              <a:close/>
                              <a:moveTo>
                                <a:pt x="3823" y="7066"/>
                              </a:moveTo>
                              <a:cubicBezTo>
                                <a:pt x="3784" y="7066"/>
                                <a:pt x="3752" y="7098"/>
                                <a:pt x="3752" y="7137"/>
                              </a:cubicBezTo>
                              <a:cubicBezTo>
                                <a:pt x="3752" y="7176"/>
                                <a:pt x="3784" y="7208"/>
                                <a:pt x="3823" y="7208"/>
                              </a:cubicBezTo>
                              <a:cubicBezTo>
                                <a:pt x="3862" y="7208"/>
                                <a:pt x="3894" y="7176"/>
                                <a:pt x="3894" y="7137"/>
                              </a:cubicBezTo>
                              <a:cubicBezTo>
                                <a:pt x="3894" y="7098"/>
                                <a:pt x="3862" y="7066"/>
                                <a:pt x="3823" y="7066"/>
                              </a:cubicBezTo>
                              <a:close/>
                              <a:moveTo>
                                <a:pt x="3823" y="6813"/>
                              </a:moveTo>
                              <a:cubicBezTo>
                                <a:pt x="3784" y="6813"/>
                                <a:pt x="3752" y="6844"/>
                                <a:pt x="3752" y="6884"/>
                              </a:cubicBezTo>
                              <a:cubicBezTo>
                                <a:pt x="3752" y="6923"/>
                                <a:pt x="3784" y="6955"/>
                                <a:pt x="3823" y="6955"/>
                              </a:cubicBezTo>
                              <a:cubicBezTo>
                                <a:pt x="3862" y="6955"/>
                                <a:pt x="3894" y="6923"/>
                                <a:pt x="3894" y="6884"/>
                              </a:cubicBezTo>
                              <a:cubicBezTo>
                                <a:pt x="3894" y="6844"/>
                                <a:pt x="3862" y="6813"/>
                                <a:pt x="3823" y="6813"/>
                              </a:cubicBezTo>
                              <a:close/>
                              <a:moveTo>
                                <a:pt x="3823" y="6052"/>
                              </a:moveTo>
                              <a:cubicBezTo>
                                <a:pt x="3784" y="6052"/>
                                <a:pt x="3752" y="6083"/>
                                <a:pt x="3752" y="6123"/>
                              </a:cubicBezTo>
                              <a:cubicBezTo>
                                <a:pt x="3752" y="6162"/>
                                <a:pt x="3784" y="6194"/>
                                <a:pt x="3823" y="6194"/>
                              </a:cubicBezTo>
                              <a:cubicBezTo>
                                <a:pt x="3862" y="6194"/>
                                <a:pt x="3894" y="6162"/>
                                <a:pt x="3894" y="6123"/>
                              </a:cubicBezTo>
                              <a:cubicBezTo>
                                <a:pt x="3894" y="6083"/>
                                <a:pt x="3862" y="6052"/>
                                <a:pt x="3823" y="6052"/>
                              </a:cubicBezTo>
                              <a:close/>
                              <a:moveTo>
                                <a:pt x="3823" y="6559"/>
                              </a:moveTo>
                              <a:cubicBezTo>
                                <a:pt x="3784" y="6559"/>
                                <a:pt x="3752" y="6591"/>
                                <a:pt x="3752" y="6630"/>
                              </a:cubicBezTo>
                              <a:cubicBezTo>
                                <a:pt x="3752" y="6669"/>
                                <a:pt x="3784" y="6701"/>
                                <a:pt x="3823" y="6701"/>
                              </a:cubicBezTo>
                              <a:cubicBezTo>
                                <a:pt x="3862" y="6701"/>
                                <a:pt x="3894" y="6669"/>
                                <a:pt x="3894" y="6630"/>
                              </a:cubicBezTo>
                              <a:cubicBezTo>
                                <a:pt x="3894" y="6591"/>
                                <a:pt x="3862" y="6559"/>
                                <a:pt x="3823" y="6559"/>
                              </a:cubicBezTo>
                              <a:close/>
                              <a:moveTo>
                                <a:pt x="3823" y="6305"/>
                              </a:moveTo>
                              <a:cubicBezTo>
                                <a:pt x="3784" y="6305"/>
                                <a:pt x="3752" y="6337"/>
                                <a:pt x="3752" y="6376"/>
                              </a:cubicBezTo>
                              <a:cubicBezTo>
                                <a:pt x="3752" y="6416"/>
                                <a:pt x="3784" y="6447"/>
                                <a:pt x="3823" y="6447"/>
                              </a:cubicBezTo>
                              <a:cubicBezTo>
                                <a:pt x="3862" y="6447"/>
                                <a:pt x="3894" y="6416"/>
                                <a:pt x="3894" y="6376"/>
                              </a:cubicBezTo>
                              <a:cubicBezTo>
                                <a:pt x="3894" y="6337"/>
                                <a:pt x="3862" y="6305"/>
                                <a:pt x="3823" y="6305"/>
                              </a:cubicBezTo>
                              <a:close/>
                              <a:moveTo>
                                <a:pt x="3823" y="7320"/>
                              </a:moveTo>
                              <a:cubicBezTo>
                                <a:pt x="3801" y="7320"/>
                                <a:pt x="3780" y="7331"/>
                                <a:pt x="3767" y="7348"/>
                              </a:cubicBezTo>
                              <a:cubicBezTo>
                                <a:pt x="3879" y="7348"/>
                                <a:pt x="3879" y="7348"/>
                                <a:pt x="3879" y="7348"/>
                              </a:cubicBezTo>
                              <a:cubicBezTo>
                                <a:pt x="3866" y="7331"/>
                                <a:pt x="3846" y="7320"/>
                                <a:pt x="3823" y="7320"/>
                              </a:cubicBezTo>
                              <a:close/>
                              <a:moveTo>
                                <a:pt x="4078" y="7320"/>
                              </a:moveTo>
                              <a:cubicBezTo>
                                <a:pt x="4055" y="7320"/>
                                <a:pt x="4035" y="7331"/>
                                <a:pt x="4022" y="7348"/>
                              </a:cubicBezTo>
                              <a:cubicBezTo>
                                <a:pt x="4134" y="7348"/>
                                <a:pt x="4134" y="7348"/>
                                <a:pt x="4134" y="7348"/>
                              </a:cubicBezTo>
                              <a:cubicBezTo>
                                <a:pt x="4121" y="7331"/>
                                <a:pt x="4101" y="7320"/>
                                <a:pt x="4078" y="7320"/>
                              </a:cubicBezTo>
                              <a:close/>
                              <a:moveTo>
                                <a:pt x="4078" y="7066"/>
                              </a:moveTo>
                              <a:cubicBezTo>
                                <a:pt x="4039" y="7066"/>
                                <a:pt x="4007" y="7098"/>
                                <a:pt x="4007" y="7137"/>
                              </a:cubicBezTo>
                              <a:cubicBezTo>
                                <a:pt x="4007" y="7177"/>
                                <a:pt x="4039" y="7208"/>
                                <a:pt x="4078" y="7208"/>
                              </a:cubicBezTo>
                              <a:cubicBezTo>
                                <a:pt x="4117" y="7208"/>
                                <a:pt x="4149" y="7177"/>
                                <a:pt x="4149" y="7137"/>
                              </a:cubicBezTo>
                              <a:cubicBezTo>
                                <a:pt x="4149" y="7098"/>
                                <a:pt x="4117" y="7066"/>
                                <a:pt x="4078" y="7066"/>
                              </a:cubicBezTo>
                              <a:close/>
                              <a:moveTo>
                                <a:pt x="4078" y="5545"/>
                              </a:moveTo>
                              <a:cubicBezTo>
                                <a:pt x="4039" y="5545"/>
                                <a:pt x="4007" y="5576"/>
                                <a:pt x="4007" y="5616"/>
                              </a:cubicBezTo>
                              <a:cubicBezTo>
                                <a:pt x="4007" y="5655"/>
                                <a:pt x="4039" y="5687"/>
                                <a:pt x="4078" y="5687"/>
                              </a:cubicBezTo>
                              <a:cubicBezTo>
                                <a:pt x="4117" y="5687"/>
                                <a:pt x="4149" y="5655"/>
                                <a:pt x="4149" y="5616"/>
                              </a:cubicBezTo>
                              <a:cubicBezTo>
                                <a:pt x="4149" y="5576"/>
                                <a:pt x="4117" y="5545"/>
                                <a:pt x="4078" y="5545"/>
                              </a:cubicBezTo>
                              <a:close/>
                              <a:moveTo>
                                <a:pt x="4078" y="6813"/>
                              </a:moveTo>
                              <a:cubicBezTo>
                                <a:pt x="4039" y="6813"/>
                                <a:pt x="4007" y="6844"/>
                                <a:pt x="4007" y="6884"/>
                              </a:cubicBezTo>
                              <a:cubicBezTo>
                                <a:pt x="4007" y="6923"/>
                                <a:pt x="4039" y="6955"/>
                                <a:pt x="4078" y="6955"/>
                              </a:cubicBezTo>
                              <a:cubicBezTo>
                                <a:pt x="4117" y="6955"/>
                                <a:pt x="4149" y="6923"/>
                                <a:pt x="4149" y="6884"/>
                              </a:cubicBezTo>
                              <a:cubicBezTo>
                                <a:pt x="4149" y="6844"/>
                                <a:pt x="4117" y="6813"/>
                                <a:pt x="4078" y="6813"/>
                              </a:cubicBezTo>
                              <a:close/>
                              <a:moveTo>
                                <a:pt x="4078" y="6052"/>
                              </a:moveTo>
                              <a:cubicBezTo>
                                <a:pt x="4039" y="6052"/>
                                <a:pt x="4007" y="6084"/>
                                <a:pt x="4007" y="6123"/>
                              </a:cubicBezTo>
                              <a:cubicBezTo>
                                <a:pt x="4007" y="6162"/>
                                <a:pt x="4039" y="6194"/>
                                <a:pt x="4078" y="6194"/>
                              </a:cubicBezTo>
                              <a:cubicBezTo>
                                <a:pt x="4117" y="6194"/>
                                <a:pt x="4149" y="6162"/>
                                <a:pt x="4149" y="6123"/>
                              </a:cubicBezTo>
                              <a:cubicBezTo>
                                <a:pt x="4149" y="6084"/>
                                <a:pt x="4117" y="6052"/>
                                <a:pt x="4078" y="6052"/>
                              </a:cubicBezTo>
                              <a:close/>
                              <a:moveTo>
                                <a:pt x="4078" y="6559"/>
                              </a:moveTo>
                              <a:cubicBezTo>
                                <a:pt x="4039" y="6559"/>
                                <a:pt x="4007" y="6591"/>
                                <a:pt x="4007" y="6630"/>
                              </a:cubicBezTo>
                              <a:cubicBezTo>
                                <a:pt x="4007" y="6669"/>
                                <a:pt x="4039" y="6701"/>
                                <a:pt x="4078" y="6701"/>
                              </a:cubicBezTo>
                              <a:cubicBezTo>
                                <a:pt x="4117" y="6701"/>
                                <a:pt x="4149" y="6669"/>
                                <a:pt x="4149" y="6630"/>
                              </a:cubicBezTo>
                              <a:cubicBezTo>
                                <a:pt x="4149" y="6591"/>
                                <a:pt x="4117" y="6559"/>
                                <a:pt x="4078" y="6559"/>
                              </a:cubicBezTo>
                              <a:close/>
                              <a:moveTo>
                                <a:pt x="4078" y="6305"/>
                              </a:moveTo>
                              <a:cubicBezTo>
                                <a:pt x="4039" y="6305"/>
                                <a:pt x="4007" y="6337"/>
                                <a:pt x="4007" y="6376"/>
                              </a:cubicBezTo>
                              <a:cubicBezTo>
                                <a:pt x="4007" y="6416"/>
                                <a:pt x="4039" y="6447"/>
                                <a:pt x="4078" y="6447"/>
                              </a:cubicBezTo>
                              <a:cubicBezTo>
                                <a:pt x="4117" y="6447"/>
                                <a:pt x="4149" y="6416"/>
                                <a:pt x="4149" y="6376"/>
                              </a:cubicBezTo>
                              <a:cubicBezTo>
                                <a:pt x="4149" y="6337"/>
                                <a:pt x="4117" y="6305"/>
                                <a:pt x="4078" y="6305"/>
                              </a:cubicBezTo>
                              <a:close/>
                              <a:moveTo>
                                <a:pt x="4078" y="5798"/>
                              </a:moveTo>
                              <a:cubicBezTo>
                                <a:pt x="4039" y="5798"/>
                                <a:pt x="4007" y="5830"/>
                                <a:pt x="4007" y="5869"/>
                              </a:cubicBezTo>
                              <a:cubicBezTo>
                                <a:pt x="4007" y="5908"/>
                                <a:pt x="4039" y="5940"/>
                                <a:pt x="4078" y="5940"/>
                              </a:cubicBezTo>
                              <a:cubicBezTo>
                                <a:pt x="4117" y="5940"/>
                                <a:pt x="4149" y="5908"/>
                                <a:pt x="4149" y="5869"/>
                              </a:cubicBezTo>
                              <a:cubicBezTo>
                                <a:pt x="4149" y="5830"/>
                                <a:pt x="4117" y="5798"/>
                                <a:pt x="4078" y="5798"/>
                              </a:cubicBezTo>
                              <a:close/>
                              <a:moveTo>
                                <a:pt x="4333" y="7320"/>
                              </a:moveTo>
                              <a:cubicBezTo>
                                <a:pt x="4310" y="7320"/>
                                <a:pt x="4290" y="7331"/>
                                <a:pt x="4277" y="7348"/>
                              </a:cubicBezTo>
                              <a:cubicBezTo>
                                <a:pt x="4389" y="7348"/>
                                <a:pt x="4389" y="7348"/>
                                <a:pt x="4389" y="7348"/>
                              </a:cubicBezTo>
                              <a:cubicBezTo>
                                <a:pt x="4376" y="7331"/>
                                <a:pt x="4356" y="7320"/>
                                <a:pt x="4333" y="7320"/>
                              </a:cubicBezTo>
                              <a:close/>
                              <a:moveTo>
                                <a:pt x="4333" y="6305"/>
                              </a:moveTo>
                              <a:cubicBezTo>
                                <a:pt x="4293" y="6305"/>
                                <a:pt x="4262" y="6337"/>
                                <a:pt x="4262" y="6376"/>
                              </a:cubicBezTo>
                              <a:cubicBezTo>
                                <a:pt x="4262" y="6416"/>
                                <a:pt x="4293" y="6447"/>
                                <a:pt x="4333" y="6447"/>
                              </a:cubicBezTo>
                              <a:cubicBezTo>
                                <a:pt x="4372" y="6447"/>
                                <a:pt x="4404" y="6416"/>
                                <a:pt x="4404" y="6376"/>
                              </a:cubicBezTo>
                              <a:cubicBezTo>
                                <a:pt x="4404" y="6337"/>
                                <a:pt x="4372" y="6305"/>
                                <a:pt x="4333" y="6305"/>
                              </a:cubicBezTo>
                              <a:close/>
                              <a:moveTo>
                                <a:pt x="4333" y="5545"/>
                              </a:moveTo>
                              <a:cubicBezTo>
                                <a:pt x="4293" y="5545"/>
                                <a:pt x="4262" y="5576"/>
                                <a:pt x="4262" y="5616"/>
                              </a:cubicBezTo>
                              <a:cubicBezTo>
                                <a:pt x="4262" y="5655"/>
                                <a:pt x="4293" y="5687"/>
                                <a:pt x="4333" y="5687"/>
                              </a:cubicBezTo>
                              <a:cubicBezTo>
                                <a:pt x="4372" y="5687"/>
                                <a:pt x="4404" y="5655"/>
                                <a:pt x="4404" y="5616"/>
                              </a:cubicBezTo>
                              <a:cubicBezTo>
                                <a:pt x="4404" y="5576"/>
                                <a:pt x="4372" y="5545"/>
                                <a:pt x="4333" y="5545"/>
                              </a:cubicBezTo>
                              <a:close/>
                              <a:moveTo>
                                <a:pt x="4333" y="6813"/>
                              </a:moveTo>
                              <a:cubicBezTo>
                                <a:pt x="4293" y="6813"/>
                                <a:pt x="4262" y="6844"/>
                                <a:pt x="4262" y="6884"/>
                              </a:cubicBezTo>
                              <a:cubicBezTo>
                                <a:pt x="4262" y="6923"/>
                                <a:pt x="4293" y="6955"/>
                                <a:pt x="4333" y="6955"/>
                              </a:cubicBezTo>
                              <a:cubicBezTo>
                                <a:pt x="4372" y="6955"/>
                                <a:pt x="4404" y="6923"/>
                                <a:pt x="4404" y="6884"/>
                              </a:cubicBezTo>
                              <a:cubicBezTo>
                                <a:pt x="4404" y="6844"/>
                                <a:pt x="4372" y="6813"/>
                                <a:pt x="4333" y="6813"/>
                              </a:cubicBezTo>
                              <a:close/>
                              <a:moveTo>
                                <a:pt x="4333" y="6052"/>
                              </a:moveTo>
                              <a:cubicBezTo>
                                <a:pt x="4293" y="6052"/>
                                <a:pt x="4262" y="6084"/>
                                <a:pt x="4262" y="6123"/>
                              </a:cubicBezTo>
                              <a:cubicBezTo>
                                <a:pt x="4262" y="6162"/>
                                <a:pt x="4293" y="6194"/>
                                <a:pt x="4333" y="6194"/>
                              </a:cubicBezTo>
                              <a:cubicBezTo>
                                <a:pt x="4372" y="6194"/>
                                <a:pt x="4404" y="6162"/>
                                <a:pt x="4404" y="6123"/>
                              </a:cubicBezTo>
                              <a:cubicBezTo>
                                <a:pt x="4404" y="6084"/>
                                <a:pt x="4372" y="6052"/>
                                <a:pt x="4333" y="6052"/>
                              </a:cubicBezTo>
                              <a:close/>
                              <a:moveTo>
                                <a:pt x="4333" y="7066"/>
                              </a:moveTo>
                              <a:cubicBezTo>
                                <a:pt x="4293" y="7066"/>
                                <a:pt x="4262" y="7098"/>
                                <a:pt x="4262" y="7137"/>
                              </a:cubicBezTo>
                              <a:cubicBezTo>
                                <a:pt x="4262" y="7177"/>
                                <a:pt x="4293" y="7208"/>
                                <a:pt x="4333" y="7208"/>
                              </a:cubicBezTo>
                              <a:cubicBezTo>
                                <a:pt x="4372" y="7208"/>
                                <a:pt x="4404" y="7177"/>
                                <a:pt x="4404" y="7137"/>
                              </a:cubicBezTo>
                              <a:cubicBezTo>
                                <a:pt x="4404" y="7098"/>
                                <a:pt x="4372" y="7066"/>
                                <a:pt x="4333" y="7066"/>
                              </a:cubicBezTo>
                              <a:close/>
                              <a:moveTo>
                                <a:pt x="4333" y="5798"/>
                              </a:moveTo>
                              <a:cubicBezTo>
                                <a:pt x="4293" y="5798"/>
                                <a:pt x="4262" y="5830"/>
                                <a:pt x="4262" y="5869"/>
                              </a:cubicBezTo>
                              <a:cubicBezTo>
                                <a:pt x="4262" y="5908"/>
                                <a:pt x="4293" y="5940"/>
                                <a:pt x="4333" y="5940"/>
                              </a:cubicBezTo>
                              <a:cubicBezTo>
                                <a:pt x="4372" y="5940"/>
                                <a:pt x="4404" y="5908"/>
                                <a:pt x="4404" y="5869"/>
                              </a:cubicBezTo>
                              <a:cubicBezTo>
                                <a:pt x="4404" y="5830"/>
                                <a:pt x="4372" y="5798"/>
                                <a:pt x="4333" y="5798"/>
                              </a:cubicBezTo>
                              <a:close/>
                              <a:moveTo>
                                <a:pt x="4333" y="6559"/>
                              </a:moveTo>
                              <a:cubicBezTo>
                                <a:pt x="4293" y="6559"/>
                                <a:pt x="4262" y="6591"/>
                                <a:pt x="4262" y="6630"/>
                              </a:cubicBezTo>
                              <a:cubicBezTo>
                                <a:pt x="4262" y="6669"/>
                                <a:pt x="4293" y="6701"/>
                                <a:pt x="4333" y="6701"/>
                              </a:cubicBezTo>
                              <a:cubicBezTo>
                                <a:pt x="4372" y="6701"/>
                                <a:pt x="4404" y="6669"/>
                                <a:pt x="4404" y="6630"/>
                              </a:cubicBezTo>
                              <a:cubicBezTo>
                                <a:pt x="4404" y="6591"/>
                                <a:pt x="4372" y="6559"/>
                                <a:pt x="4333" y="6559"/>
                              </a:cubicBezTo>
                              <a:close/>
                              <a:moveTo>
                                <a:pt x="4587" y="7066"/>
                              </a:moveTo>
                              <a:cubicBezTo>
                                <a:pt x="4548" y="7066"/>
                                <a:pt x="4516" y="7098"/>
                                <a:pt x="4516" y="7137"/>
                              </a:cubicBezTo>
                              <a:cubicBezTo>
                                <a:pt x="4516" y="7177"/>
                                <a:pt x="4548" y="7208"/>
                                <a:pt x="4587" y="7208"/>
                              </a:cubicBezTo>
                              <a:cubicBezTo>
                                <a:pt x="4627" y="7208"/>
                                <a:pt x="4658" y="7177"/>
                                <a:pt x="4658" y="7137"/>
                              </a:cubicBezTo>
                              <a:cubicBezTo>
                                <a:pt x="4658" y="7098"/>
                                <a:pt x="4627" y="7066"/>
                                <a:pt x="4587" y="7066"/>
                              </a:cubicBezTo>
                              <a:close/>
                              <a:moveTo>
                                <a:pt x="4587" y="6813"/>
                              </a:moveTo>
                              <a:cubicBezTo>
                                <a:pt x="4548" y="6813"/>
                                <a:pt x="4516" y="6844"/>
                                <a:pt x="4516" y="6884"/>
                              </a:cubicBezTo>
                              <a:cubicBezTo>
                                <a:pt x="4516" y="6923"/>
                                <a:pt x="4548" y="6955"/>
                                <a:pt x="4587" y="6955"/>
                              </a:cubicBezTo>
                              <a:cubicBezTo>
                                <a:pt x="4627" y="6955"/>
                                <a:pt x="4658" y="6923"/>
                                <a:pt x="4658" y="6884"/>
                              </a:cubicBezTo>
                              <a:cubicBezTo>
                                <a:pt x="4658" y="6844"/>
                                <a:pt x="4627" y="6813"/>
                                <a:pt x="4587" y="6813"/>
                              </a:cubicBezTo>
                              <a:close/>
                              <a:moveTo>
                                <a:pt x="4587" y="6305"/>
                              </a:moveTo>
                              <a:cubicBezTo>
                                <a:pt x="4548" y="6305"/>
                                <a:pt x="4516" y="6337"/>
                                <a:pt x="4516" y="6376"/>
                              </a:cubicBezTo>
                              <a:cubicBezTo>
                                <a:pt x="4516" y="6416"/>
                                <a:pt x="4548" y="6447"/>
                                <a:pt x="4587" y="6447"/>
                              </a:cubicBezTo>
                              <a:cubicBezTo>
                                <a:pt x="4627" y="6447"/>
                                <a:pt x="4658" y="6416"/>
                                <a:pt x="4658" y="6376"/>
                              </a:cubicBezTo>
                              <a:cubicBezTo>
                                <a:pt x="4658" y="6337"/>
                                <a:pt x="4627" y="6305"/>
                                <a:pt x="4587" y="6305"/>
                              </a:cubicBezTo>
                              <a:close/>
                              <a:moveTo>
                                <a:pt x="4587" y="5798"/>
                              </a:moveTo>
                              <a:cubicBezTo>
                                <a:pt x="4548" y="5798"/>
                                <a:pt x="4516" y="5830"/>
                                <a:pt x="4516" y="5869"/>
                              </a:cubicBezTo>
                              <a:cubicBezTo>
                                <a:pt x="4516" y="5908"/>
                                <a:pt x="4548" y="5940"/>
                                <a:pt x="4587" y="5940"/>
                              </a:cubicBezTo>
                              <a:cubicBezTo>
                                <a:pt x="4627" y="5940"/>
                                <a:pt x="4658" y="5908"/>
                                <a:pt x="4658" y="5869"/>
                              </a:cubicBezTo>
                              <a:cubicBezTo>
                                <a:pt x="4658" y="5830"/>
                                <a:pt x="4627" y="5798"/>
                                <a:pt x="4587" y="5798"/>
                              </a:cubicBezTo>
                              <a:close/>
                              <a:moveTo>
                                <a:pt x="4587" y="7320"/>
                              </a:moveTo>
                              <a:cubicBezTo>
                                <a:pt x="4564" y="7320"/>
                                <a:pt x="4544" y="7331"/>
                                <a:pt x="4531" y="7348"/>
                              </a:cubicBezTo>
                              <a:cubicBezTo>
                                <a:pt x="4643" y="7348"/>
                                <a:pt x="4643" y="7348"/>
                                <a:pt x="4643" y="7348"/>
                              </a:cubicBezTo>
                              <a:cubicBezTo>
                                <a:pt x="4630" y="7331"/>
                                <a:pt x="4610" y="7320"/>
                                <a:pt x="4587" y="7320"/>
                              </a:cubicBezTo>
                              <a:close/>
                              <a:moveTo>
                                <a:pt x="4587" y="5545"/>
                              </a:moveTo>
                              <a:cubicBezTo>
                                <a:pt x="4548" y="5545"/>
                                <a:pt x="4516" y="5576"/>
                                <a:pt x="4516" y="5616"/>
                              </a:cubicBezTo>
                              <a:cubicBezTo>
                                <a:pt x="4516" y="5655"/>
                                <a:pt x="4548" y="5687"/>
                                <a:pt x="4587" y="5687"/>
                              </a:cubicBezTo>
                              <a:cubicBezTo>
                                <a:pt x="4627" y="5687"/>
                                <a:pt x="4658" y="5655"/>
                                <a:pt x="4658" y="5616"/>
                              </a:cubicBezTo>
                              <a:cubicBezTo>
                                <a:pt x="4658" y="5576"/>
                                <a:pt x="4627" y="5545"/>
                                <a:pt x="4587" y="5545"/>
                              </a:cubicBezTo>
                              <a:close/>
                              <a:moveTo>
                                <a:pt x="4587" y="6052"/>
                              </a:moveTo>
                              <a:cubicBezTo>
                                <a:pt x="4548" y="6052"/>
                                <a:pt x="4516" y="6083"/>
                                <a:pt x="4516" y="6123"/>
                              </a:cubicBezTo>
                              <a:cubicBezTo>
                                <a:pt x="4516" y="6162"/>
                                <a:pt x="4548" y="6194"/>
                                <a:pt x="4587" y="6194"/>
                              </a:cubicBezTo>
                              <a:cubicBezTo>
                                <a:pt x="4627" y="6194"/>
                                <a:pt x="4658" y="6162"/>
                                <a:pt x="4658" y="6123"/>
                              </a:cubicBezTo>
                              <a:cubicBezTo>
                                <a:pt x="4658" y="6083"/>
                                <a:pt x="4627" y="6052"/>
                                <a:pt x="4587" y="6052"/>
                              </a:cubicBezTo>
                              <a:close/>
                              <a:moveTo>
                                <a:pt x="4587" y="6559"/>
                              </a:moveTo>
                              <a:cubicBezTo>
                                <a:pt x="4548" y="6559"/>
                                <a:pt x="4516" y="6591"/>
                                <a:pt x="4516" y="6630"/>
                              </a:cubicBezTo>
                              <a:cubicBezTo>
                                <a:pt x="4516" y="6669"/>
                                <a:pt x="4548" y="6701"/>
                                <a:pt x="4587" y="6701"/>
                              </a:cubicBezTo>
                              <a:cubicBezTo>
                                <a:pt x="4627" y="6701"/>
                                <a:pt x="4658" y="6669"/>
                                <a:pt x="4658" y="6630"/>
                              </a:cubicBezTo>
                              <a:cubicBezTo>
                                <a:pt x="4658" y="6591"/>
                                <a:pt x="4627" y="6559"/>
                                <a:pt x="4587" y="6559"/>
                              </a:cubicBezTo>
                              <a:close/>
                              <a:moveTo>
                                <a:pt x="4842" y="6559"/>
                              </a:moveTo>
                              <a:cubicBezTo>
                                <a:pt x="4803" y="6559"/>
                                <a:pt x="4771" y="6591"/>
                                <a:pt x="4771" y="6630"/>
                              </a:cubicBezTo>
                              <a:cubicBezTo>
                                <a:pt x="4771" y="6669"/>
                                <a:pt x="4803" y="6701"/>
                                <a:pt x="4842" y="6701"/>
                              </a:cubicBezTo>
                              <a:cubicBezTo>
                                <a:pt x="4881" y="6701"/>
                                <a:pt x="4913" y="6669"/>
                                <a:pt x="4913" y="6630"/>
                              </a:cubicBezTo>
                              <a:cubicBezTo>
                                <a:pt x="4913" y="6591"/>
                                <a:pt x="4881" y="6559"/>
                                <a:pt x="4842" y="6559"/>
                              </a:cubicBezTo>
                              <a:close/>
                              <a:moveTo>
                                <a:pt x="4842" y="6813"/>
                              </a:moveTo>
                              <a:cubicBezTo>
                                <a:pt x="4803" y="6813"/>
                                <a:pt x="4771" y="6844"/>
                                <a:pt x="4771" y="6884"/>
                              </a:cubicBezTo>
                              <a:cubicBezTo>
                                <a:pt x="4771" y="6923"/>
                                <a:pt x="4803" y="6955"/>
                                <a:pt x="4842" y="6955"/>
                              </a:cubicBezTo>
                              <a:cubicBezTo>
                                <a:pt x="4881" y="6955"/>
                                <a:pt x="4913" y="6923"/>
                                <a:pt x="4913" y="6884"/>
                              </a:cubicBezTo>
                              <a:cubicBezTo>
                                <a:pt x="4913" y="6844"/>
                                <a:pt x="4881" y="6813"/>
                                <a:pt x="4842" y="6813"/>
                              </a:cubicBezTo>
                              <a:close/>
                              <a:moveTo>
                                <a:pt x="4842" y="5545"/>
                              </a:moveTo>
                              <a:cubicBezTo>
                                <a:pt x="4803" y="5545"/>
                                <a:pt x="4771" y="5576"/>
                                <a:pt x="4771" y="5616"/>
                              </a:cubicBezTo>
                              <a:cubicBezTo>
                                <a:pt x="4771" y="5655"/>
                                <a:pt x="4803" y="5687"/>
                                <a:pt x="4842" y="5687"/>
                              </a:cubicBezTo>
                              <a:cubicBezTo>
                                <a:pt x="4881" y="5687"/>
                                <a:pt x="4913" y="5655"/>
                                <a:pt x="4913" y="5616"/>
                              </a:cubicBezTo>
                              <a:cubicBezTo>
                                <a:pt x="4913" y="5576"/>
                                <a:pt x="4881" y="5545"/>
                                <a:pt x="4842" y="5545"/>
                              </a:cubicBezTo>
                              <a:close/>
                              <a:moveTo>
                                <a:pt x="4842" y="7320"/>
                              </a:moveTo>
                              <a:cubicBezTo>
                                <a:pt x="4819" y="7320"/>
                                <a:pt x="4799" y="7331"/>
                                <a:pt x="4786" y="7348"/>
                              </a:cubicBezTo>
                              <a:cubicBezTo>
                                <a:pt x="4898" y="7348"/>
                                <a:pt x="4898" y="7348"/>
                                <a:pt x="4898" y="7348"/>
                              </a:cubicBezTo>
                              <a:cubicBezTo>
                                <a:pt x="4885" y="7331"/>
                                <a:pt x="4865" y="7320"/>
                                <a:pt x="4842" y="7320"/>
                              </a:cubicBezTo>
                              <a:close/>
                              <a:moveTo>
                                <a:pt x="4842" y="7066"/>
                              </a:moveTo>
                              <a:cubicBezTo>
                                <a:pt x="4803" y="7066"/>
                                <a:pt x="4771" y="7098"/>
                                <a:pt x="4771" y="7137"/>
                              </a:cubicBezTo>
                              <a:cubicBezTo>
                                <a:pt x="4771" y="7177"/>
                                <a:pt x="4803" y="7208"/>
                                <a:pt x="4842" y="7208"/>
                              </a:cubicBezTo>
                              <a:cubicBezTo>
                                <a:pt x="4881" y="7208"/>
                                <a:pt x="4913" y="7177"/>
                                <a:pt x="4913" y="7137"/>
                              </a:cubicBezTo>
                              <a:cubicBezTo>
                                <a:pt x="4913" y="7098"/>
                                <a:pt x="4881" y="7066"/>
                                <a:pt x="4842" y="7066"/>
                              </a:cubicBezTo>
                              <a:close/>
                              <a:moveTo>
                                <a:pt x="4842" y="6052"/>
                              </a:moveTo>
                              <a:cubicBezTo>
                                <a:pt x="4803" y="6052"/>
                                <a:pt x="4771" y="6083"/>
                                <a:pt x="4771" y="6123"/>
                              </a:cubicBezTo>
                              <a:cubicBezTo>
                                <a:pt x="4771" y="6162"/>
                                <a:pt x="4803" y="6194"/>
                                <a:pt x="4842" y="6194"/>
                              </a:cubicBezTo>
                              <a:cubicBezTo>
                                <a:pt x="4881" y="6194"/>
                                <a:pt x="4913" y="6162"/>
                                <a:pt x="4913" y="6123"/>
                              </a:cubicBezTo>
                              <a:cubicBezTo>
                                <a:pt x="4913" y="6083"/>
                                <a:pt x="4881" y="6052"/>
                                <a:pt x="4842" y="6052"/>
                              </a:cubicBezTo>
                              <a:close/>
                              <a:moveTo>
                                <a:pt x="4842" y="5798"/>
                              </a:moveTo>
                              <a:cubicBezTo>
                                <a:pt x="4803" y="5798"/>
                                <a:pt x="4771" y="5830"/>
                                <a:pt x="4771" y="5869"/>
                              </a:cubicBezTo>
                              <a:cubicBezTo>
                                <a:pt x="4771" y="5908"/>
                                <a:pt x="4803" y="5940"/>
                                <a:pt x="4842" y="5940"/>
                              </a:cubicBezTo>
                              <a:cubicBezTo>
                                <a:pt x="4881" y="5940"/>
                                <a:pt x="4913" y="5908"/>
                                <a:pt x="4913" y="5869"/>
                              </a:cubicBezTo>
                              <a:cubicBezTo>
                                <a:pt x="4913" y="5830"/>
                                <a:pt x="4881" y="5798"/>
                                <a:pt x="4842" y="5798"/>
                              </a:cubicBezTo>
                              <a:close/>
                              <a:moveTo>
                                <a:pt x="4842" y="6305"/>
                              </a:moveTo>
                              <a:cubicBezTo>
                                <a:pt x="4803" y="6305"/>
                                <a:pt x="4771" y="6337"/>
                                <a:pt x="4771" y="6376"/>
                              </a:cubicBezTo>
                              <a:cubicBezTo>
                                <a:pt x="4771" y="6416"/>
                                <a:pt x="4803" y="6447"/>
                                <a:pt x="4842" y="6447"/>
                              </a:cubicBezTo>
                              <a:cubicBezTo>
                                <a:pt x="4881" y="6447"/>
                                <a:pt x="4913" y="6416"/>
                                <a:pt x="4913" y="6376"/>
                              </a:cubicBezTo>
                              <a:cubicBezTo>
                                <a:pt x="4913" y="6337"/>
                                <a:pt x="4881" y="6305"/>
                                <a:pt x="4842" y="6305"/>
                              </a:cubicBezTo>
                              <a:close/>
                              <a:moveTo>
                                <a:pt x="5097" y="5545"/>
                              </a:moveTo>
                              <a:cubicBezTo>
                                <a:pt x="5058" y="5545"/>
                                <a:pt x="5026" y="5576"/>
                                <a:pt x="5026" y="5616"/>
                              </a:cubicBezTo>
                              <a:cubicBezTo>
                                <a:pt x="5026" y="5655"/>
                                <a:pt x="5058" y="5687"/>
                                <a:pt x="5097" y="5687"/>
                              </a:cubicBezTo>
                              <a:cubicBezTo>
                                <a:pt x="5136" y="5687"/>
                                <a:pt x="5168" y="5655"/>
                                <a:pt x="5168" y="5616"/>
                              </a:cubicBezTo>
                              <a:cubicBezTo>
                                <a:pt x="5168" y="5576"/>
                                <a:pt x="5136" y="5545"/>
                                <a:pt x="5097" y="5545"/>
                              </a:cubicBezTo>
                              <a:close/>
                              <a:moveTo>
                                <a:pt x="5097" y="6052"/>
                              </a:moveTo>
                              <a:cubicBezTo>
                                <a:pt x="5058" y="6052"/>
                                <a:pt x="5026" y="6084"/>
                                <a:pt x="5026" y="6123"/>
                              </a:cubicBezTo>
                              <a:cubicBezTo>
                                <a:pt x="5026" y="6162"/>
                                <a:pt x="5058" y="6194"/>
                                <a:pt x="5097" y="6194"/>
                              </a:cubicBezTo>
                              <a:cubicBezTo>
                                <a:pt x="5136" y="6194"/>
                                <a:pt x="5168" y="6162"/>
                                <a:pt x="5168" y="6123"/>
                              </a:cubicBezTo>
                              <a:cubicBezTo>
                                <a:pt x="5168" y="6084"/>
                                <a:pt x="5136" y="6052"/>
                                <a:pt x="5097" y="6052"/>
                              </a:cubicBezTo>
                              <a:close/>
                              <a:moveTo>
                                <a:pt x="5097" y="5798"/>
                              </a:moveTo>
                              <a:cubicBezTo>
                                <a:pt x="5058" y="5798"/>
                                <a:pt x="5026" y="5830"/>
                                <a:pt x="5026" y="5869"/>
                              </a:cubicBezTo>
                              <a:cubicBezTo>
                                <a:pt x="5026" y="5908"/>
                                <a:pt x="5058" y="5940"/>
                                <a:pt x="5097" y="5940"/>
                              </a:cubicBezTo>
                              <a:cubicBezTo>
                                <a:pt x="5136" y="5940"/>
                                <a:pt x="5168" y="5908"/>
                                <a:pt x="5168" y="5869"/>
                              </a:cubicBezTo>
                              <a:cubicBezTo>
                                <a:pt x="5168" y="5830"/>
                                <a:pt x="5136" y="5798"/>
                                <a:pt x="5097" y="5798"/>
                              </a:cubicBezTo>
                              <a:close/>
                              <a:moveTo>
                                <a:pt x="5097" y="6305"/>
                              </a:moveTo>
                              <a:cubicBezTo>
                                <a:pt x="5058" y="6305"/>
                                <a:pt x="5026" y="6337"/>
                                <a:pt x="5026" y="6376"/>
                              </a:cubicBezTo>
                              <a:cubicBezTo>
                                <a:pt x="5026" y="6416"/>
                                <a:pt x="5058" y="6447"/>
                                <a:pt x="5097" y="6447"/>
                              </a:cubicBezTo>
                              <a:cubicBezTo>
                                <a:pt x="5136" y="6447"/>
                                <a:pt x="5168" y="6416"/>
                                <a:pt x="5168" y="6376"/>
                              </a:cubicBezTo>
                              <a:cubicBezTo>
                                <a:pt x="5168" y="6337"/>
                                <a:pt x="5136" y="6305"/>
                                <a:pt x="5097" y="6305"/>
                              </a:cubicBezTo>
                              <a:close/>
                              <a:moveTo>
                                <a:pt x="5097" y="7320"/>
                              </a:moveTo>
                              <a:cubicBezTo>
                                <a:pt x="5074" y="7320"/>
                                <a:pt x="5054" y="7331"/>
                                <a:pt x="5041" y="7348"/>
                              </a:cubicBezTo>
                              <a:cubicBezTo>
                                <a:pt x="5153" y="7348"/>
                                <a:pt x="5153" y="7348"/>
                                <a:pt x="5153" y="7348"/>
                              </a:cubicBezTo>
                              <a:cubicBezTo>
                                <a:pt x="5140" y="7331"/>
                                <a:pt x="5119" y="7320"/>
                                <a:pt x="5097" y="7320"/>
                              </a:cubicBezTo>
                              <a:close/>
                              <a:moveTo>
                                <a:pt x="5097" y="6559"/>
                              </a:moveTo>
                              <a:cubicBezTo>
                                <a:pt x="5058" y="6559"/>
                                <a:pt x="5026" y="6591"/>
                                <a:pt x="5026" y="6630"/>
                              </a:cubicBezTo>
                              <a:cubicBezTo>
                                <a:pt x="5026" y="6669"/>
                                <a:pt x="5058" y="6701"/>
                                <a:pt x="5097" y="6701"/>
                              </a:cubicBezTo>
                              <a:cubicBezTo>
                                <a:pt x="5136" y="6701"/>
                                <a:pt x="5168" y="6669"/>
                                <a:pt x="5168" y="6630"/>
                              </a:cubicBezTo>
                              <a:cubicBezTo>
                                <a:pt x="5168" y="6591"/>
                                <a:pt x="5136" y="6559"/>
                                <a:pt x="5097" y="6559"/>
                              </a:cubicBezTo>
                              <a:close/>
                              <a:moveTo>
                                <a:pt x="5097" y="6813"/>
                              </a:moveTo>
                              <a:cubicBezTo>
                                <a:pt x="5058" y="6813"/>
                                <a:pt x="5026" y="6844"/>
                                <a:pt x="5026" y="6884"/>
                              </a:cubicBezTo>
                              <a:cubicBezTo>
                                <a:pt x="5026" y="6923"/>
                                <a:pt x="5058" y="6955"/>
                                <a:pt x="5097" y="6955"/>
                              </a:cubicBezTo>
                              <a:cubicBezTo>
                                <a:pt x="5136" y="6955"/>
                                <a:pt x="5168" y="6923"/>
                                <a:pt x="5168" y="6884"/>
                              </a:cubicBezTo>
                              <a:cubicBezTo>
                                <a:pt x="5168" y="6844"/>
                                <a:pt x="5136" y="6813"/>
                                <a:pt x="5097" y="6813"/>
                              </a:cubicBezTo>
                              <a:close/>
                              <a:moveTo>
                                <a:pt x="5097" y="7066"/>
                              </a:moveTo>
                              <a:cubicBezTo>
                                <a:pt x="5058" y="7066"/>
                                <a:pt x="5026" y="7098"/>
                                <a:pt x="5026" y="7137"/>
                              </a:cubicBezTo>
                              <a:cubicBezTo>
                                <a:pt x="5026" y="7176"/>
                                <a:pt x="5058" y="7208"/>
                                <a:pt x="5097" y="7208"/>
                              </a:cubicBezTo>
                              <a:cubicBezTo>
                                <a:pt x="5136" y="7208"/>
                                <a:pt x="5168" y="7176"/>
                                <a:pt x="5168" y="7137"/>
                              </a:cubicBezTo>
                              <a:cubicBezTo>
                                <a:pt x="5168" y="7098"/>
                                <a:pt x="5136" y="7066"/>
                                <a:pt x="5097" y="7066"/>
                              </a:cubicBezTo>
                              <a:close/>
                              <a:moveTo>
                                <a:pt x="5351" y="7320"/>
                              </a:moveTo>
                              <a:cubicBezTo>
                                <a:pt x="5328" y="7320"/>
                                <a:pt x="5308" y="7331"/>
                                <a:pt x="5295" y="7348"/>
                              </a:cubicBezTo>
                              <a:cubicBezTo>
                                <a:pt x="5407" y="7348"/>
                                <a:pt x="5407" y="7348"/>
                                <a:pt x="5407" y="7348"/>
                              </a:cubicBezTo>
                              <a:cubicBezTo>
                                <a:pt x="5394" y="7331"/>
                                <a:pt x="5374" y="7320"/>
                                <a:pt x="5351" y="7320"/>
                              </a:cubicBezTo>
                              <a:close/>
                              <a:moveTo>
                                <a:pt x="5351" y="6305"/>
                              </a:moveTo>
                              <a:cubicBezTo>
                                <a:pt x="5312" y="6305"/>
                                <a:pt x="5280" y="6337"/>
                                <a:pt x="5280" y="6376"/>
                              </a:cubicBezTo>
                              <a:cubicBezTo>
                                <a:pt x="5280" y="6416"/>
                                <a:pt x="5312" y="6447"/>
                                <a:pt x="5351" y="6447"/>
                              </a:cubicBezTo>
                              <a:cubicBezTo>
                                <a:pt x="5391" y="6447"/>
                                <a:pt x="5422" y="6416"/>
                                <a:pt x="5422" y="6376"/>
                              </a:cubicBezTo>
                              <a:cubicBezTo>
                                <a:pt x="5422" y="6337"/>
                                <a:pt x="5391" y="6305"/>
                                <a:pt x="5351" y="6305"/>
                              </a:cubicBezTo>
                              <a:close/>
                              <a:moveTo>
                                <a:pt x="5351" y="5798"/>
                              </a:moveTo>
                              <a:cubicBezTo>
                                <a:pt x="5312" y="5798"/>
                                <a:pt x="5280" y="5830"/>
                                <a:pt x="5280" y="5869"/>
                              </a:cubicBezTo>
                              <a:cubicBezTo>
                                <a:pt x="5280" y="5908"/>
                                <a:pt x="5312" y="5940"/>
                                <a:pt x="5351" y="5940"/>
                              </a:cubicBezTo>
                              <a:cubicBezTo>
                                <a:pt x="5391" y="5940"/>
                                <a:pt x="5422" y="5908"/>
                                <a:pt x="5422" y="5869"/>
                              </a:cubicBezTo>
                              <a:cubicBezTo>
                                <a:pt x="5422" y="5830"/>
                                <a:pt x="5391" y="5798"/>
                                <a:pt x="5351" y="5798"/>
                              </a:cubicBezTo>
                              <a:close/>
                              <a:moveTo>
                                <a:pt x="5351" y="5545"/>
                              </a:moveTo>
                              <a:cubicBezTo>
                                <a:pt x="5312" y="5545"/>
                                <a:pt x="5280" y="5576"/>
                                <a:pt x="5280" y="5616"/>
                              </a:cubicBezTo>
                              <a:cubicBezTo>
                                <a:pt x="5280" y="5655"/>
                                <a:pt x="5312" y="5687"/>
                                <a:pt x="5351" y="5687"/>
                              </a:cubicBezTo>
                              <a:cubicBezTo>
                                <a:pt x="5391" y="5687"/>
                                <a:pt x="5422" y="5655"/>
                                <a:pt x="5422" y="5616"/>
                              </a:cubicBezTo>
                              <a:cubicBezTo>
                                <a:pt x="5422" y="5576"/>
                                <a:pt x="5391" y="5545"/>
                                <a:pt x="5351" y="5545"/>
                              </a:cubicBezTo>
                              <a:close/>
                              <a:moveTo>
                                <a:pt x="5351" y="6052"/>
                              </a:moveTo>
                              <a:cubicBezTo>
                                <a:pt x="5312" y="6052"/>
                                <a:pt x="5280" y="6084"/>
                                <a:pt x="5280" y="6123"/>
                              </a:cubicBezTo>
                              <a:cubicBezTo>
                                <a:pt x="5280" y="6162"/>
                                <a:pt x="5312" y="6194"/>
                                <a:pt x="5351" y="6194"/>
                              </a:cubicBezTo>
                              <a:cubicBezTo>
                                <a:pt x="5391" y="6194"/>
                                <a:pt x="5422" y="6162"/>
                                <a:pt x="5422" y="6123"/>
                              </a:cubicBezTo>
                              <a:cubicBezTo>
                                <a:pt x="5422" y="6084"/>
                                <a:pt x="5391" y="6052"/>
                                <a:pt x="5351" y="6052"/>
                              </a:cubicBezTo>
                              <a:close/>
                              <a:moveTo>
                                <a:pt x="5351" y="7066"/>
                              </a:moveTo>
                              <a:cubicBezTo>
                                <a:pt x="5312" y="7066"/>
                                <a:pt x="5280" y="7098"/>
                                <a:pt x="5280" y="7137"/>
                              </a:cubicBezTo>
                              <a:cubicBezTo>
                                <a:pt x="5280" y="7177"/>
                                <a:pt x="5312" y="7208"/>
                                <a:pt x="5351" y="7208"/>
                              </a:cubicBezTo>
                              <a:cubicBezTo>
                                <a:pt x="5391" y="7208"/>
                                <a:pt x="5422" y="7177"/>
                                <a:pt x="5422" y="7137"/>
                              </a:cubicBezTo>
                              <a:cubicBezTo>
                                <a:pt x="5422" y="7098"/>
                                <a:pt x="5391" y="7066"/>
                                <a:pt x="5351" y="7066"/>
                              </a:cubicBezTo>
                              <a:close/>
                              <a:moveTo>
                                <a:pt x="5351" y="6813"/>
                              </a:moveTo>
                              <a:cubicBezTo>
                                <a:pt x="5312" y="6813"/>
                                <a:pt x="5280" y="6844"/>
                                <a:pt x="5280" y="6884"/>
                              </a:cubicBezTo>
                              <a:cubicBezTo>
                                <a:pt x="5280" y="6923"/>
                                <a:pt x="5312" y="6955"/>
                                <a:pt x="5351" y="6955"/>
                              </a:cubicBezTo>
                              <a:cubicBezTo>
                                <a:pt x="5391" y="6955"/>
                                <a:pt x="5422" y="6923"/>
                                <a:pt x="5422" y="6884"/>
                              </a:cubicBezTo>
                              <a:cubicBezTo>
                                <a:pt x="5422" y="6844"/>
                                <a:pt x="5391" y="6813"/>
                                <a:pt x="5351" y="6813"/>
                              </a:cubicBezTo>
                              <a:close/>
                              <a:moveTo>
                                <a:pt x="5351" y="6559"/>
                              </a:moveTo>
                              <a:cubicBezTo>
                                <a:pt x="5312" y="6559"/>
                                <a:pt x="5280" y="6591"/>
                                <a:pt x="5280" y="6630"/>
                              </a:cubicBezTo>
                              <a:cubicBezTo>
                                <a:pt x="5280" y="6669"/>
                                <a:pt x="5312" y="6701"/>
                                <a:pt x="5351" y="6701"/>
                              </a:cubicBezTo>
                              <a:cubicBezTo>
                                <a:pt x="5391" y="6701"/>
                                <a:pt x="5422" y="6669"/>
                                <a:pt x="5422" y="6630"/>
                              </a:cubicBezTo>
                              <a:cubicBezTo>
                                <a:pt x="5422" y="6591"/>
                                <a:pt x="5391" y="6559"/>
                                <a:pt x="5351" y="6559"/>
                              </a:cubicBezTo>
                              <a:close/>
                              <a:moveTo>
                                <a:pt x="5606" y="7066"/>
                              </a:moveTo>
                              <a:cubicBezTo>
                                <a:pt x="5567" y="7066"/>
                                <a:pt x="5535" y="7098"/>
                                <a:pt x="5535" y="7137"/>
                              </a:cubicBezTo>
                              <a:cubicBezTo>
                                <a:pt x="5535" y="7177"/>
                                <a:pt x="5567" y="7208"/>
                                <a:pt x="5606" y="7208"/>
                              </a:cubicBezTo>
                              <a:cubicBezTo>
                                <a:pt x="5645" y="7208"/>
                                <a:pt x="5677" y="7177"/>
                                <a:pt x="5677" y="7137"/>
                              </a:cubicBezTo>
                              <a:cubicBezTo>
                                <a:pt x="5677" y="7098"/>
                                <a:pt x="5645" y="7066"/>
                                <a:pt x="5606" y="7066"/>
                              </a:cubicBezTo>
                              <a:close/>
                              <a:moveTo>
                                <a:pt x="5606" y="6559"/>
                              </a:moveTo>
                              <a:cubicBezTo>
                                <a:pt x="5567" y="6559"/>
                                <a:pt x="5535" y="6591"/>
                                <a:pt x="5535" y="6630"/>
                              </a:cubicBezTo>
                              <a:cubicBezTo>
                                <a:pt x="5535" y="6669"/>
                                <a:pt x="5567" y="6701"/>
                                <a:pt x="5606" y="6701"/>
                              </a:cubicBezTo>
                              <a:cubicBezTo>
                                <a:pt x="5645" y="6701"/>
                                <a:pt x="5677" y="6669"/>
                                <a:pt x="5677" y="6630"/>
                              </a:cubicBezTo>
                              <a:cubicBezTo>
                                <a:pt x="5677" y="6591"/>
                                <a:pt x="5645" y="6559"/>
                                <a:pt x="5606" y="6559"/>
                              </a:cubicBezTo>
                              <a:close/>
                              <a:moveTo>
                                <a:pt x="5606" y="6052"/>
                              </a:moveTo>
                              <a:cubicBezTo>
                                <a:pt x="5567" y="6052"/>
                                <a:pt x="5535" y="6084"/>
                                <a:pt x="5535" y="6123"/>
                              </a:cubicBezTo>
                              <a:cubicBezTo>
                                <a:pt x="5535" y="6162"/>
                                <a:pt x="5567" y="6194"/>
                                <a:pt x="5606" y="6194"/>
                              </a:cubicBezTo>
                              <a:cubicBezTo>
                                <a:pt x="5645" y="6194"/>
                                <a:pt x="5677" y="6162"/>
                                <a:pt x="5677" y="6123"/>
                              </a:cubicBezTo>
                              <a:cubicBezTo>
                                <a:pt x="5677" y="6084"/>
                                <a:pt x="5645" y="6052"/>
                                <a:pt x="5606" y="6052"/>
                              </a:cubicBezTo>
                              <a:close/>
                              <a:moveTo>
                                <a:pt x="5606" y="5798"/>
                              </a:moveTo>
                              <a:cubicBezTo>
                                <a:pt x="5567" y="5798"/>
                                <a:pt x="5535" y="5830"/>
                                <a:pt x="5535" y="5869"/>
                              </a:cubicBezTo>
                              <a:cubicBezTo>
                                <a:pt x="5535" y="5908"/>
                                <a:pt x="5567" y="5940"/>
                                <a:pt x="5606" y="5940"/>
                              </a:cubicBezTo>
                              <a:cubicBezTo>
                                <a:pt x="5645" y="5940"/>
                                <a:pt x="5677" y="5908"/>
                                <a:pt x="5677" y="5869"/>
                              </a:cubicBezTo>
                              <a:cubicBezTo>
                                <a:pt x="5677" y="5830"/>
                                <a:pt x="5645" y="5798"/>
                                <a:pt x="5606" y="5798"/>
                              </a:cubicBezTo>
                              <a:close/>
                              <a:moveTo>
                                <a:pt x="5606" y="6305"/>
                              </a:moveTo>
                              <a:cubicBezTo>
                                <a:pt x="5567" y="6305"/>
                                <a:pt x="5535" y="6337"/>
                                <a:pt x="5535" y="6376"/>
                              </a:cubicBezTo>
                              <a:cubicBezTo>
                                <a:pt x="5535" y="6416"/>
                                <a:pt x="5567" y="6447"/>
                                <a:pt x="5606" y="6447"/>
                              </a:cubicBezTo>
                              <a:cubicBezTo>
                                <a:pt x="5645" y="6447"/>
                                <a:pt x="5677" y="6416"/>
                                <a:pt x="5677" y="6376"/>
                              </a:cubicBezTo>
                              <a:cubicBezTo>
                                <a:pt x="5677" y="6337"/>
                                <a:pt x="5645" y="6305"/>
                                <a:pt x="5606" y="6305"/>
                              </a:cubicBezTo>
                              <a:close/>
                              <a:moveTo>
                                <a:pt x="5606" y="5545"/>
                              </a:moveTo>
                              <a:cubicBezTo>
                                <a:pt x="5567" y="5545"/>
                                <a:pt x="5535" y="5576"/>
                                <a:pt x="5535" y="5616"/>
                              </a:cubicBezTo>
                              <a:cubicBezTo>
                                <a:pt x="5535" y="5655"/>
                                <a:pt x="5567" y="5687"/>
                                <a:pt x="5606" y="5687"/>
                              </a:cubicBezTo>
                              <a:cubicBezTo>
                                <a:pt x="5645" y="5687"/>
                                <a:pt x="5677" y="5655"/>
                                <a:pt x="5677" y="5616"/>
                              </a:cubicBezTo>
                              <a:cubicBezTo>
                                <a:pt x="5677" y="5576"/>
                                <a:pt x="5645" y="5545"/>
                                <a:pt x="5606" y="5545"/>
                              </a:cubicBezTo>
                              <a:close/>
                              <a:moveTo>
                                <a:pt x="5606" y="7320"/>
                              </a:moveTo>
                              <a:cubicBezTo>
                                <a:pt x="5583" y="7320"/>
                                <a:pt x="5563" y="7331"/>
                                <a:pt x="5550" y="7348"/>
                              </a:cubicBezTo>
                              <a:cubicBezTo>
                                <a:pt x="5662" y="7348"/>
                                <a:pt x="5662" y="7348"/>
                                <a:pt x="5662" y="7348"/>
                              </a:cubicBezTo>
                              <a:cubicBezTo>
                                <a:pt x="5649" y="7331"/>
                                <a:pt x="5629" y="7320"/>
                                <a:pt x="5606" y="7320"/>
                              </a:cubicBezTo>
                              <a:close/>
                              <a:moveTo>
                                <a:pt x="5606" y="6813"/>
                              </a:moveTo>
                              <a:cubicBezTo>
                                <a:pt x="5567" y="6813"/>
                                <a:pt x="5535" y="6844"/>
                                <a:pt x="5535" y="6884"/>
                              </a:cubicBezTo>
                              <a:cubicBezTo>
                                <a:pt x="5535" y="6923"/>
                                <a:pt x="5567" y="6955"/>
                                <a:pt x="5606" y="6955"/>
                              </a:cubicBezTo>
                              <a:cubicBezTo>
                                <a:pt x="5645" y="6955"/>
                                <a:pt x="5677" y="6923"/>
                                <a:pt x="5677" y="6884"/>
                              </a:cubicBezTo>
                              <a:cubicBezTo>
                                <a:pt x="5677" y="6844"/>
                                <a:pt x="5645" y="6813"/>
                                <a:pt x="5606" y="6813"/>
                              </a:cubicBezTo>
                              <a:close/>
                              <a:moveTo>
                                <a:pt x="5860" y="6813"/>
                              </a:moveTo>
                              <a:cubicBezTo>
                                <a:pt x="5821" y="6813"/>
                                <a:pt x="5790" y="6844"/>
                                <a:pt x="5790" y="6884"/>
                              </a:cubicBezTo>
                              <a:cubicBezTo>
                                <a:pt x="5790" y="6923"/>
                                <a:pt x="5821" y="6955"/>
                                <a:pt x="5860" y="6955"/>
                              </a:cubicBezTo>
                              <a:cubicBezTo>
                                <a:pt x="5900" y="6955"/>
                                <a:pt x="5932" y="6923"/>
                                <a:pt x="5932" y="6884"/>
                              </a:cubicBezTo>
                              <a:cubicBezTo>
                                <a:pt x="5932" y="6844"/>
                                <a:pt x="5900" y="6813"/>
                                <a:pt x="5860" y="6813"/>
                              </a:cubicBezTo>
                              <a:close/>
                              <a:moveTo>
                                <a:pt x="5860" y="6559"/>
                              </a:moveTo>
                              <a:cubicBezTo>
                                <a:pt x="5821" y="6559"/>
                                <a:pt x="5790" y="6591"/>
                                <a:pt x="5790" y="6630"/>
                              </a:cubicBezTo>
                              <a:cubicBezTo>
                                <a:pt x="5790" y="6669"/>
                                <a:pt x="5821" y="6701"/>
                                <a:pt x="5860" y="6701"/>
                              </a:cubicBezTo>
                              <a:cubicBezTo>
                                <a:pt x="5900" y="6701"/>
                                <a:pt x="5932" y="6669"/>
                                <a:pt x="5932" y="6630"/>
                              </a:cubicBezTo>
                              <a:cubicBezTo>
                                <a:pt x="5932" y="6591"/>
                                <a:pt x="5900" y="6559"/>
                                <a:pt x="5860" y="6559"/>
                              </a:cubicBezTo>
                              <a:close/>
                              <a:moveTo>
                                <a:pt x="5860" y="6052"/>
                              </a:moveTo>
                              <a:cubicBezTo>
                                <a:pt x="5821" y="6052"/>
                                <a:pt x="5790" y="6083"/>
                                <a:pt x="5790" y="6123"/>
                              </a:cubicBezTo>
                              <a:cubicBezTo>
                                <a:pt x="5790" y="6162"/>
                                <a:pt x="5821" y="6194"/>
                                <a:pt x="5860" y="6194"/>
                              </a:cubicBezTo>
                              <a:cubicBezTo>
                                <a:pt x="5900" y="6194"/>
                                <a:pt x="5932" y="6162"/>
                                <a:pt x="5932" y="6123"/>
                              </a:cubicBezTo>
                              <a:cubicBezTo>
                                <a:pt x="5932" y="6083"/>
                                <a:pt x="5900" y="6052"/>
                                <a:pt x="5860" y="6052"/>
                              </a:cubicBezTo>
                              <a:close/>
                              <a:moveTo>
                                <a:pt x="5860" y="5798"/>
                              </a:moveTo>
                              <a:cubicBezTo>
                                <a:pt x="5821" y="5798"/>
                                <a:pt x="5790" y="5830"/>
                                <a:pt x="5790" y="5869"/>
                              </a:cubicBezTo>
                              <a:cubicBezTo>
                                <a:pt x="5790" y="5908"/>
                                <a:pt x="5821" y="5940"/>
                                <a:pt x="5860" y="5940"/>
                              </a:cubicBezTo>
                              <a:cubicBezTo>
                                <a:pt x="5900" y="5940"/>
                                <a:pt x="5932" y="5908"/>
                                <a:pt x="5932" y="5869"/>
                              </a:cubicBezTo>
                              <a:cubicBezTo>
                                <a:pt x="5932" y="5830"/>
                                <a:pt x="5900" y="5798"/>
                                <a:pt x="5860" y="5798"/>
                              </a:cubicBezTo>
                              <a:close/>
                              <a:moveTo>
                                <a:pt x="5860" y="7320"/>
                              </a:moveTo>
                              <a:cubicBezTo>
                                <a:pt x="5838" y="7320"/>
                                <a:pt x="5818" y="7331"/>
                                <a:pt x="5805" y="7348"/>
                              </a:cubicBezTo>
                              <a:cubicBezTo>
                                <a:pt x="5917" y="7348"/>
                                <a:pt x="5917" y="7348"/>
                                <a:pt x="5917" y="7348"/>
                              </a:cubicBezTo>
                              <a:cubicBezTo>
                                <a:pt x="5904" y="7331"/>
                                <a:pt x="5883" y="7320"/>
                                <a:pt x="5860" y="7320"/>
                              </a:cubicBezTo>
                              <a:close/>
                              <a:moveTo>
                                <a:pt x="5860" y="6305"/>
                              </a:moveTo>
                              <a:cubicBezTo>
                                <a:pt x="5821" y="6305"/>
                                <a:pt x="5790" y="6337"/>
                                <a:pt x="5790" y="6376"/>
                              </a:cubicBezTo>
                              <a:cubicBezTo>
                                <a:pt x="5790" y="6416"/>
                                <a:pt x="5821" y="6447"/>
                                <a:pt x="5860" y="6447"/>
                              </a:cubicBezTo>
                              <a:cubicBezTo>
                                <a:pt x="5900" y="6447"/>
                                <a:pt x="5932" y="6416"/>
                                <a:pt x="5932" y="6376"/>
                              </a:cubicBezTo>
                              <a:cubicBezTo>
                                <a:pt x="5932" y="6337"/>
                                <a:pt x="5900" y="6305"/>
                                <a:pt x="5860" y="6305"/>
                              </a:cubicBezTo>
                              <a:close/>
                              <a:moveTo>
                                <a:pt x="5860" y="7066"/>
                              </a:moveTo>
                              <a:cubicBezTo>
                                <a:pt x="5821" y="7066"/>
                                <a:pt x="5790" y="7098"/>
                                <a:pt x="5790" y="7137"/>
                              </a:cubicBezTo>
                              <a:cubicBezTo>
                                <a:pt x="5790" y="7177"/>
                                <a:pt x="5821" y="7208"/>
                                <a:pt x="5860" y="7208"/>
                              </a:cubicBezTo>
                              <a:cubicBezTo>
                                <a:pt x="5900" y="7208"/>
                                <a:pt x="5932" y="7177"/>
                                <a:pt x="5932" y="7137"/>
                              </a:cubicBezTo>
                              <a:cubicBezTo>
                                <a:pt x="5932" y="7098"/>
                                <a:pt x="5900" y="7066"/>
                                <a:pt x="5860" y="7066"/>
                              </a:cubicBezTo>
                              <a:close/>
                              <a:moveTo>
                                <a:pt x="5860" y="5545"/>
                              </a:moveTo>
                              <a:cubicBezTo>
                                <a:pt x="5821" y="5545"/>
                                <a:pt x="5790" y="5576"/>
                                <a:pt x="5790" y="5616"/>
                              </a:cubicBezTo>
                              <a:cubicBezTo>
                                <a:pt x="5790" y="5655"/>
                                <a:pt x="5821" y="5687"/>
                                <a:pt x="5860" y="5687"/>
                              </a:cubicBezTo>
                              <a:cubicBezTo>
                                <a:pt x="5900" y="5687"/>
                                <a:pt x="5932" y="5655"/>
                                <a:pt x="5932" y="5616"/>
                              </a:cubicBezTo>
                              <a:cubicBezTo>
                                <a:pt x="5932" y="5576"/>
                                <a:pt x="5900" y="5545"/>
                                <a:pt x="5860" y="5545"/>
                              </a:cubicBezTo>
                              <a:close/>
                              <a:moveTo>
                                <a:pt x="6115" y="6052"/>
                              </a:moveTo>
                              <a:cubicBezTo>
                                <a:pt x="6076" y="6052"/>
                                <a:pt x="6044" y="6084"/>
                                <a:pt x="6044" y="6123"/>
                              </a:cubicBezTo>
                              <a:cubicBezTo>
                                <a:pt x="6044" y="6162"/>
                                <a:pt x="6076" y="6194"/>
                                <a:pt x="6115" y="6194"/>
                              </a:cubicBezTo>
                              <a:cubicBezTo>
                                <a:pt x="6154" y="6194"/>
                                <a:pt x="6186" y="6162"/>
                                <a:pt x="6186" y="6123"/>
                              </a:cubicBezTo>
                              <a:cubicBezTo>
                                <a:pt x="6186" y="6084"/>
                                <a:pt x="6154" y="6052"/>
                                <a:pt x="6115" y="6052"/>
                              </a:cubicBezTo>
                              <a:close/>
                              <a:moveTo>
                                <a:pt x="6115" y="6305"/>
                              </a:moveTo>
                              <a:cubicBezTo>
                                <a:pt x="6076" y="6305"/>
                                <a:pt x="6044" y="6337"/>
                                <a:pt x="6044" y="6376"/>
                              </a:cubicBezTo>
                              <a:cubicBezTo>
                                <a:pt x="6044" y="6416"/>
                                <a:pt x="6076" y="6447"/>
                                <a:pt x="6115" y="6447"/>
                              </a:cubicBezTo>
                              <a:cubicBezTo>
                                <a:pt x="6154" y="6447"/>
                                <a:pt x="6186" y="6416"/>
                                <a:pt x="6186" y="6376"/>
                              </a:cubicBezTo>
                              <a:cubicBezTo>
                                <a:pt x="6186" y="6337"/>
                                <a:pt x="6154" y="6305"/>
                                <a:pt x="6115" y="6305"/>
                              </a:cubicBezTo>
                              <a:close/>
                              <a:moveTo>
                                <a:pt x="6115" y="6813"/>
                              </a:moveTo>
                              <a:cubicBezTo>
                                <a:pt x="6076" y="6813"/>
                                <a:pt x="6044" y="6844"/>
                                <a:pt x="6044" y="6884"/>
                              </a:cubicBezTo>
                              <a:cubicBezTo>
                                <a:pt x="6044" y="6923"/>
                                <a:pt x="6076" y="6955"/>
                                <a:pt x="6115" y="6955"/>
                              </a:cubicBezTo>
                              <a:cubicBezTo>
                                <a:pt x="6154" y="6955"/>
                                <a:pt x="6186" y="6923"/>
                                <a:pt x="6186" y="6884"/>
                              </a:cubicBezTo>
                              <a:cubicBezTo>
                                <a:pt x="6186" y="6844"/>
                                <a:pt x="6154" y="6813"/>
                                <a:pt x="6115" y="6813"/>
                              </a:cubicBezTo>
                              <a:close/>
                              <a:moveTo>
                                <a:pt x="6115" y="7066"/>
                              </a:moveTo>
                              <a:cubicBezTo>
                                <a:pt x="6076" y="7066"/>
                                <a:pt x="6044" y="7098"/>
                                <a:pt x="6044" y="7137"/>
                              </a:cubicBezTo>
                              <a:cubicBezTo>
                                <a:pt x="6044" y="7177"/>
                                <a:pt x="6076" y="7208"/>
                                <a:pt x="6115" y="7208"/>
                              </a:cubicBezTo>
                              <a:cubicBezTo>
                                <a:pt x="6154" y="7208"/>
                                <a:pt x="6186" y="7177"/>
                                <a:pt x="6186" y="7137"/>
                              </a:cubicBezTo>
                              <a:cubicBezTo>
                                <a:pt x="6186" y="7098"/>
                                <a:pt x="6154" y="7066"/>
                                <a:pt x="6115" y="7066"/>
                              </a:cubicBezTo>
                              <a:close/>
                              <a:moveTo>
                                <a:pt x="6115" y="6559"/>
                              </a:moveTo>
                              <a:cubicBezTo>
                                <a:pt x="6076" y="6559"/>
                                <a:pt x="6044" y="6591"/>
                                <a:pt x="6044" y="6630"/>
                              </a:cubicBezTo>
                              <a:cubicBezTo>
                                <a:pt x="6044" y="6669"/>
                                <a:pt x="6076" y="6701"/>
                                <a:pt x="6115" y="6701"/>
                              </a:cubicBezTo>
                              <a:cubicBezTo>
                                <a:pt x="6154" y="6701"/>
                                <a:pt x="6186" y="6669"/>
                                <a:pt x="6186" y="6630"/>
                              </a:cubicBezTo>
                              <a:cubicBezTo>
                                <a:pt x="6186" y="6591"/>
                                <a:pt x="6154" y="6559"/>
                                <a:pt x="6115" y="6559"/>
                              </a:cubicBezTo>
                              <a:close/>
                              <a:moveTo>
                                <a:pt x="6115" y="5545"/>
                              </a:moveTo>
                              <a:cubicBezTo>
                                <a:pt x="6076" y="5545"/>
                                <a:pt x="6044" y="5576"/>
                                <a:pt x="6044" y="5616"/>
                              </a:cubicBezTo>
                              <a:cubicBezTo>
                                <a:pt x="6044" y="5655"/>
                                <a:pt x="6076" y="5687"/>
                                <a:pt x="6115" y="5687"/>
                              </a:cubicBezTo>
                              <a:cubicBezTo>
                                <a:pt x="6154" y="5687"/>
                                <a:pt x="6186" y="5655"/>
                                <a:pt x="6186" y="5616"/>
                              </a:cubicBezTo>
                              <a:cubicBezTo>
                                <a:pt x="6186" y="5576"/>
                                <a:pt x="6154" y="5545"/>
                                <a:pt x="6115" y="5545"/>
                              </a:cubicBezTo>
                              <a:close/>
                              <a:moveTo>
                                <a:pt x="6115" y="5798"/>
                              </a:moveTo>
                              <a:cubicBezTo>
                                <a:pt x="6076" y="5798"/>
                                <a:pt x="6044" y="5830"/>
                                <a:pt x="6044" y="5869"/>
                              </a:cubicBezTo>
                              <a:cubicBezTo>
                                <a:pt x="6044" y="5908"/>
                                <a:pt x="6076" y="5940"/>
                                <a:pt x="6115" y="5940"/>
                              </a:cubicBezTo>
                              <a:cubicBezTo>
                                <a:pt x="6154" y="5940"/>
                                <a:pt x="6186" y="5908"/>
                                <a:pt x="6186" y="5869"/>
                              </a:cubicBezTo>
                              <a:cubicBezTo>
                                <a:pt x="6186" y="5830"/>
                                <a:pt x="6154" y="5798"/>
                                <a:pt x="6115" y="5798"/>
                              </a:cubicBezTo>
                              <a:close/>
                              <a:moveTo>
                                <a:pt x="6115" y="7320"/>
                              </a:moveTo>
                              <a:cubicBezTo>
                                <a:pt x="6092" y="7320"/>
                                <a:pt x="6072" y="7331"/>
                                <a:pt x="6059" y="7348"/>
                              </a:cubicBezTo>
                              <a:cubicBezTo>
                                <a:pt x="6171" y="7348"/>
                                <a:pt x="6171" y="7348"/>
                                <a:pt x="6171" y="7348"/>
                              </a:cubicBezTo>
                              <a:cubicBezTo>
                                <a:pt x="6158" y="7331"/>
                                <a:pt x="6138" y="7320"/>
                                <a:pt x="6115" y="7320"/>
                              </a:cubicBezTo>
                              <a:close/>
                              <a:moveTo>
                                <a:pt x="6370" y="6559"/>
                              </a:moveTo>
                              <a:cubicBezTo>
                                <a:pt x="6331" y="6559"/>
                                <a:pt x="6299" y="6591"/>
                                <a:pt x="6299" y="6630"/>
                              </a:cubicBezTo>
                              <a:cubicBezTo>
                                <a:pt x="6299" y="6669"/>
                                <a:pt x="6331" y="6701"/>
                                <a:pt x="6370" y="6701"/>
                              </a:cubicBezTo>
                              <a:cubicBezTo>
                                <a:pt x="6409" y="6701"/>
                                <a:pt x="6441" y="6669"/>
                                <a:pt x="6441" y="6630"/>
                              </a:cubicBezTo>
                              <a:cubicBezTo>
                                <a:pt x="6441" y="6591"/>
                                <a:pt x="6409" y="6559"/>
                                <a:pt x="6370" y="6559"/>
                              </a:cubicBezTo>
                              <a:close/>
                              <a:moveTo>
                                <a:pt x="6370" y="5798"/>
                              </a:moveTo>
                              <a:cubicBezTo>
                                <a:pt x="6331" y="5798"/>
                                <a:pt x="6299" y="5830"/>
                                <a:pt x="6299" y="5869"/>
                              </a:cubicBezTo>
                              <a:cubicBezTo>
                                <a:pt x="6299" y="5908"/>
                                <a:pt x="6331" y="5940"/>
                                <a:pt x="6370" y="5940"/>
                              </a:cubicBezTo>
                              <a:cubicBezTo>
                                <a:pt x="6409" y="5940"/>
                                <a:pt x="6441" y="5908"/>
                                <a:pt x="6441" y="5869"/>
                              </a:cubicBezTo>
                              <a:cubicBezTo>
                                <a:pt x="6441" y="5830"/>
                                <a:pt x="6409" y="5798"/>
                                <a:pt x="6370" y="5798"/>
                              </a:cubicBezTo>
                              <a:close/>
                              <a:moveTo>
                                <a:pt x="6370" y="6052"/>
                              </a:moveTo>
                              <a:cubicBezTo>
                                <a:pt x="6331" y="6052"/>
                                <a:pt x="6299" y="6084"/>
                                <a:pt x="6299" y="6123"/>
                              </a:cubicBezTo>
                              <a:cubicBezTo>
                                <a:pt x="6299" y="6162"/>
                                <a:pt x="6331" y="6194"/>
                                <a:pt x="6370" y="6194"/>
                              </a:cubicBezTo>
                              <a:cubicBezTo>
                                <a:pt x="6409" y="6194"/>
                                <a:pt x="6441" y="6162"/>
                                <a:pt x="6441" y="6123"/>
                              </a:cubicBezTo>
                              <a:cubicBezTo>
                                <a:pt x="6441" y="6084"/>
                                <a:pt x="6409" y="6052"/>
                                <a:pt x="6370" y="6052"/>
                              </a:cubicBezTo>
                              <a:close/>
                              <a:moveTo>
                                <a:pt x="6370" y="5545"/>
                              </a:moveTo>
                              <a:cubicBezTo>
                                <a:pt x="6331" y="5545"/>
                                <a:pt x="6299" y="5576"/>
                                <a:pt x="6299" y="5616"/>
                              </a:cubicBezTo>
                              <a:cubicBezTo>
                                <a:pt x="6299" y="5655"/>
                                <a:pt x="6331" y="5687"/>
                                <a:pt x="6370" y="5687"/>
                              </a:cubicBezTo>
                              <a:cubicBezTo>
                                <a:pt x="6409" y="5687"/>
                                <a:pt x="6441" y="5655"/>
                                <a:pt x="6441" y="5616"/>
                              </a:cubicBezTo>
                              <a:cubicBezTo>
                                <a:pt x="6441" y="5576"/>
                                <a:pt x="6409" y="5545"/>
                                <a:pt x="6370" y="5545"/>
                              </a:cubicBezTo>
                              <a:close/>
                              <a:moveTo>
                                <a:pt x="6370" y="7320"/>
                              </a:moveTo>
                              <a:cubicBezTo>
                                <a:pt x="6347" y="7320"/>
                                <a:pt x="6327" y="7331"/>
                                <a:pt x="6314" y="7348"/>
                              </a:cubicBezTo>
                              <a:cubicBezTo>
                                <a:pt x="6426" y="7348"/>
                                <a:pt x="6426" y="7348"/>
                                <a:pt x="6426" y="7348"/>
                              </a:cubicBezTo>
                              <a:cubicBezTo>
                                <a:pt x="6413" y="7331"/>
                                <a:pt x="6393" y="7320"/>
                                <a:pt x="6370" y="7320"/>
                              </a:cubicBezTo>
                              <a:close/>
                              <a:moveTo>
                                <a:pt x="6370" y="7066"/>
                              </a:moveTo>
                              <a:cubicBezTo>
                                <a:pt x="6331" y="7066"/>
                                <a:pt x="6299" y="7098"/>
                                <a:pt x="6299" y="7137"/>
                              </a:cubicBezTo>
                              <a:cubicBezTo>
                                <a:pt x="6299" y="7177"/>
                                <a:pt x="6331" y="7208"/>
                                <a:pt x="6370" y="7208"/>
                              </a:cubicBezTo>
                              <a:cubicBezTo>
                                <a:pt x="6409" y="7208"/>
                                <a:pt x="6441" y="7177"/>
                                <a:pt x="6441" y="7137"/>
                              </a:cubicBezTo>
                              <a:cubicBezTo>
                                <a:pt x="6441" y="7098"/>
                                <a:pt x="6409" y="7066"/>
                                <a:pt x="6370" y="7066"/>
                              </a:cubicBezTo>
                              <a:close/>
                              <a:moveTo>
                                <a:pt x="6370" y="6305"/>
                              </a:moveTo>
                              <a:cubicBezTo>
                                <a:pt x="6331" y="6305"/>
                                <a:pt x="6299" y="6337"/>
                                <a:pt x="6299" y="6376"/>
                              </a:cubicBezTo>
                              <a:cubicBezTo>
                                <a:pt x="6299" y="6416"/>
                                <a:pt x="6331" y="6447"/>
                                <a:pt x="6370" y="6447"/>
                              </a:cubicBezTo>
                              <a:cubicBezTo>
                                <a:pt x="6409" y="6447"/>
                                <a:pt x="6441" y="6416"/>
                                <a:pt x="6441" y="6376"/>
                              </a:cubicBezTo>
                              <a:cubicBezTo>
                                <a:pt x="6441" y="6337"/>
                                <a:pt x="6409" y="6305"/>
                                <a:pt x="6370" y="6305"/>
                              </a:cubicBezTo>
                              <a:close/>
                              <a:moveTo>
                                <a:pt x="6370" y="6813"/>
                              </a:moveTo>
                              <a:cubicBezTo>
                                <a:pt x="6331" y="6813"/>
                                <a:pt x="6299" y="6844"/>
                                <a:pt x="6299" y="6884"/>
                              </a:cubicBezTo>
                              <a:cubicBezTo>
                                <a:pt x="6299" y="6923"/>
                                <a:pt x="6331" y="6955"/>
                                <a:pt x="6370" y="6955"/>
                              </a:cubicBezTo>
                              <a:cubicBezTo>
                                <a:pt x="6409" y="6955"/>
                                <a:pt x="6441" y="6923"/>
                                <a:pt x="6441" y="6884"/>
                              </a:cubicBezTo>
                              <a:cubicBezTo>
                                <a:pt x="6441" y="6844"/>
                                <a:pt x="6409" y="6813"/>
                                <a:pt x="6370" y="6813"/>
                              </a:cubicBezTo>
                              <a:close/>
                              <a:moveTo>
                                <a:pt x="6624" y="5798"/>
                              </a:moveTo>
                              <a:cubicBezTo>
                                <a:pt x="6585" y="5798"/>
                                <a:pt x="6553" y="5830"/>
                                <a:pt x="6553" y="5869"/>
                              </a:cubicBezTo>
                              <a:cubicBezTo>
                                <a:pt x="6553" y="5908"/>
                                <a:pt x="6585" y="5940"/>
                                <a:pt x="6624" y="5940"/>
                              </a:cubicBezTo>
                              <a:cubicBezTo>
                                <a:pt x="6664" y="5940"/>
                                <a:pt x="6695" y="5908"/>
                                <a:pt x="6695" y="5869"/>
                              </a:cubicBezTo>
                              <a:cubicBezTo>
                                <a:pt x="6695" y="5830"/>
                                <a:pt x="6664" y="5798"/>
                                <a:pt x="6624" y="5798"/>
                              </a:cubicBezTo>
                              <a:close/>
                              <a:moveTo>
                                <a:pt x="6624" y="7320"/>
                              </a:moveTo>
                              <a:cubicBezTo>
                                <a:pt x="6602" y="7320"/>
                                <a:pt x="6581" y="7331"/>
                                <a:pt x="6568" y="7348"/>
                              </a:cubicBezTo>
                              <a:cubicBezTo>
                                <a:pt x="6680" y="7348"/>
                                <a:pt x="6680" y="7348"/>
                                <a:pt x="6680" y="7348"/>
                              </a:cubicBezTo>
                              <a:cubicBezTo>
                                <a:pt x="6668" y="7331"/>
                                <a:pt x="6647" y="7320"/>
                                <a:pt x="6624" y="7320"/>
                              </a:cubicBezTo>
                              <a:close/>
                              <a:moveTo>
                                <a:pt x="6624" y="5545"/>
                              </a:moveTo>
                              <a:cubicBezTo>
                                <a:pt x="6585" y="5545"/>
                                <a:pt x="6553" y="5576"/>
                                <a:pt x="6553" y="5616"/>
                              </a:cubicBezTo>
                              <a:cubicBezTo>
                                <a:pt x="6553" y="5655"/>
                                <a:pt x="6585" y="5687"/>
                                <a:pt x="6624" y="5687"/>
                              </a:cubicBezTo>
                              <a:cubicBezTo>
                                <a:pt x="6664" y="5687"/>
                                <a:pt x="6695" y="5655"/>
                                <a:pt x="6695" y="5616"/>
                              </a:cubicBezTo>
                              <a:cubicBezTo>
                                <a:pt x="6695" y="5576"/>
                                <a:pt x="6664" y="5545"/>
                                <a:pt x="6624" y="5545"/>
                              </a:cubicBezTo>
                              <a:close/>
                              <a:moveTo>
                                <a:pt x="6624" y="6052"/>
                              </a:moveTo>
                              <a:cubicBezTo>
                                <a:pt x="6585" y="6052"/>
                                <a:pt x="6553" y="6083"/>
                                <a:pt x="6553" y="6123"/>
                              </a:cubicBezTo>
                              <a:cubicBezTo>
                                <a:pt x="6553" y="6162"/>
                                <a:pt x="6585" y="6194"/>
                                <a:pt x="6624" y="6194"/>
                              </a:cubicBezTo>
                              <a:cubicBezTo>
                                <a:pt x="6664" y="6194"/>
                                <a:pt x="6695" y="6162"/>
                                <a:pt x="6695" y="6123"/>
                              </a:cubicBezTo>
                              <a:cubicBezTo>
                                <a:pt x="6695" y="6083"/>
                                <a:pt x="6664" y="6052"/>
                                <a:pt x="6624" y="6052"/>
                              </a:cubicBezTo>
                              <a:close/>
                              <a:moveTo>
                                <a:pt x="6624" y="7066"/>
                              </a:moveTo>
                              <a:cubicBezTo>
                                <a:pt x="6585" y="7066"/>
                                <a:pt x="6553" y="7098"/>
                                <a:pt x="6553" y="7137"/>
                              </a:cubicBezTo>
                              <a:cubicBezTo>
                                <a:pt x="6553" y="7177"/>
                                <a:pt x="6585" y="7208"/>
                                <a:pt x="6624" y="7208"/>
                              </a:cubicBezTo>
                              <a:cubicBezTo>
                                <a:pt x="6664" y="7208"/>
                                <a:pt x="6695" y="7177"/>
                                <a:pt x="6695" y="7137"/>
                              </a:cubicBezTo>
                              <a:cubicBezTo>
                                <a:pt x="6695" y="7098"/>
                                <a:pt x="6664" y="7066"/>
                                <a:pt x="6624" y="7066"/>
                              </a:cubicBezTo>
                              <a:close/>
                              <a:moveTo>
                                <a:pt x="6624" y="6813"/>
                              </a:moveTo>
                              <a:cubicBezTo>
                                <a:pt x="6585" y="6813"/>
                                <a:pt x="6553" y="6844"/>
                                <a:pt x="6553" y="6884"/>
                              </a:cubicBezTo>
                              <a:cubicBezTo>
                                <a:pt x="6553" y="6923"/>
                                <a:pt x="6585" y="6955"/>
                                <a:pt x="6624" y="6955"/>
                              </a:cubicBezTo>
                              <a:cubicBezTo>
                                <a:pt x="6664" y="6955"/>
                                <a:pt x="6695" y="6923"/>
                                <a:pt x="6695" y="6884"/>
                              </a:cubicBezTo>
                              <a:cubicBezTo>
                                <a:pt x="6695" y="6844"/>
                                <a:pt x="6664" y="6813"/>
                                <a:pt x="6624" y="6813"/>
                              </a:cubicBezTo>
                              <a:close/>
                              <a:moveTo>
                                <a:pt x="6624" y="6305"/>
                              </a:moveTo>
                              <a:cubicBezTo>
                                <a:pt x="6585" y="6305"/>
                                <a:pt x="6553" y="6337"/>
                                <a:pt x="6553" y="6376"/>
                              </a:cubicBezTo>
                              <a:cubicBezTo>
                                <a:pt x="6553" y="6416"/>
                                <a:pt x="6585" y="6447"/>
                                <a:pt x="6624" y="6447"/>
                              </a:cubicBezTo>
                              <a:cubicBezTo>
                                <a:pt x="6664" y="6447"/>
                                <a:pt x="6695" y="6416"/>
                                <a:pt x="6695" y="6376"/>
                              </a:cubicBezTo>
                              <a:cubicBezTo>
                                <a:pt x="6695" y="6337"/>
                                <a:pt x="6664" y="6305"/>
                                <a:pt x="6624" y="6305"/>
                              </a:cubicBezTo>
                              <a:close/>
                              <a:moveTo>
                                <a:pt x="6624" y="6559"/>
                              </a:moveTo>
                              <a:cubicBezTo>
                                <a:pt x="6585" y="6559"/>
                                <a:pt x="6553" y="6591"/>
                                <a:pt x="6553" y="6630"/>
                              </a:cubicBezTo>
                              <a:cubicBezTo>
                                <a:pt x="6553" y="6669"/>
                                <a:pt x="6585" y="6701"/>
                                <a:pt x="6624" y="6701"/>
                              </a:cubicBezTo>
                              <a:cubicBezTo>
                                <a:pt x="6664" y="6701"/>
                                <a:pt x="6695" y="6669"/>
                                <a:pt x="6695" y="6630"/>
                              </a:cubicBezTo>
                              <a:cubicBezTo>
                                <a:pt x="6695" y="6591"/>
                                <a:pt x="6664" y="6559"/>
                                <a:pt x="6624" y="6559"/>
                              </a:cubicBezTo>
                              <a:close/>
                              <a:moveTo>
                                <a:pt x="6879" y="7066"/>
                              </a:moveTo>
                              <a:cubicBezTo>
                                <a:pt x="6840" y="7066"/>
                                <a:pt x="6808" y="7098"/>
                                <a:pt x="6808" y="7137"/>
                              </a:cubicBezTo>
                              <a:cubicBezTo>
                                <a:pt x="6808" y="7176"/>
                                <a:pt x="6840" y="7208"/>
                                <a:pt x="6879" y="7208"/>
                              </a:cubicBezTo>
                              <a:cubicBezTo>
                                <a:pt x="6918" y="7208"/>
                                <a:pt x="6950" y="7176"/>
                                <a:pt x="6950" y="7137"/>
                              </a:cubicBezTo>
                              <a:cubicBezTo>
                                <a:pt x="6950" y="7098"/>
                                <a:pt x="6918" y="7066"/>
                                <a:pt x="6879" y="7066"/>
                              </a:cubicBezTo>
                              <a:close/>
                              <a:moveTo>
                                <a:pt x="6879" y="5798"/>
                              </a:moveTo>
                              <a:cubicBezTo>
                                <a:pt x="6840" y="5798"/>
                                <a:pt x="6808" y="5830"/>
                                <a:pt x="6808" y="5869"/>
                              </a:cubicBezTo>
                              <a:cubicBezTo>
                                <a:pt x="6808" y="5908"/>
                                <a:pt x="6840" y="5940"/>
                                <a:pt x="6879" y="5940"/>
                              </a:cubicBezTo>
                              <a:cubicBezTo>
                                <a:pt x="6918" y="5940"/>
                                <a:pt x="6950" y="5908"/>
                                <a:pt x="6950" y="5869"/>
                              </a:cubicBezTo>
                              <a:cubicBezTo>
                                <a:pt x="6950" y="5830"/>
                                <a:pt x="6918" y="5798"/>
                                <a:pt x="6879" y="5798"/>
                              </a:cubicBezTo>
                              <a:close/>
                              <a:moveTo>
                                <a:pt x="6879" y="5545"/>
                              </a:moveTo>
                              <a:cubicBezTo>
                                <a:pt x="6840" y="5545"/>
                                <a:pt x="6808" y="5576"/>
                                <a:pt x="6808" y="5616"/>
                              </a:cubicBezTo>
                              <a:cubicBezTo>
                                <a:pt x="6808" y="5655"/>
                                <a:pt x="6840" y="5687"/>
                                <a:pt x="6879" y="5687"/>
                              </a:cubicBezTo>
                              <a:cubicBezTo>
                                <a:pt x="6918" y="5687"/>
                                <a:pt x="6950" y="5655"/>
                                <a:pt x="6950" y="5616"/>
                              </a:cubicBezTo>
                              <a:cubicBezTo>
                                <a:pt x="6950" y="5576"/>
                                <a:pt x="6918" y="5545"/>
                                <a:pt x="6879" y="5545"/>
                              </a:cubicBezTo>
                              <a:close/>
                              <a:moveTo>
                                <a:pt x="6879" y="6052"/>
                              </a:moveTo>
                              <a:cubicBezTo>
                                <a:pt x="6840" y="6052"/>
                                <a:pt x="6808" y="6084"/>
                                <a:pt x="6808" y="6123"/>
                              </a:cubicBezTo>
                              <a:cubicBezTo>
                                <a:pt x="6808" y="6162"/>
                                <a:pt x="6840" y="6194"/>
                                <a:pt x="6879" y="6194"/>
                              </a:cubicBezTo>
                              <a:cubicBezTo>
                                <a:pt x="6918" y="6194"/>
                                <a:pt x="6950" y="6162"/>
                                <a:pt x="6950" y="6123"/>
                              </a:cubicBezTo>
                              <a:cubicBezTo>
                                <a:pt x="6950" y="6084"/>
                                <a:pt x="6918" y="6052"/>
                                <a:pt x="6879" y="6052"/>
                              </a:cubicBezTo>
                              <a:close/>
                              <a:moveTo>
                                <a:pt x="6879" y="6813"/>
                              </a:moveTo>
                              <a:cubicBezTo>
                                <a:pt x="6840" y="6813"/>
                                <a:pt x="6808" y="6844"/>
                                <a:pt x="6808" y="6884"/>
                              </a:cubicBezTo>
                              <a:cubicBezTo>
                                <a:pt x="6808" y="6923"/>
                                <a:pt x="6840" y="6955"/>
                                <a:pt x="6879" y="6955"/>
                              </a:cubicBezTo>
                              <a:cubicBezTo>
                                <a:pt x="6918" y="6955"/>
                                <a:pt x="6950" y="6923"/>
                                <a:pt x="6950" y="6884"/>
                              </a:cubicBezTo>
                              <a:cubicBezTo>
                                <a:pt x="6950" y="6844"/>
                                <a:pt x="6918" y="6813"/>
                                <a:pt x="6879" y="6813"/>
                              </a:cubicBezTo>
                              <a:close/>
                              <a:moveTo>
                                <a:pt x="6879" y="6559"/>
                              </a:moveTo>
                              <a:cubicBezTo>
                                <a:pt x="6840" y="6559"/>
                                <a:pt x="6808" y="6591"/>
                                <a:pt x="6808" y="6630"/>
                              </a:cubicBezTo>
                              <a:cubicBezTo>
                                <a:pt x="6808" y="6669"/>
                                <a:pt x="6840" y="6701"/>
                                <a:pt x="6879" y="6701"/>
                              </a:cubicBezTo>
                              <a:cubicBezTo>
                                <a:pt x="6918" y="6701"/>
                                <a:pt x="6950" y="6669"/>
                                <a:pt x="6950" y="6630"/>
                              </a:cubicBezTo>
                              <a:cubicBezTo>
                                <a:pt x="6950" y="6591"/>
                                <a:pt x="6918" y="6559"/>
                                <a:pt x="6879" y="6559"/>
                              </a:cubicBezTo>
                              <a:close/>
                              <a:moveTo>
                                <a:pt x="6879" y="6305"/>
                              </a:moveTo>
                              <a:cubicBezTo>
                                <a:pt x="6840" y="6305"/>
                                <a:pt x="6808" y="6337"/>
                                <a:pt x="6808" y="6376"/>
                              </a:cubicBezTo>
                              <a:cubicBezTo>
                                <a:pt x="6808" y="6416"/>
                                <a:pt x="6840" y="6447"/>
                                <a:pt x="6879" y="6447"/>
                              </a:cubicBezTo>
                              <a:cubicBezTo>
                                <a:pt x="6918" y="6447"/>
                                <a:pt x="6950" y="6416"/>
                                <a:pt x="6950" y="6376"/>
                              </a:cubicBezTo>
                              <a:cubicBezTo>
                                <a:pt x="6950" y="6337"/>
                                <a:pt x="6918" y="6305"/>
                                <a:pt x="6879" y="6305"/>
                              </a:cubicBezTo>
                              <a:close/>
                              <a:moveTo>
                                <a:pt x="6879" y="7320"/>
                              </a:moveTo>
                              <a:cubicBezTo>
                                <a:pt x="6856" y="7320"/>
                                <a:pt x="6836" y="7331"/>
                                <a:pt x="6823" y="7348"/>
                              </a:cubicBezTo>
                              <a:cubicBezTo>
                                <a:pt x="6935" y="7348"/>
                                <a:pt x="6935" y="7348"/>
                                <a:pt x="6935" y="7348"/>
                              </a:cubicBezTo>
                              <a:cubicBezTo>
                                <a:pt x="6922" y="7331"/>
                                <a:pt x="6902" y="7320"/>
                                <a:pt x="6879" y="7320"/>
                              </a:cubicBezTo>
                              <a:close/>
                              <a:moveTo>
                                <a:pt x="7134" y="6559"/>
                              </a:moveTo>
                              <a:cubicBezTo>
                                <a:pt x="7094" y="6559"/>
                                <a:pt x="7063" y="6591"/>
                                <a:pt x="7063" y="6630"/>
                              </a:cubicBezTo>
                              <a:cubicBezTo>
                                <a:pt x="7063" y="6669"/>
                                <a:pt x="7094" y="6701"/>
                                <a:pt x="7134" y="6701"/>
                              </a:cubicBezTo>
                              <a:cubicBezTo>
                                <a:pt x="7173" y="6701"/>
                                <a:pt x="7205" y="6669"/>
                                <a:pt x="7205" y="6630"/>
                              </a:cubicBezTo>
                              <a:cubicBezTo>
                                <a:pt x="7205" y="6591"/>
                                <a:pt x="7173" y="6559"/>
                                <a:pt x="7134" y="6559"/>
                              </a:cubicBezTo>
                              <a:close/>
                              <a:moveTo>
                                <a:pt x="7134" y="6305"/>
                              </a:moveTo>
                              <a:cubicBezTo>
                                <a:pt x="7094" y="6305"/>
                                <a:pt x="7063" y="6337"/>
                                <a:pt x="7063" y="6376"/>
                              </a:cubicBezTo>
                              <a:cubicBezTo>
                                <a:pt x="7063" y="6416"/>
                                <a:pt x="7094" y="6447"/>
                                <a:pt x="7134" y="6447"/>
                              </a:cubicBezTo>
                              <a:cubicBezTo>
                                <a:pt x="7173" y="6447"/>
                                <a:pt x="7205" y="6416"/>
                                <a:pt x="7205" y="6376"/>
                              </a:cubicBezTo>
                              <a:cubicBezTo>
                                <a:pt x="7205" y="6337"/>
                                <a:pt x="7173" y="6305"/>
                                <a:pt x="7134" y="6305"/>
                              </a:cubicBezTo>
                              <a:close/>
                              <a:moveTo>
                                <a:pt x="7134" y="7320"/>
                              </a:moveTo>
                              <a:cubicBezTo>
                                <a:pt x="7111" y="7320"/>
                                <a:pt x="7091" y="7331"/>
                                <a:pt x="7078" y="7348"/>
                              </a:cubicBezTo>
                              <a:cubicBezTo>
                                <a:pt x="7190" y="7348"/>
                                <a:pt x="7190" y="7348"/>
                                <a:pt x="7190" y="7348"/>
                              </a:cubicBezTo>
                              <a:cubicBezTo>
                                <a:pt x="7177" y="7331"/>
                                <a:pt x="7157" y="7320"/>
                                <a:pt x="7134" y="7320"/>
                              </a:cubicBezTo>
                              <a:close/>
                              <a:moveTo>
                                <a:pt x="7134" y="7066"/>
                              </a:moveTo>
                              <a:cubicBezTo>
                                <a:pt x="7094" y="7066"/>
                                <a:pt x="7063" y="7098"/>
                                <a:pt x="7063" y="7137"/>
                              </a:cubicBezTo>
                              <a:cubicBezTo>
                                <a:pt x="7063" y="7177"/>
                                <a:pt x="7094" y="7208"/>
                                <a:pt x="7134" y="7208"/>
                              </a:cubicBezTo>
                              <a:cubicBezTo>
                                <a:pt x="7173" y="7208"/>
                                <a:pt x="7205" y="7177"/>
                                <a:pt x="7205" y="7137"/>
                              </a:cubicBezTo>
                              <a:cubicBezTo>
                                <a:pt x="7205" y="7098"/>
                                <a:pt x="7173" y="7066"/>
                                <a:pt x="7134" y="7066"/>
                              </a:cubicBezTo>
                              <a:close/>
                              <a:moveTo>
                                <a:pt x="7134" y="6813"/>
                              </a:moveTo>
                              <a:cubicBezTo>
                                <a:pt x="7094" y="6813"/>
                                <a:pt x="7063" y="6844"/>
                                <a:pt x="7063" y="6884"/>
                              </a:cubicBezTo>
                              <a:cubicBezTo>
                                <a:pt x="7063" y="6923"/>
                                <a:pt x="7094" y="6955"/>
                                <a:pt x="7134" y="6955"/>
                              </a:cubicBezTo>
                              <a:cubicBezTo>
                                <a:pt x="7173" y="6955"/>
                                <a:pt x="7205" y="6923"/>
                                <a:pt x="7205" y="6884"/>
                              </a:cubicBezTo>
                              <a:cubicBezTo>
                                <a:pt x="7205" y="6844"/>
                                <a:pt x="7173" y="6813"/>
                                <a:pt x="7134" y="6813"/>
                              </a:cubicBezTo>
                              <a:close/>
                              <a:moveTo>
                                <a:pt x="7134" y="5545"/>
                              </a:moveTo>
                              <a:cubicBezTo>
                                <a:pt x="7094" y="5545"/>
                                <a:pt x="7063" y="5576"/>
                                <a:pt x="7063" y="5616"/>
                              </a:cubicBezTo>
                              <a:cubicBezTo>
                                <a:pt x="7063" y="5655"/>
                                <a:pt x="7094" y="5687"/>
                                <a:pt x="7134" y="5687"/>
                              </a:cubicBezTo>
                              <a:cubicBezTo>
                                <a:pt x="7173" y="5687"/>
                                <a:pt x="7205" y="5655"/>
                                <a:pt x="7205" y="5616"/>
                              </a:cubicBezTo>
                              <a:cubicBezTo>
                                <a:pt x="7205" y="5576"/>
                                <a:pt x="7173" y="5545"/>
                                <a:pt x="7134" y="5545"/>
                              </a:cubicBezTo>
                              <a:close/>
                              <a:moveTo>
                                <a:pt x="7134" y="6052"/>
                              </a:moveTo>
                              <a:cubicBezTo>
                                <a:pt x="7094" y="6052"/>
                                <a:pt x="7063" y="6083"/>
                                <a:pt x="7063" y="6123"/>
                              </a:cubicBezTo>
                              <a:cubicBezTo>
                                <a:pt x="7063" y="6162"/>
                                <a:pt x="7094" y="6194"/>
                                <a:pt x="7134" y="6194"/>
                              </a:cubicBezTo>
                              <a:cubicBezTo>
                                <a:pt x="7173" y="6194"/>
                                <a:pt x="7205" y="6162"/>
                                <a:pt x="7205" y="6123"/>
                              </a:cubicBezTo>
                              <a:cubicBezTo>
                                <a:pt x="7205" y="6083"/>
                                <a:pt x="7173" y="6052"/>
                                <a:pt x="7134" y="6052"/>
                              </a:cubicBezTo>
                              <a:close/>
                              <a:moveTo>
                                <a:pt x="7134" y="5798"/>
                              </a:moveTo>
                              <a:cubicBezTo>
                                <a:pt x="7094" y="5798"/>
                                <a:pt x="7063" y="5830"/>
                                <a:pt x="7063" y="5869"/>
                              </a:cubicBezTo>
                              <a:cubicBezTo>
                                <a:pt x="7063" y="5908"/>
                                <a:pt x="7094" y="5940"/>
                                <a:pt x="7134" y="5940"/>
                              </a:cubicBezTo>
                              <a:cubicBezTo>
                                <a:pt x="7173" y="5940"/>
                                <a:pt x="7205" y="5908"/>
                                <a:pt x="7205" y="5869"/>
                              </a:cubicBezTo>
                              <a:cubicBezTo>
                                <a:pt x="7205" y="5830"/>
                                <a:pt x="7173" y="5798"/>
                                <a:pt x="7134" y="5798"/>
                              </a:cubicBezTo>
                              <a:close/>
                              <a:moveTo>
                                <a:pt x="7388" y="7320"/>
                              </a:moveTo>
                              <a:cubicBezTo>
                                <a:pt x="7365" y="7320"/>
                                <a:pt x="7345" y="7331"/>
                                <a:pt x="7332" y="7348"/>
                              </a:cubicBezTo>
                              <a:cubicBezTo>
                                <a:pt x="7444" y="7348"/>
                                <a:pt x="7444" y="7348"/>
                                <a:pt x="7444" y="7348"/>
                              </a:cubicBezTo>
                              <a:cubicBezTo>
                                <a:pt x="7431" y="7331"/>
                                <a:pt x="7411" y="7320"/>
                                <a:pt x="7388" y="7320"/>
                              </a:cubicBezTo>
                              <a:close/>
                              <a:moveTo>
                                <a:pt x="7388" y="6559"/>
                              </a:moveTo>
                              <a:cubicBezTo>
                                <a:pt x="7349" y="6559"/>
                                <a:pt x="7317" y="6591"/>
                                <a:pt x="7317" y="6630"/>
                              </a:cubicBezTo>
                              <a:cubicBezTo>
                                <a:pt x="7317" y="6669"/>
                                <a:pt x="7349" y="6701"/>
                                <a:pt x="7388" y="6701"/>
                              </a:cubicBezTo>
                              <a:cubicBezTo>
                                <a:pt x="7428" y="6701"/>
                                <a:pt x="7460" y="6669"/>
                                <a:pt x="7460" y="6630"/>
                              </a:cubicBezTo>
                              <a:cubicBezTo>
                                <a:pt x="7460" y="6591"/>
                                <a:pt x="7428" y="6559"/>
                                <a:pt x="7388" y="6559"/>
                              </a:cubicBezTo>
                              <a:close/>
                              <a:moveTo>
                                <a:pt x="7388" y="6305"/>
                              </a:moveTo>
                              <a:cubicBezTo>
                                <a:pt x="7349" y="6305"/>
                                <a:pt x="7317" y="6337"/>
                                <a:pt x="7317" y="6376"/>
                              </a:cubicBezTo>
                              <a:cubicBezTo>
                                <a:pt x="7317" y="6416"/>
                                <a:pt x="7349" y="6447"/>
                                <a:pt x="7388" y="6447"/>
                              </a:cubicBezTo>
                              <a:cubicBezTo>
                                <a:pt x="7428" y="6447"/>
                                <a:pt x="7460" y="6416"/>
                                <a:pt x="7460" y="6376"/>
                              </a:cubicBezTo>
                              <a:cubicBezTo>
                                <a:pt x="7460" y="6337"/>
                                <a:pt x="7428" y="6305"/>
                                <a:pt x="7388" y="6305"/>
                              </a:cubicBezTo>
                              <a:close/>
                              <a:moveTo>
                                <a:pt x="7388" y="6813"/>
                              </a:moveTo>
                              <a:cubicBezTo>
                                <a:pt x="7349" y="6813"/>
                                <a:pt x="7317" y="6844"/>
                                <a:pt x="7317" y="6884"/>
                              </a:cubicBezTo>
                              <a:cubicBezTo>
                                <a:pt x="7317" y="6923"/>
                                <a:pt x="7349" y="6955"/>
                                <a:pt x="7388" y="6955"/>
                              </a:cubicBezTo>
                              <a:cubicBezTo>
                                <a:pt x="7428" y="6955"/>
                                <a:pt x="7460" y="6923"/>
                                <a:pt x="7460" y="6884"/>
                              </a:cubicBezTo>
                              <a:cubicBezTo>
                                <a:pt x="7460" y="6844"/>
                                <a:pt x="7428" y="6813"/>
                                <a:pt x="7388" y="6813"/>
                              </a:cubicBezTo>
                              <a:close/>
                              <a:moveTo>
                                <a:pt x="7388" y="7066"/>
                              </a:moveTo>
                              <a:cubicBezTo>
                                <a:pt x="7349" y="7066"/>
                                <a:pt x="7317" y="7098"/>
                                <a:pt x="7317" y="7137"/>
                              </a:cubicBezTo>
                              <a:cubicBezTo>
                                <a:pt x="7317" y="7177"/>
                                <a:pt x="7349" y="7208"/>
                                <a:pt x="7388" y="7208"/>
                              </a:cubicBezTo>
                              <a:cubicBezTo>
                                <a:pt x="7428" y="7208"/>
                                <a:pt x="7460" y="7177"/>
                                <a:pt x="7460" y="7137"/>
                              </a:cubicBezTo>
                              <a:cubicBezTo>
                                <a:pt x="7460" y="7098"/>
                                <a:pt x="7428" y="7066"/>
                                <a:pt x="7388" y="7066"/>
                              </a:cubicBezTo>
                              <a:close/>
                              <a:moveTo>
                                <a:pt x="7388" y="5545"/>
                              </a:moveTo>
                              <a:cubicBezTo>
                                <a:pt x="7349" y="5545"/>
                                <a:pt x="7317" y="5576"/>
                                <a:pt x="7317" y="5616"/>
                              </a:cubicBezTo>
                              <a:cubicBezTo>
                                <a:pt x="7317" y="5655"/>
                                <a:pt x="7349" y="5687"/>
                                <a:pt x="7388" y="5687"/>
                              </a:cubicBezTo>
                              <a:cubicBezTo>
                                <a:pt x="7428" y="5687"/>
                                <a:pt x="7460" y="5655"/>
                                <a:pt x="7460" y="5616"/>
                              </a:cubicBezTo>
                              <a:cubicBezTo>
                                <a:pt x="7460" y="5576"/>
                                <a:pt x="7428" y="5545"/>
                                <a:pt x="7388" y="5545"/>
                              </a:cubicBezTo>
                              <a:close/>
                              <a:moveTo>
                                <a:pt x="7388" y="5798"/>
                              </a:moveTo>
                              <a:cubicBezTo>
                                <a:pt x="7349" y="5798"/>
                                <a:pt x="7317" y="5830"/>
                                <a:pt x="7317" y="5869"/>
                              </a:cubicBezTo>
                              <a:cubicBezTo>
                                <a:pt x="7317" y="5908"/>
                                <a:pt x="7349" y="5940"/>
                                <a:pt x="7388" y="5940"/>
                              </a:cubicBezTo>
                              <a:cubicBezTo>
                                <a:pt x="7428" y="5940"/>
                                <a:pt x="7460" y="5908"/>
                                <a:pt x="7460" y="5869"/>
                              </a:cubicBezTo>
                              <a:cubicBezTo>
                                <a:pt x="7460" y="5830"/>
                                <a:pt x="7428" y="5798"/>
                                <a:pt x="7388" y="5798"/>
                              </a:cubicBezTo>
                              <a:close/>
                              <a:moveTo>
                                <a:pt x="7388" y="6052"/>
                              </a:moveTo>
                              <a:cubicBezTo>
                                <a:pt x="7349" y="6052"/>
                                <a:pt x="7317" y="6084"/>
                                <a:pt x="7317" y="6123"/>
                              </a:cubicBezTo>
                              <a:cubicBezTo>
                                <a:pt x="7317" y="6162"/>
                                <a:pt x="7349" y="6194"/>
                                <a:pt x="7388" y="6194"/>
                              </a:cubicBezTo>
                              <a:cubicBezTo>
                                <a:pt x="7428" y="6194"/>
                                <a:pt x="7460" y="6162"/>
                                <a:pt x="7460" y="6123"/>
                              </a:cubicBezTo>
                              <a:cubicBezTo>
                                <a:pt x="7460" y="6084"/>
                                <a:pt x="7428" y="6052"/>
                                <a:pt x="7388" y="6052"/>
                              </a:cubicBezTo>
                              <a:close/>
                              <a:moveTo>
                                <a:pt x="7643" y="7066"/>
                              </a:moveTo>
                              <a:cubicBezTo>
                                <a:pt x="7604" y="7066"/>
                                <a:pt x="7572" y="7098"/>
                                <a:pt x="7572" y="7137"/>
                              </a:cubicBezTo>
                              <a:cubicBezTo>
                                <a:pt x="7572" y="7177"/>
                                <a:pt x="7604" y="7208"/>
                                <a:pt x="7643" y="7208"/>
                              </a:cubicBezTo>
                              <a:cubicBezTo>
                                <a:pt x="7682" y="7208"/>
                                <a:pt x="7714" y="7177"/>
                                <a:pt x="7714" y="7137"/>
                              </a:cubicBezTo>
                              <a:cubicBezTo>
                                <a:pt x="7714" y="7098"/>
                                <a:pt x="7682" y="7066"/>
                                <a:pt x="7643" y="7066"/>
                              </a:cubicBezTo>
                              <a:close/>
                              <a:moveTo>
                                <a:pt x="7643" y="6559"/>
                              </a:moveTo>
                              <a:cubicBezTo>
                                <a:pt x="7604" y="6559"/>
                                <a:pt x="7572" y="6591"/>
                                <a:pt x="7572" y="6630"/>
                              </a:cubicBezTo>
                              <a:cubicBezTo>
                                <a:pt x="7572" y="6669"/>
                                <a:pt x="7604" y="6701"/>
                                <a:pt x="7643" y="6701"/>
                              </a:cubicBezTo>
                              <a:cubicBezTo>
                                <a:pt x="7682" y="6701"/>
                                <a:pt x="7714" y="6669"/>
                                <a:pt x="7714" y="6630"/>
                              </a:cubicBezTo>
                              <a:cubicBezTo>
                                <a:pt x="7714" y="6591"/>
                                <a:pt x="7682" y="6559"/>
                                <a:pt x="7643" y="6559"/>
                              </a:cubicBezTo>
                              <a:close/>
                              <a:moveTo>
                                <a:pt x="7643" y="6052"/>
                              </a:moveTo>
                              <a:cubicBezTo>
                                <a:pt x="7604" y="6052"/>
                                <a:pt x="7572" y="6084"/>
                                <a:pt x="7572" y="6123"/>
                              </a:cubicBezTo>
                              <a:cubicBezTo>
                                <a:pt x="7572" y="6162"/>
                                <a:pt x="7604" y="6194"/>
                                <a:pt x="7643" y="6194"/>
                              </a:cubicBezTo>
                              <a:cubicBezTo>
                                <a:pt x="7682" y="6194"/>
                                <a:pt x="7714" y="6162"/>
                                <a:pt x="7714" y="6123"/>
                              </a:cubicBezTo>
                              <a:cubicBezTo>
                                <a:pt x="7714" y="6084"/>
                                <a:pt x="7682" y="6052"/>
                                <a:pt x="7643" y="6052"/>
                              </a:cubicBezTo>
                              <a:close/>
                              <a:moveTo>
                                <a:pt x="7643" y="5545"/>
                              </a:moveTo>
                              <a:cubicBezTo>
                                <a:pt x="7604" y="5545"/>
                                <a:pt x="7572" y="5576"/>
                                <a:pt x="7572" y="5616"/>
                              </a:cubicBezTo>
                              <a:cubicBezTo>
                                <a:pt x="7572" y="5655"/>
                                <a:pt x="7604" y="5687"/>
                                <a:pt x="7643" y="5687"/>
                              </a:cubicBezTo>
                              <a:cubicBezTo>
                                <a:pt x="7682" y="5687"/>
                                <a:pt x="7714" y="5655"/>
                                <a:pt x="7714" y="5616"/>
                              </a:cubicBezTo>
                              <a:cubicBezTo>
                                <a:pt x="7714" y="5576"/>
                                <a:pt x="7682" y="5545"/>
                                <a:pt x="7643" y="5545"/>
                              </a:cubicBezTo>
                              <a:close/>
                              <a:moveTo>
                                <a:pt x="7643" y="6305"/>
                              </a:moveTo>
                              <a:cubicBezTo>
                                <a:pt x="7604" y="6305"/>
                                <a:pt x="7572" y="6337"/>
                                <a:pt x="7572" y="6376"/>
                              </a:cubicBezTo>
                              <a:cubicBezTo>
                                <a:pt x="7572" y="6416"/>
                                <a:pt x="7604" y="6447"/>
                                <a:pt x="7643" y="6447"/>
                              </a:cubicBezTo>
                              <a:cubicBezTo>
                                <a:pt x="7682" y="6447"/>
                                <a:pt x="7714" y="6416"/>
                                <a:pt x="7714" y="6376"/>
                              </a:cubicBezTo>
                              <a:cubicBezTo>
                                <a:pt x="7714" y="6337"/>
                                <a:pt x="7682" y="6305"/>
                                <a:pt x="7643" y="6305"/>
                              </a:cubicBezTo>
                              <a:close/>
                              <a:moveTo>
                                <a:pt x="7643" y="5798"/>
                              </a:moveTo>
                              <a:cubicBezTo>
                                <a:pt x="7604" y="5798"/>
                                <a:pt x="7572" y="5830"/>
                                <a:pt x="7572" y="5869"/>
                              </a:cubicBezTo>
                              <a:cubicBezTo>
                                <a:pt x="7572" y="5908"/>
                                <a:pt x="7604" y="5940"/>
                                <a:pt x="7643" y="5940"/>
                              </a:cubicBezTo>
                              <a:cubicBezTo>
                                <a:pt x="7682" y="5940"/>
                                <a:pt x="7714" y="5908"/>
                                <a:pt x="7714" y="5869"/>
                              </a:cubicBezTo>
                              <a:cubicBezTo>
                                <a:pt x="7714" y="5830"/>
                                <a:pt x="7682" y="5798"/>
                                <a:pt x="7643" y="5798"/>
                              </a:cubicBezTo>
                              <a:close/>
                              <a:moveTo>
                                <a:pt x="7643" y="6813"/>
                              </a:moveTo>
                              <a:cubicBezTo>
                                <a:pt x="7604" y="6813"/>
                                <a:pt x="7572" y="6844"/>
                                <a:pt x="7572" y="6884"/>
                              </a:cubicBezTo>
                              <a:cubicBezTo>
                                <a:pt x="7572" y="6923"/>
                                <a:pt x="7604" y="6955"/>
                                <a:pt x="7643" y="6955"/>
                              </a:cubicBezTo>
                              <a:cubicBezTo>
                                <a:pt x="7682" y="6955"/>
                                <a:pt x="7714" y="6923"/>
                                <a:pt x="7714" y="6884"/>
                              </a:cubicBezTo>
                              <a:cubicBezTo>
                                <a:pt x="7714" y="6844"/>
                                <a:pt x="7682" y="6813"/>
                                <a:pt x="7643" y="6813"/>
                              </a:cubicBezTo>
                              <a:close/>
                              <a:moveTo>
                                <a:pt x="7643" y="7320"/>
                              </a:moveTo>
                              <a:cubicBezTo>
                                <a:pt x="7620" y="7320"/>
                                <a:pt x="7600" y="7331"/>
                                <a:pt x="7587" y="7348"/>
                              </a:cubicBezTo>
                              <a:cubicBezTo>
                                <a:pt x="7699" y="7348"/>
                                <a:pt x="7699" y="7348"/>
                                <a:pt x="7699" y="7348"/>
                              </a:cubicBezTo>
                              <a:cubicBezTo>
                                <a:pt x="7686" y="7331"/>
                                <a:pt x="7666" y="7320"/>
                                <a:pt x="7643" y="7320"/>
                              </a:cubicBezTo>
                              <a:close/>
                              <a:moveTo>
                                <a:pt x="7898" y="7066"/>
                              </a:moveTo>
                              <a:cubicBezTo>
                                <a:pt x="7859" y="7066"/>
                                <a:pt x="7827" y="7098"/>
                                <a:pt x="7827" y="7137"/>
                              </a:cubicBezTo>
                              <a:cubicBezTo>
                                <a:pt x="7827" y="7177"/>
                                <a:pt x="7859" y="7208"/>
                                <a:pt x="7898" y="7208"/>
                              </a:cubicBezTo>
                              <a:cubicBezTo>
                                <a:pt x="7937" y="7208"/>
                                <a:pt x="7969" y="7177"/>
                                <a:pt x="7969" y="7137"/>
                              </a:cubicBezTo>
                              <a:cubicBezTo>
                                <a:pt x="7969" y="7098"/>
                                <a:pt x="7937" y="7066"/>
                                <a:pt x="7898" y="7066"/>
                              </a:cubicBezTo>
                              <a:close/>
                              <a:moveTo>
                                <a:pt x="7898" y="7320"/>
                              </a:moveTo>
                              <a:cubicBezTo>
                                <a:pt x="7875" y="7320"/>
                                <a:pt x="7855" y="7331"/>
                                <a:pt x="7842" y="7348"/>
                              </a:cubicBezTo>
                              <a:cubicBezTo>
                                <a:pt x="7954" y="7348"/>
                                <a:pt x="7954" y="7348"/>
                                <a:pt x="7954" y="7348"/>
                              </a:cubicBezTo>
                              <a:cubicBezTo>
                                <a:pt x="7941" y="7331"/>
                                <a:pt x="7921" y="7320"/>
                                <a:pt x="7898" y="7320"/>
                              </a:cubicBezTo>
                              <a:close/>
                              <a:moveTo>
                                <a:pt x="7898" y="5545"/>
                              </a:moveTo>
                              <a:cubicBezTo>
                                <a:pt x="7859" y="5545"/>
                                <a:pt x="7827" y="5576"/>
                                <a:pt x="7827" y="5616"/>
                              </a:cubicBezTo>
                              <a:cubicBezTo>
                                <a:pt x="7827" y="5655"/>
                                <a:pt x="7859" y="5687"/>
                                <a:pt x="7898" y="5687"/>
                              </a:cubicBezTo>
                              <a:cubicBezTo>
                                <a:pt x="7937" y="5687"/>
                                <a:pt x="7969" y="5655"/>
                                <a:pt x="7969" y="5616"/>
                              </a:cubicBezTo>
                              <a:cubicBezTo>
                                <a:pt x="7969" y="5576"/>
                                <a:pt x="7937" y="5545"/>
                                <a:pt x="7898" y="5545"/>
                              </a:cubicBezTo>
                              <a:close/>
                              <a:moveTo>
                                <a:pt x="7898" y="6813"/>
                              </a:moveTo>
                              <a:cubicBezTo>
                                <a:pt x="7859" y="6813"/>
                                <a:pt x="7827" y="6844"/>
                                <a:pt x="7827" y="6884"/>
                              </a:cubicBezTo>
                              <a:cubicBezTo>
                                <a:pt x="7827" y="6923"/>
                                <a:pt x="7859" y="6955"/>
                                <a:pt x="7898" y="6955"/>
                              </a:cubicBezTo>
                              <a:cubicBezTo>
                                <a:pt x="7937" y="6955"/>
                                <a:pt x="7969" y="6923"/>
                                <a:pt x="7969" y="6884"/>
                              </a:cubicBezTo>
                              <a:cubicBezTo>
                                <a:pt x="7969" y="6844"/>
                                <a:pt x="7937" y="6813"/>
                                <a:pt x="7898" y="6813"/>
                              </a:cubicBezTo>
                              <a:close/>
                              <a:moveTo>
                                <a:pt x="7898" y="5798"/>
                              </a:moveTo>
                              <a:cubicBezTo>
                                <a:pt x="7859" y="5798"/>
                                <a:pt x="7827" y="5830"/>
                                <a:pt x="7827" y="5869"/>
                              </a:cubicBezTo>
                              <a:cubicBezTo>
                                <a:pt x="7827" y="5908"/>
                                <a:pt x="7859" y="5940"/>
                                <a:pt x="7898" y="5940"/>
                              </a:cubicBezTo>
                              <a:cubicBezTo>
                                <a:pt x="7937" y="5940"/>
                                <a:pt x="7969" y="5908"/>
                                <a:pt x="7969" y="5869"/>
                              </a:cubicBezTo>
                              <a:cubicBezTo>
                                <a:pt x="7969" y="5830"/>
                                <a:pt x="7937" y="5798"/>
                                <a:pt x="7898" y="5798"/>
                              </a:cubicBezTo>
                              <a:close/>
                              <a:moveTo>
                                <a:pt x="7898" y="6052"/>
                              </a:moveTo>
                              <a:cubicBezTo>
                                <a:pt x="7859" y="6052"/>
                                <a:pt x="7827" y="6083"/>
                                <a:pt x="7827" y="6123"/>
                              </a:cubicBezTo>
                              <a:cubicBezTo>
                                <a:pt x="7827" y="6162"/>
                                <a:pt x="7859" y="6194"/>
                                <a:pt x="7898" y="6194"/>
                              </a:cubicBezTo>
                              <a:cubicBezTo>
                                <a:pt x="7937" y="6194"/>
                                <a:pt x="7969" y="6162"/>
                                <a:pt x="7969" y="6123"/>
                              </a:cubicBezTo>
                              <a:cubicBezTo>
                                <a:pt x="7969" y="6083"/>
                                <a:pt x="7937" y="6052"/>
                                <a:pt x="7898" y="6052"/>
                              </a:cubicBezTo>
                              <a:close/>
                              <a:moveTo>
                                <a:pt x="7898" y="6305"/>
                              </a:moveTo>
                              <a:cubicBezTo>
                                <a:pt x="7859" y="6305"/>
                                <a:pt x="7827" y="6337"/>
                                <a:pt x="7827" y="6376"/>
                              </a:cubicBezTo>
                              <a:cubicBezTo>
                                <a:pt x="7827" y="6416"/>
                                <a:pt x="7859" y="6447"/>
                                <a:pt x="7898" y="6447"/>
                              </a:cubicBezTo>
                              <a:cubicBezTo>
                                <a:pt x="7937" y="6447"/>
                                <a:pt x="7969" y="6416"/>
                                <a:pt x="7969" y="6376"/>
                              </a:cubicBezTo>
                              <a:cubicBezTo>
                                <a:pt x="7969" y="6337"/>
                                <a:pt x="7937" y="6305"/>
                                <a:pt x="7898" y="6305"/>
                              </a:cubicBezTo>
                              <a:close/>
                              <a:moveTo>
                                <a:pt x="7898" y="6559"/>
                              </a:moveTo>
                              <a:cubicBezTo>
                                <a:pt x="7859" y="6559"/>
                                <a:pt x="7827" y="6591"/>
                                <a:pt x="7827" y="6630"/>
                              </a:cubicBezTo>
                              <a:cubicBezTo>
                                <a:pt x="7827" y="6669"/>
                                <a:pt x="7859" y="6701"/>
                                <a:pt x="7898" y="6701"/>
                              </a:cubicBezTo>
                              <a:cubicBezTo>
                                <a:pt x="7937" y="6701"/>
                                <a:pt x="7969" y="6669"/>
                                <a:pt x="7969" y="6630"/>
                              </a:cubicBezTo>
                              <a:cubicBezTo>
                                <a:pt x="7969" y="6591"/>
                                <a:pt x="7937" y="6559"/>
                                <a:pt x="7898" y="6559"/>
                              </a:cubicBezTo>
                              <a:close/>
                              <a:moveTo>
                                <a:pt x="8152" y="6052"/>
                              </a:moveTo>
                              <a:cubicBezTo>
                                <a:pt x="8113" y="6052"/>
                                <a:pt x="8081" y="6084"/>
                                <a:pt x="8081" y="6123"/>
                              </a:cubicBezTo>
                              <a:cubicBezTo>
                                <a:pt x="8081" y="6162"/>
                                <a:pt x="8113" y="6194"/>
                                <a:pt x="8152" y="6194"/>
                              </a:cubicBezTo>
                              <a:cubicBezTo>
                                <a:pt x="8192" y="6194"/>
                                <a:pt x="8223" y="6162"/>
                                <a:pt x="8223" y="6123"/>
                              </a:cubicBezTo>
                              <a:cubicBezTo>
                                <a:pt x="8223" y="6084"/>
                                <a:pt x="8192" y="6052"/>
                                <a:pt x="8152" y="6052"/>
                              </a:cubicBezTo>
                              <a:close/>
                              <a:moveTo>
                                <a:pt x="8152" y="6813"/>
                              </a:moveTo>
                              <a:cubicBezTo>
                                <a:pt x="8113" y="6813"/>
                                <a:pt x="8081" y="6844"/>
                                <a:pt x="8081" y="6884"/>
                              </a:cubicBezTo>
                              <a:cubicBezTo>
                                <a:pt x="8081" y="6923"/>
                                <a:pt x="8113" y="6955"/>
                                <a:pt x="8152" y="6955"/>
                              </a:cubicBezTo>
                              <a:cubicBezTo>
                                <a:pt x="8192" y="6955"/>
                                <a:pt x="8223" y="6923"/>
                                <a:pt x="8223" y="6884"/>
                              </a:cubicBezTo>
                              <a:cubicBezTo>
                                <a:pt x="8223" y="6844"/>
                                <a:pt x="8192" y="6813"/>
                                <a:pt x="8152" y="6813"/>
                              </a:cubicBezTo>
                              <a:close/>
                              <a:moveTo>
                                <a:pt x="8152" y="7066"/>
                              </a:moveTo>
                              <a:cubicBezTo>
                                <a:pt x="8113" y="7066"/>
                                <a:pt x="8081" y="7098"/>
                                <a:pt x="8081" y="7137"/>
                              </a:cubicBezTo>
                              <a:cubicBezTo>
                                <a:pt x="8081" y="7177"/>
                                <a:pt x="8113" y="7208"/>
                                <a:pt x="8152" y="7208"/>
                              </a:cubicBezTo>
                              <a:cubicBezTo>
                                <a:pt x="8192" y="7208"/>
                                <a:pt x="8223" y="7177"/>
                                <a:pt x="8223" y="7137"/>
                              </a:cubicBezTo>
                              <a:cubicBezTo>
                                <a:pt x="8223" y="7098"/>
                                <a:pt x="8192" y="7066"/>
                                <a:pt x="8152" y="7066"/>
                              </a:cubicBezTo>
                              <a:close/>
                              <a:moveTo>
                                <a:pt x="8152" y="6305"/>
                              </a:moveTo>
                              <a:cubicBezTo>
                                <a:pt x="8113" y="6305"/>
                                <a:pt x="8081" y="6337"/>
                                <a:pt x="8081" y="6376"/>
                              </a:cubicBezTo>
                              <a:cubicBezTo>
                                <a:pt x="8081" y="6416"/>
                                <a:pt x="8113" y="6447"/>
                                <a:pt x="8152" y="6447"/>
                              </a:cubicBezTo>
                              <a:cubicBezTo>
                                <a:pt x="8192" y="6447"/>
                                <a:pt x="8223" y="6416"/>
                                <a:pt x="8223" y="6376"/>
                              </a:cubicBezTo>
                              <a:cubicBezTo>
                                <a:pt x="8223" y="6337"/>
                                <a:pt x="8192" y="6305"/>
                                <a:pt x="8152" y="6305"/>
                              </a:cubicBezTo>
                              <a:close/>
                              <a:moveTo>
                                <a:pt x="8152" y="5798"/>
                              </a:moveTo>
                              <a:cubicBezTo>
                                <a:pt x="8113" y="5798"/>
                                <a:pt x="8081" y="5830"/>
                                <a:pt x="8081" y="5869"/>
                              </a:cubicBezTo>
                              <a:cubicBezTo>
                                <a:pt x="8081" y="5908"/>
                                <a:pt x="8113" y="5940"/>
                                <a:pt x="8152" y="5940"/>
                              </a:cubicBezTo>
                              <a:cubicBezTo>
                                <a:pt x="8192" y="5940"/>
                                <a:pt x="8223" y="5908"/>
                                <a:pt x="8223" y="5869"/>
                              </a:cubicBezTo>
                              <a:cubicBezTo>
                                <a:pt x="8223" y="5830"/>
                                <a:pt x="8192" y="5798"/>
                                <a:pt x="8152" y="5798"/>
                              </a:cubicBezTo>
                              <a:close/>
                              <a:moveTo>
                                <a:pt x="8152" y="6559"/>
                              </a:moveTo>
                              <a:cubicBezTo>
                                <a:pt x="8113" y="6559"/>
                                <a:pt x="8081" y="6591"/>
                                <a:pt x="8081" y="6630"/>
                              </a:cubicBezTo>
                              <a:cubicBezTo>
                                <a:pt x="8081" y="6669"/>
                                <a:pt x="8113" y="6701"/>
                                <a:pt x="8152" y="6701"/>
                              </a:cubicBezTo>
                              <a:cubicBezTo>
                                <a:pt x="8192" y="6701"/>
                                <a:pt x="8223" y="6669"/>
                                <a:pt x="8223" y="6630"/>
                              </a:cubicBezTo>
                              <a:cubicBezTo>
                                <a:pt x="8223" y="6591"/>
                                <a:pt x="8192" y="6559"/>
                                <a:pt x="8152" y="6559"/>
                              </a:cubicBezTo>
                              <a:close/>
                              <a:moveTo>
                                <a:pt x="8152" y="7320"/>
                              </a:moveTo>
                              <a:cubicBezTo>
                                <a:pt x="8129" y="7320"/>
                                <a:pt x="8109" y="7331"/>
                                <a:pt x="8096" y="7348"/>
                              </a:cubicBezTo>
                              <a:cubicBezTo>
                                <a:pt x="8208" y="7348"/>
                                <a:pt x="8208" y="7348"/>
                                <a:pt x="8208" y="7348"/>
                              </a:cubicBezTo>
                              <a:cubicBezTo>
                                <a:pt x="8195" y="7331"/>
                                <a:pt x="8175" y="7320"/>
                                <a:pt x="8152" y="7320"/>
                              </a:cubicBezTo>
                              <a:close/>
                              <a:moveTo>
                                <a:pt x="8152" y="5545"/>
                              </a:moveTo>
                              <a:cubicBezTo>
                                <a:pt x="8113" y="5545"/>
                                <a:pt x="8081" y="5576"/>
                                <a:pt x="8081" y="5616"/>
                              </a:cubicBezTo>
                              <a:cubicBezTo>
                                <a:pt x="8081" y="5655"/>
                                <a:pt x="8113" y="5687"/>
                                <a:pt x="8152" y="5687"/>
                              </a:cubicBezTo>
                              <a:cubicBezTo>
                                <a:pt x="8192" y="5687"/>
                                <a:pt x="8223" y="5655"/>
                                <a:pt x="8223" y="5616"/>
                              </a:cubicBezTo>
                              <a:cubicBezTo>
                                <a:pt x="8223" y="5576"/>
                                <a:pt x="8192" y="5545"/>
                                <a:pt x="8152" y="5545"/>
                              </a:cubicBezTo>
                              <a:close/>
                              <a:moveTo>
                                <a:pt x="8407" y="5545"/>
                              </a:moveTo>
                              <a:cubicBezTo>
                                <a:pt x="8368" y="5545"/>
                                <a:pt x="8336" y="5576"/>
                                <a:pt x="8336" y="5616"/>
                              </a:cubicBezTo>
                              <a:cubicBezTo>
                                <a:pt x="8336" y="5655"/>
                                <a:pt x="8368" y="5687"/>
                                <a:pt x="8407" y="5687"/>
                              </a:cubicBezTo>
                              <a:cubicBezTo>
                                <a:pt x="8446" y="5687"/>
                                <a:pt x="8478" y="5655"/>
                                <a:pt x="8478" y="5616"/>
                              </a:cubicBezTo>
                              <a:cubicBezTo>
                                <a:pt x="8478" y="5576"/>
                                <a:pt x="8446" y="5545"/>
                                <a:pt x="8407" y="5545"/>
                              </a:cubicBezTo>
                              <a:close/>
                              <a:moveTo>
                                <a:pt x="8407" y="5798"/>
                              </a:moveTo>
                              <a:cubicBezTo>
                                <a:pt x="8368" y="5798"/>
                                <a:pt x="8336" y="5830"/>
                                <a:pt x="8336" y="5869"/>
                              </a:cubicBezTo>
                              <a:cubicBezTo>
                                <a:pt x="8336" y="5908"/>
                                <a:pt x="8368" y="5940"/>
                                <a:pt x="8407" y="5940"/>
                              </a:cubicBezTo>
                              <a:cubicBezTo>
                                <a:pt x="8446" y="5940"/>
                                <a:pt x="8478" y="5908"/>
                                <a:pt x="8478" y="5869"/>
                              </a:cubicBezTo>
                              <a:cubicBezTo>
                                <a:pt x="8478" y="5830"/>
                                <a:pt x="8446" y="5798"/>
                                <a:pt x="8407" y="5798"/>
                              </a:cubicBezTo>
                              <a:close/>
                              <a:moveTo>
                                <a:pt x="8407" y="6052"/>
                              </a:moveTo>
                              <a:cubicBezTo>
                                <a:pt x="8368" y="6052"/>
                                <a:pt x="8336" y="6084"/>
                                <a:pt x="8336" y="6123"/>
                              </a:cubicBezTo>
                              <a:cubicBezTo>
                                <a:pt x="8336" y="6162"/>
                                <a:pt x="8368" y="6194"/>
                                <a:pt x="8407" y="6194"/>
                              </a:cubicBezTo>
                              <a:cubicBezTo>
                                <a:pt x="8446" y="6194"/>
                                <a:pt x="8478" y="6162"/>
                                <a:pt x="8478" y="6123"/>
                              </a:cubicBezTo>
                              <a:cubicBezTo>
                                <a:pt x="8478" y="6084"/>
                                <a:pt x="8446" y="6052"/>
                                <a:pt x="8407" y="6052"/>
                              </a:cubicBezTo>
                              <a:close/>
                              <a:moveTo>
                                <a:pt x="8407" y="7066"/>
                              </a:moveTo>
                              <a:cubicBezTo>
                                <a:pt x="8368" y="7066"/>
                                <a:pt x="8336" y="7098"/>
                                <a:pt x="8336" y="7137"/>
                              </a:cubicBezTo>
                              <a:cubicBezTo>
                                <a:pt x="8336" y="7177"/>
                                <a:pt x="8368" y="7208"/>
                                <a:pt x="8407" y="7208"/>
                              </a:cubicBezTo>
                              <a:cubicBezTo>
                                <a:pt x="8446" y="7208"/>
                                <a:pt x="8478" y="7177"/>
                                <a:pt x="8478" y="7137"/>
                              </a:cubicBezTo>
                              <a:cubicBezTo>
                                <a:pt x="8478" y="7098"/>
                                <a:pt x="8446" y="7066"/>
                                <a:pt x="8407" y="7066"/>
                              </a:cubicBezTo>
                              <a:close/>
                              <a:moveTo>
                                <a:pt x="8407" y="7320"/>
                              </a:moveTo>
                              <a:cubicBezTo>
                                <a:pt x="8384" y="7320"/>
                                <a:pt x="8364" y="7331"/>
                                <a:pt x="8351" y="7348"/>
                              </a:cubicBezTo>
                              <a:cubicBezTo>
                                <a:pt x="8463" y="7348"/>
                                <a:pt x="8463" y="7348"/>
                                <a:pt x="8463" y="7348"/>
                              </a:cubicBezTo>
                              <a:cubicBezTo>
                                <a:pt x="8450" y="7331"/>
                                <a:pt x="8430" y="7320"/>
                                <a:pt x="8407" y="7320"/>
                              </a:cubicBezTo>
                              <a:close/>
                              <a:moveTo>
                                <a:pt x="8407" y="6305"/>
                              </a:moveTo>
                              <a:cubicBezTo>
                                <a:pt x="8368" y="6305"/>
                                <a:pt x="8336" y="6337"/>
                                <a:pt x="8336" y="6376"/>
                              </a:cubicBezTo>
                              <a:cubicBezTo>
                                <a:pt x="8336" y="6416"/>
                                <a:pt x="8368" y="6447"/>
                                <a:pt x="8407" y="6447"/>
                              </a:cubicBezTo>
                              <a:cubicBezTo>
                                <a:pt x="8446" y="6447"/>
                                <a:pt x="8478" y="6416"/>
                                <a:pt x="8478" y="6376"/>
                              </a:cubicBezTo>
                              <a:cubicBezTo>
                                <a:pt x="8478" y="6337"/>
                                <a:pt x="8446" y="6305"/>
                                <a:pt x="8407" y="6305"/>
                              </a:cubicBezTo>
                              <a:close/>
                              <a:moveTo>
                                <a:pt x="8407" y="6559"/>
                              </a:moveTo>
                              <a:cubicBezTo>
                                <a:pt x="8368" y="6559"/>
                                <a:pt x="8336" y="6591"/>
                                <a:pt x="8336" y="6630"/>
                              </a:cubicBezTo>
                              <a:cubicBezTo>
                                <a:pt x="8336" y="6669"/>
                                <a:pt x="8368" y="6701"/>
                                <a:pt x="8407" y="6701"/>
                              </a:cubicBezTo>
                              <a:cubicBezTo>
                                <a:pt x="8446" y="6701"/>
                                <a:pt x="8478" y="6669"/>
                                <a:pt x="8478" y="6630"/>
                              </a:cubicBezTo>
                              <a:cubicBezTo>
                                <a:pt x="8478" y="6591"/>
                                <a:pt x="8446" y="6559"/>
                                <a:pt x="8407" y="6559"/>
                              </a:cubicBezTo>
                              <a:close/>
                              <a:moveTo>
                                <a:pt x="8407" y="6813"/>
                              </a:moveTo>
                              <a:cubicBezTo>
                                <a:pt x="8368" y="6813"/>
                                <a:pt x="8336" y="6844"/>
                                <a:pt x="8336" y="6884"/>
                              </a:cubicBezTo>
                              <a:cubicBezTo>
                                <a:pt x="8336" y="6923"/>
                                <a:pt x="8368" y="6955"/>
                                <a:pt x="8407" y="6955"/>
                              </a:cubicBezTo>
                              <a:cubicBezTo>
                                <a:pt x="8446" y="6955"/>
                                <a:pt x="8478" y="6923"/>
                                <a:pt x="8478" y="6884"/>
                              </a:cubicBezTo>
                              <a:cubicBezTo>
                                <a:pt x="8478" y="6844"/>
                                <a:pt x="8446" y="6813"/>
                                <a:pt x="8407" y="6813"/>
                              </a:cubicBezTo>
                              <a:close/>
                              <a:moveTo>
                                <a:pt x="8662" y="7066"/>
                              </a:moveTo>
                              <a:cubicBezTo>
                                <a:pt x="8622" y="7066"/>
                                <a:pt x="8591" y="7098"/>
                                <a:pt x="8591" y="7137"/>
                              </a:cubicBezTo>
                              <a:cubicBezTo>
                                <a:pt x="8591" y="7177"/>
                                <a:pt x="8622" y="7208"/>
                                <a:pt x="8662" y="7208"/>
                              </a:cubicBezTo>
                              <a:cubicBezTo>
                                <a:pt x="8701" y="7208"/>
                                <a:pt x="8733" y="7177"/>
                                <a:pt x="8733" y="7137"/>
                              </a:cubicBezTo>
                              <a:cubicBezTo>
                                <a:pt x="8733" y="7098"/>
                                <a:pt x="8701" y="7066"/>
                                <a:pt x="8662" y="7066"/>
                              </a:cubicBezTo>
                              <a:close/>
                              <a:moveTo>
                                <a:pt x="8662" y="7320"/>
                              </a:moveTo>
                              <a:cubicBezTo>
                                <a:pt x="8639" y="7320"/>
                                <a:pt x="8619" y="7331"/>
                                <a:pt x="8606" y="7348"/>
                              </a:cubicBezTo>
                              <a:cubicBezTo>
                                <a:pt x="8718" y="7348"/>
                                <a:pt x="8718" y="7348"/>
                                <a:pt x="8718" y="7348"/>
                              </a:cubicBezTo>
                              <a:cubicBezTo>
                                <a:pt x="8705" y="7331"/>
                                <a:pt x="8685" y="7320"/>
                                <a:pt x="8662" y="7320"/>
                              </a:cubicBezTo>
                              <a:close/>
                              <a:moveTo>
                                <a:pt x="8662" y="6559"/>
                              </a:moveTo>
                              <a:cubicBezTo>
                                <a:pt x="8622" y="6559"/>
                                <a:pt x="8591" y="6591"/>
                                <a:pt x="8591" y="6630"/>
                              </a:cubicBezTo>
                              <a:cubicBezTo>
                                <a:pt x="8591" y="6669"/>
                                <a:pt x="8622" y="6701"/>
                                <a:pt x="8662" y="6701"/>
                              </a:cubicBezTo>
                              <a:cubicBezTo>
                                <a:pt x="8701" y="6701"/>
                                <a:pt x="8733" y="6669"/>
                                <a:pt x="8733" y="6630"/>
                              </a:cubicBezTo>
                              <a:cubicBezTo>
                                <a:pt x="8733" y="6591"/>
                                <a:pt x="8701" y="6559"/>
                                <a:pt x="8662" y="6559"/>
                              </a:cubicBezTo>
                              <a:close/>
                              <a:moveTo>
                                <a:pt x="8662" y="6813"/>
                              </a:moveTo>
                              <a:cubicBezTo>
                                <a:pt x="8622" y="6813"/>
                                <a:pt x="8591" y="6844"/>
                                <a:pt x="8591" y="6884"/>
                              </a:cubicBezTo>
                              <a:cubicBezTo>
                                <a:pt x="8591" y="6923"/>
                                <a:pt x="8622" y="6955"/>
                                <a:pt x="8662" y="6955"/>
                              </a:cubicBezTo>
                              <a:cubicBezTo>
                                <a:pt x="8701" y="6955"/>
                                <a:pt x="8733" y="6923"/>
                                <a:pt x="8733" y="6884"/>
                              </a:cubicBezTo>
                              <a:cubicBezTo>
                                <a:pt x="8733" y="6844"/>
                                <a:pt x="8701" y="6813"/>
                                <a:pt x="8662" y="6813"/>
                              </a:cubicBezTo>
                              <a:close/>
                              <a:moveTo>
                                <a:pt x="8662" y="6305"/>
                              </a:moveTo>
                              <a:cubicBezTo>
                                <a:pt x="8622" y="6305"/>
                                <a:pt x="8591" y="6337"/>
                                <a:pt x="8591" y="6376"/>
                              </a:cubicBezTo>
                              <a:cubicBezTo>
                                <a:pt x="8591" y="6416"/>
                                <a:pt x="8622" y="6447"/>
                                <a:pt x="8662" y="6447"/>
                              </a:cubicBezTo>
                              <a:cubicBezTo>
                                <a:pt x="8701" y="6447"/>
                                <a:pt x="8733" y="6416"/>
                                <a:pt x="8733" y="6376"/>
                              </a:cubicBezTo>
                              <a:cubicBezTo>
                                <a:pt x="8733" y="6337"/>
                                <a:pt x="8701" y="6305"/>
                                <a:pt x="8662" y="6305"/>
                              </a:cubicBezTo>
                              <a:close/>
                              <a:moveTo>
                                <a:pt x="8662" y="5545"/>
                              </a:moveTo>
                              <a:cubicBezTo>
                                <a:pt x="8622" y="5545"/>
                                <a:pt x="8591" y="5576"/>
                                <a:pt x="8591" y="5616"/>
                              </a:cubicBezTo>
                              <a:cubicBezTo>
                                <a:pt x="8591" y="5655"/>
                                <a:pt x="8622" y="5687"/>
                                <a:pt x="8662" y="5687"/>
                              </a:cubicBezTo>
                              <a:cubicBezTo>
                                <a:pt x="8701" y="5687"/>
                                <a:pt x="8733" y="5655"/>
                                <a:pt x="8733" y="5616"/>
                              </a:cubicBezTo>
                              <a:cubicBezTo>
                                <a:pt x="8733" y="5576"/>
                                <a:pt x="8701" y="5545"/>
                                <a:pt x="8662" y="5545"/>
                              </a:cubicBezTo>
                              <a:close/>
                              <a:moveTo>
                                <a:pt x="8662" y="5798"/>
                              </a:moveTo>
                              <a:cubicBezTo>
                                <a:pt x="8622" y="5798"/>
                                <a:pt x="8591" y="5830"/>
                                <a:pt x="8591" y="5869"/>
                              </a:cubicBezTo>
                              <a:cubicBezTo>
                                <a:pt x="8591" y="5908"/>
                                <a:pt x="8622" y="5940"/>
                                <a:pt x="8662" y="5940"/>
                              </a:cubicBezTo>
                              <a:cubicBezTo>
                                <a:pt x="8701" y="5940"/>
                                <a:pt x="8733" y="5908"/>
                                <a:pt x="8733" y="5869"/>
                              </a:cubicBezTo>
                              <a:cubicBezTo>
                                <a:pt x="8733" y="5830"/>
                                <a:pt x="8701" y="5798"/>
                                <a:pt x="8662" y="5798"/>
                              </a:cubicBezTo>
                              <a:close/>
                              <a:moveTo>
                                <a:pt x="8662" y="6052"/>
                              </a:moveTo>
                              <a:cubicBezTo>
                                <a:pt x="8622" y="6052"/>
                                <a:pt x="8591" y="6083"/>
                                <a:pt x="8591" y="6123"/>
                              </a:cubicBezTo>
                              <a:cubicBezTo>
                                <a:pt x="8591" y="6162"/>
                                <a:pt x="8622" y="6194"/>
                                <a:pt x="8662" y="6194"/>
                              </a:cubicBezTo>
                              <a:cubicBezTo>
                                <a:pt x="8701" y="6194"/>
                                <a:pt x="8733" y="6162"/>
                                <a:pt x="8733" y="6123"/>
                              </a:cubicBezTo>
                              <a:cubicBezTo>
                                <a:pt x="8733" y="6083"/>
                                <a:pt x="8701" y="6052"/>
                                <a:pt x="8662" y="6052"/>
                              </a:cubicBezTo>
                              <a:close/>
                              <a:moveTo>
                                <a:pt x="3314" y="1760"/>
                              </a:moveTo>
                              <a:cubicBezTo>
                                <a:pt x="3275" y="1760"/>
                                <a:pt x="3243" y="1792"/>
                                <a:pt x="3243" y="1831"/>
                              </a:cubicBezTo>
                              <a:cubicBezTo>
                                <a:pt x="3243" y="1871"/>
                                <a:pt x="3275" y="1902"/>
                                <a:pt x="3314" y="1902"/>
                              </a:cubicBezTo>
                              <a:cubicBezTo>
                                <a:pt x="3353" y="1902"/>
                                <a:pt x="3385" y="1871"/>
                                <a:pt x="3385" y="1831"/>
                              </a:cubicBezTo>
                              <a:cubicBezTo>
                                <a:pt x="3385" y="1792"/>
                                <a:pt x="3353" y="1760"/>
                                <a:pt x="3314" y="1760"/>
                              </a:cubicBezTo>
                              <a:close/>
                              <a:moveTo>
                                <a:pt x="3314" y="1253"/>
                              </a:moveTo>
                              <a:cubicBezTo>
                                <a:pt x="3275" y="1253"/>
                                <a:pt x="3243" y="1285"/>
                                <a:pt x="3243" y="1324"/>
                              </a:cubicBezTo>
                              <a:cubicBezTo>
                                <a:pt x="3243" y="1363"/>
                                <a:pt x="3275" y="1395"/>
                                <a:pt x="3314" y="1395"/>
                              </a:cubicBezTo>
                              <a:cubicBezTo>
                                <a:pt x="3353" y="1395"/>
                                <a:pt x="3385" y="1363"/>
                                <a:pt x="3385" y="1324"/>
                              </a:cubicBezTo>
                              <a:cubicBezTo>
                                <a:pt x="3385" y="1285"/>
                                <a:pt x="3353" y="1253"/>
                                <a:pt x="3314" y="1253"/>
                              </a:cubicBezTo>
                              <a:close/>
                              <a:moveTo>
                                <a:pt x="3314" y="2521"/>
                              </a:moveTo>
                              <a:cubicBezTo>
                                <a:pt x="3275" y="2521"/>
                                <a:pt x="3243" y="2553"/>
                                <a:pt x="3243" y="2592"/>
                              </a:cubicBezTo>
                              <a:cubicBezTo>
                                <a:pt x="3243" y="2631"/>
                                <a:pt x="3275" y="2663"/>
                                <a:pt x="3314" y="2663"/>
                              </a:cubicBezTo>
                              <a:cubicBezTo>
                                <a:pt x="3353" y="2663"/>
                                <a:pt x="3385" y="2631"/>
                                <a:pt x="3385" y="2592"/>
                              </a:cubicBezTo>
                              <a:cubicBezTo>
                                <a:pt x="3385" y="2553"/>
                                <a:pt x="3353" y="2521"/>
                                <a:pt x="3314" y="2521"/>
                              </a:cubicBezTo>
                              <a:close/>
                              <a:moveTo>
                                <a:pt x="3314" y="2267"/>
                              </a:moveTo>
                              <a:cubicBezTo>
                                <a:pt x="3275" y="2267"/>
                                <a:pt x="3243" y="2299"/>
                                <a:pt x="3243" y="2338"/>
                              </a:cubicBezTo>
                              <a:cubicBezTo>
                                <a:pt x="3243" y="2378"/>
                                <a:pt x="3275" y="2409"/>
                                <a:pt x="3314" y="2409"/>
                              </a:cubicBezTo>
                              <a:cubicBezTo>
                                <a:pt x="3353" y="2409"/>
                                <a:pt x="3385" y="2378"/>
                                <a:pt x="3385" y="2338"/>
                              </a:cubicBezTo>
                              <a:cubicBezTo>
                                <a:pt x="3385" y="2299"/>
                                <a:pt x="3353" y="2267"/>
                                <a:pt x="3314" y="2267"/>
                              </a:cubicBezTo>
                              <a:close/>
                              <a:moveTo>
                                <a:pt x="3314" y="2014"/>
                              </a:moveTo>
                              <a:cubicBezTo>
                                <a:pt x="3275" y="2014"/>
                                <a:pt x="3243" y="2046"/>
                                <a:pt x="3243" y="2085"/>
                              </a:cubicBezTo>
                              <a:cubicBezTo>
                                <a:pt x="3243" y="2124"/>
                                <a:pt x="3275" y="2156"/>
                                <a:pt x="3314" y="2156"/>
                              </a:cubicBezTo>
                              <a:cubicBezTo>
                                <a:pt x="3353" y="2156"/>
                                <a:pt x="3385" y="2124"/>
                                <a:pt x="3385" y="2085"/>
                              </a:cubicBezTo>
                              <a:cubicBezTo>
                                <a:pt x="3385" y="2046"/>
                                <a:pt x="3353" y="2014"/>
                                <a:pt x="3314" y="2014"/>
                              </a:cubicBezTo>
                              <a:close/>
                              <a:moveTo>
                                <a:pt x="3314" y="1507"/>
                              </a:moveTo>
                              <a:cubicBezTo>
                                <a:pt x="3275" y="1507"/>
                                <a:pt x="3243" y="1538"/>
                                <a:pt x="3243" y="1578"/>
                              </a:cubicBezTo>
                              <a:cubicBezTo>
                                <a:pt x="3243" y="1617"/>
                                <a:pt x="3275" y="1648"/>
                                <a:pt x="3314" y="1648"/>
                              </a:cubicBezTo>
                              <a:cubicBezTo>
                                <a:pt x="3353" y="1648"/>
                                <a:pt x="3385" y="1617"/>
                                <a:pt x="3385" y="1578"/>
                              </a:cubicBezTo>
                              <a:cubicBezTo>
                                <a:pt x="3385" y="1538"/>
                                <a:pt x="3353" y="1507"/>
                                <a:pt x="3314" y="1507"/>
                              </a:cubicBezTo>
                              <a:close/>
                              <a:moveTo>
                                <a:pt x="3314" y="2775"/>
                              </a:moveTo>
                              <a:cubicBezTo>
                                <a:pt x="3275" y="2775"/>
                                <a:pt x="3243" y="2806"/>
                                <a:pt x="3243" y="2846"/>
                              </a:cubicBezTo>
                              <a:cubicBezTo>
                                <a:pt x="3243" y="2885"/>
                                <a:pt x="3275" y="2917"/>
                                <a:pt x="3314" y="2917"/>
                              </a:cubicBezTo>
                              <a:cubicBezTo>
                                <a:pt x="3353" y="2917"/>
                                <a:pt x="3385" y="2885"/>
                                <a:pt x="3385" y="2846"/>
                              </a:cubicBezTo>
                              <a:cubicBezTo>
                                <a:pt x="3385" y="2806"/>
                                <a:pt x="3353" y="2775"/>
                                <a:pt x="3314" y="2775"/>
                              </a:cubicBezTo>
                              <a:close/>
                              <a:moveTo>
                                <a:pt x="3314" y="3535"/>
                              </a:moveTo>
                              <a:cubicBezTo>
                                <a:pt x="3275" y="3535"/>
                                <a:pt x="3243" y="3567"/>
                                <a:pt x="3243" y="3606"/>
                              </a:cubicBezTo>
                              <a:cubicBezTo>
                                <a:pt x="3243" y="3645"/>
                                <a:pt x="3275" y="3677"/>
                                <a:pt x="3314" y="3677"/>
                              </a:cubicBezTo>
                              <a:cubicBezTo>
                                <a:pt x="3353" y="3677"/>
                                <a:pt x="3385" y="3645"/>
                                <a:pt x="3385" y="3606"/>
                              </a:cubicBezTo>
                              <a:cubicBezTo>
                                <a:pt x="3385" y="3567"/>
                                <a:pt x="3353" y="3535"/>
                                <a:pt x="3314" y="3535"/>
                              </a:cubicBezTo>
                              <a:close/>
                              <a:moveTo>
                                <a:pt x="3314" y="3789"/>
                              </a:moveTo>
                              <a:cubicBezTo>
                                <a:pt x="3275" y="3789"/>
                                <a:pt x="3243" y="3821"/>
                                <a:pt x="3243" y="3860"/>
                              </a:cubicBezTo>
                              <a:cubicBezTo>
                                <a:pt x="3243" y="3899"/>
                                <a:pt x="3275" y="3931"/>
                                <a:pt x="3314" y="3931"/>
                              </a:cubicBezTo>
                              <a:cubicBezTo>
                                <a:pt x="3353" y="3931"/>
                                <a:pt x="3385" y="3899"/>
                                <a:pt x="3385" y="3860"/>
                              </a:cubicBezTo>
                              <a:cubicBezTo>
                                <a:pt x="3385" y="3821"/>
                                <a:pt x="3353" y="3789"/>
                                <a:pt x="3314" y="3789"/>
                              </a:cubicBezTo>
                              <a:close/>
                              <a:moveTo>
                                <a:pt x="3314" y="3028"/>
                              </a:moveTo>
                              <a:cubicBezTo>
                                <a:pt x="3275" y="3028"/>
                                <a:pt x="3243" y="3060"/>
                                <a:pt x="3243" y="3099"/>
                              </a:cubicBezTo>
                              <a:cubicBezTo>
                                <a:pt x="3243" y="3138"/>
                                <a:pt x="3275" y="3170"/>
                                <a:pt x="3314" y="3170"/>
                              </a:cubicBezTo>
                              <a:cubicBezTo>
                                <a:pt x="3353" y="3170"/>
                                <a:pt x="3385" y="3138"/>
                                <a:pt x="3385" y="3099"/>
                              </a:cubicBezTo>
                              <a:cubicBezTo>
                                <a:pt x="3385" y="3060"/>
                                <a:pt x="3353" y="3028"/>
                                <a:pt x="3314" y="3028"/>
                              </a:cubicBezTo>
                              <a:close/>
                              <a:moveTo>
                                <a:pt x="3314" y="3282"/>
                              </a:moveTo>
                              <a:cubicBezTo>
                                <a:pt x="3275" y="3282"/>
                                <a:pt x="3243" y="3314"/>
                                <a:pt x="3243" y="3353"/>
                              </a:cubicBezTo>
                              <a:cubicBezTo>
                                <a:pt x="3243" y="3392"/>
                                <a:pt x="3275" y="3424"/>
                                <a:pt x="3314" y="3424"/>
                              </a:cubicBezTo>
                              <a:cubicBezTo>
                                <a:pt x="3353" y="3424"/>
                                <a:pt x="3385" y="3392"/>
                                <a:pt x="3385" y="3353"/>
                              </a:cubicBezTo>
                              <a:cubicBezTo>
                                <a:pt x="3385" y="3314"/>
                                <a:pt x="3353" y="3282"/>
                                <a:pt x="3314" y="3282"/>
                              </a:cubicBezTo>
                              <a:close/>
                              <a:moveTo>
                                <a:pt x="3314" y="4042"/>
                              </a:moveTo>
                              <a:cubicBezTo>
                                <a:pt x="3275" y="4042"/>
                                <a:pt x="3243" y="4074"/>
                                <a:pt x="3243" y="4113"/>
                              </a:cubicBezTo>
                              <a:cubicBezTo>
                                <a:pt x="3243" y="4153"/>
                                <a:pt x="3275" y="4184"/>
                                <a:pt x="3314" y="4184"/>
                              </a:cubicBezTo>
                              <a:cubicBezTo>
                                <a:pt x="3353" y="4184"/>
                                <a:pt x="3385" y="4153"/>
                                <a:pt x="3385" y="4113"/>
                              </a:cubicBezTo>
                              <a:cubicBezTo>
                                <a:pt x="3385" y="4074"/>
                                <a:pt x="3353" y="4042"/>
                                <a:pt x="3314" y="4042"/>
                              </a:cubicBezTo>
                              <a:close/>
                              <a:moveTo>
                                <a:pt x="3314" y="5057"/>
                              </a:moveTo>
                              <a:cubicBezTo>
                                <a:pt x="3275" y="5057"/>
                                <a:pt x="3243" y="5089"/>
                                <a:pt x="3243" y="5128"/>
                              </a:cubicBezTo>
                              <a:cubicBezTo>
                                <a:pt x="3243" y="5167"/>
                                <a:pt x="3275" y="5199"/>
                                <a:pt x="3314" y="5199"/>
                              </a:cubicBezTo>
                              <a:cubicBezTo>
                                <a:pt x="3353" y="5199"/>
                                <a:pt x="3385" y="5167"/>
                                <a:pt x="3385" y="5128"/>
                              </a:cubicBezTo>
                              <a:cubicBezTo>
                                <a:pt x="3385" y="5089"/>
                                <a:pt x="3353" y="5057"/>
                                <a:pt x="3314" y="5057"/>
                              </a:cubicBezTo>
                              <a:close/>
                              <a:moveTo>
                                <a:pt x="3314" y="5311"/>
                              </a:moveTo>
                              <a:cubicBezTo>
                                <a:pt x="3275" y="5311"/>
                                <a:pt x="3243" y="5342"/>
                                <a:pt x="3243" y="5382"/>
                              </a:cubicBezTo>
                              <a:cubicBezTo>
                                <a:pt x="3243" y="5421"/>
                                <a:pt x="3275" y="5453"/>
                                <a:pt x="3314" y="5453"/>
                              </a:cubicBezTo>
                              <a:cubicBezTo>
                                <a:pt x="3353" y="5453"/>
                                <a:pt x="3385" y="5421"/>
                                <a:pt x="3385" y="5382"/>
                              </a:cubicBezTo>
                              <a:cubicBezTo>
                                <a:pt x="3385" y="5342"/>
                                <a:pt x="3353" y="5311"/>
                                <a:pt x="3314" y="5311"/>
                              </a:cubicBezTo>
                              <a:close/>
                              <a:moveTo>
                                <a:pt x="3314" y="4803"/>
                              </a:moveTo>
                              <a:cubicBezTo>
                                <a:pt x="3275" y="4803"/>
                                <a:pt x="3243" y="4835"/>
                                <a:pt x="3243" y="4874"/>
                              </a:cubicBezTo>
                              <a:cubicBezTo>
                                <a:pt x="3243" y="4914"/>
                                <a:pt x="3275" y="4945"/>
                                <a:pt x="3314" y="4945"/>
                              </a:cubicBezTo>
                              <a:cubicBezTo>
                                <a:pt x="3353" y="4945"/>
                                <a:pt x="3385" y="4914"/>
                                <a:pt x="3385" y="4874"/>
                              </a:cubicBezTo>
                              <a:cubicBezTo>
                                <a:pt x="3385" y="4835"/>
                                <a:pt x="3353" y="4803"/>
                                <a:pt x="3314" y="4803"/>
                              </a:cubicBezTo>
                              <a:close/>
                              <a:moveTo>
                                <a:pt x="3314" y="4296"/>
                              </a:moveTo>
                              <a:cubicBezTo>
                                <a:pt x="3275" y="4296"/>
                                <a:pt x="3243" y="4328"/>
                                <a:pt x="3243" y="4367"/>
                              </a:cubicBezTo>
                              <a:cubicBezTo>
                                <a:pt x="3243" y="4406"/>
                                <a:pt x="3275" y="4438"/>
                                <a:pt x="3314" y="4438"/>
                              </a:cubicBezTo>
                              <a:cubicBezTo>
                                <a:pt x="3353" y="4438"/>
                                <a:pt x="3385" y="4406"/>
                                <a:pt x="3385" y="4367"/>
                              </a:cubicBezTo>
                              <a:cubicBezTo>
                                <a:pt x="3385" y="4328"/>
                                <a:pt x="3353" y="4296"/>
                                <a:pt x="3314" y="4296"/>
                              </a:cubicBezTo>
                              <a:close/>
                              <a:moveTo>
                                <a:pt x="3314" y="4550"/>
                              </a:moveTo>
                              <a:cubicBezTo>
                                <a:pt x="3275" y="4550"/>
                                <a:pt x="3243" y="4582"/>
                                <a:pt x="3243" y="4621"/>
                              </a:cubicBezTo>
                              <a:cubicBezTo>
                                <a:pt x="3243" y="4660"/>
                                <a:pt x="3275" y="4692"/>
                                <a:pt x="3314" y="4692"/>
                              </a:cubicBezTo>
                              <a:cubicBezTo>
                                <a:pt x="3353" y="4692"/>
                                <a:pt x="3385" y="4660"/>
                                <a:pt x="3385" y="4621"/>
                              </a:cubicBezTo>
                              <a:cubicBezTo>
                                <a:pt x="3385" y="4582"/>
                                <a:pt x="3353" y="4550"/>
                                <a:pt x="3314" y="4550"/>
                              </a:cubicBezTo>
                              <a:close/>
                              <a:moveTo>
                                <a:pt x="3569" y="2775"/>
                              </a:moveTo>
                              <a:cubicBezTo>
                                <a:pt x="3529" y="2775"/>
                                <a:pt x="3498" y="2806"/>
                                <a:pt x="3498" y="2846"/>
                              </a:cubicBezTo>
                              <a:cubicBezTo>
                                <a:pt x="3498" y="2885"/>
                                <a:pt x="3529" y="2917"/>
                                <a:pt x="3569" y="2917"/>
                              </a:cubicBezTo>
                              <a:cubicBezTo>
                                <a:pt x="3608" y="2917"/>
                                <a:pt x="3640" y="2885"/>
                                <a:pt x="3640" y="2846"/>
                              </a:cubicBezTo>
                              <a:cubicBezTo>
                                <a:pt x="3640" y="2806"/>
                                <a:pt x="3608" y="2775"/>
                                <a:pt x="3569" y="2775"/>
                              </a:cubicBezTo>
                              <a:close/>
                              <a:moveTo>
                                <a:pt x="3569" y="3028"/>
                              </a:moveTo>
                              <a:cubicBezTo>
                                <a:pt x="3529" y="3028"/>
                                <a:pt x="3498" y="3060"/>
                                <a:pt x="3498" y="3099"/>
                              </a:cubicBezTo>
                              <a:cubicBezTo>
                                <a:pt x="3498" y="3138"/>
                                <a:pt x="3529" y="3170"/>
                                <a:pt x="3569" y="3170"/>
                              </a:cubicBezTo>
                              <a:cubicBezTo>
                                <a:pt x="3608" y="3170"/>
                                <a:pt x="3640" y="3138"/>
                                <a:pt x="3640" y="3099"/>
                              </a:cubicBezTo>
                              <a:cubicBezTo>
                                <a:pt x="3640" y="3060"/>
                                <a:pt x="3608" y="3028"/>
                                <a:pt x="3569" y="3028"/>
                              </a:cubicBezTo>
                              <a:close/>
                              <a:moveTo>
                                <a:pt x="3569" y="1760"/>
                              </a:moveTo>
                              <a:cubicBezTo>
                                <a:pt x="3529" y="1760"/>
                                <a:pt x="3498" y="1792"/>
                                <a:pt x="3498" y="1831"/>
                              </a:cubicBezTo>
                              <a:cubicBezTo>
                                <a:pt x="3498" y="1870"/>
                                <a:pt x="3529" y="1902"/>
                                <a:pt x="3569" y="1902"/>
                              </a:cubicBezTo>
                              <a:cubicBezTo>
                                <a:pt x="3608" y="1902"/>
                                <a:pt x="3640" y="1870"/>
                                <a:pt x="3640" y="1831"/>
                              </a:cubicBezTo>
                              <a:cubicBezTo>
                                <a:pt x="3640" y="1792"/>
                                <a:pt x="3608" y="1760"/>
                                <a:pt x="3569" y="1760"/>
                              </a:cubicBezTo>
                              <a:close/>
                              <a:moveTo>
                                <a:pt x="3569" y="3282"/>
                              </a:moveTo>
                              <a:cubicBezTo>
                                <a:pt x="3529" y="3282"/>
                                <a:pt x="3498" y="3314"/>
                                <a:pt x="3498" y="3353"/>
                              </a:cubicBezTo>
                              <a:cubicBezTo>
                                <a:pt x="3498" y="3392"/>
                                <a:pt x="3529" y="3424"/>
                                <a:pt x="3569" y="3424"/>
                              </a:cubicBezTo>
                              <a:cubicBezTo>
                                <a:pt x="3608" y="3424"/>
                                <a:pt x="3640" y="3392"/>
                                <a:pt x="3640" y="3353"/>
                              </a:cubicBezTo>
                              <a:cubicBezTo>
                                <a:pt x="3640" y="3314"/>
                                <a:pt x="3608" y="3282"/>
                                <a:pt x="3569" y="3282"/>
                              </a:cubicBezTo>
                              <a:close/>
                              <a:moveTo>
                                <a:pt x="3569" y="1253"/>
                              </a:moveTo>
                              <a:cubicBezTo>
                                <a:pt x="3529" y="1253"/>
                                <a:pt x="3498" y="1285"/>
                                <a:pt x="3498" y="1324"/>
                              </a:cubicBezTo>
                              <a:cubicBezTo>
                                <a:pt x="3498" y="1363"/>
                                <a:pt x="3529" y="1395"/>
                                <a:pt x="3569" y="1395"/>
                              </a:cubicBezTo>
                              <a:cubicBezTo>
                                <a:pt x="3608" y="1395"/>
                                <a:pt x="3640" y="1363"/>
                                <a:pt x="3640" y="1324"/>
                              </a:cubicBezTo>
                              <a:cubicBezTo>
                                <a:pt x="3640" y="1285"/>
                                <a:pt x="3608" y="1253"/>
                                <a:pt x="3569" y="1253"/>
                              </a:cubicBezTo>
                              <a:close/>
                              <a:moveTo>
                                <a:pt x="3569" y="2521"/>
                              </a:moveTo>
                              <a:cubicBezTo>
                                <a:pt x="3529" y="2521"/>
                                <a:pt x="3498" y="2553"/>
                                <a:pt x="3498" y="2592"/>
                              </a:cubicBezTo>
                              <a:cubicBezTo>
                                <a:pt x="3498" y="2631"/>
                                <a:pt x="3529" y="2663"/>
                                <a:pt x="3569" y="2663"/>
                              </a:cubicBezTo>
                              <a:cubicBezTo>
                                <a:pt x="3608" y="2663"/>
                                <a:pt x="3640" y="2631"/>
                                <a:pt x="3640" y="2592"/>
                              </a:cubicBezTo>
                              <a:cubicBezTo>
                                <a:pt x="3640" y="2553"/>
                                <a:pt x="3608" y="2521"/>
                                <a:pt x="3569" y="2521"/>
                              </a:cubicBezTo>
                              <a:close/>
                              <a:moveTo>
                                <a:pt x="3569" y="2014"/>
                              </a:moveTo>
                              <a:cubicBezTo>
                                <a:pt x="3529" y="2014"/>
                                <a:pt x="3498" y="2046"/>
                                <a:pt x="3498" y="2085"/>
                              </a:cubicBezTo>
                              <a:cubicBezTo>
                                <a:pt x="3498" y="2124"/>
                                <a:pt x="3529" y="2156"/>
                                <a:pt x="3569" y="2156"/>
                              </a:cubicBezTo>
                              <a:cubicBezTo>
                                <a:pt x="3608" y="2156"/>
                                <a:pt x="3640" y="2124"/>
                                <a:pt x="3640" y="2085"/>
                              </a:cubicBezTo>
                              <a:cubicBezTo>
                                <a:pt x="3640" y="2046"/>
                                <a:pt x="3608" y="2014"/>
                                <a:pt x="3569" y="2014"/>
                              </a:cubicBezTo>
                              <a:close/>
                              <a:moveTo>
                                <a:pt x="3569" y="3535"/>
                              </a:moveTo>
                              <a:cubicBezTo>
                                <a:pt x="3529" y="3535"/>
                                <a:pt x="3498" y="3567"/>
                                <a:pt x="3498" y="3606"/>
                              </a:cubicBezTo>
                              <a:cubicBezTo>
                                <a:pt x="3498" y="3645"/>
                                <a:pt x="3529" y="3677"/>
                                <a:pt x="3569" y="3677"/>
                              </a:cubicBezTo>
                              <a:cubicBezTo>
                                <a:pt x="3608" y="3677"/>
                                <a:pt x="3640" y="3645"/>
                                <a:pt x="3640" y="3606"/>
                              </a:cubicBezTo>
                              <a:cubicBezTo>
                                <a:pt x="3640" y="3567"/>
                                <a:pt x="3608" y="3535"/>
                                <a:pt x="3569" y="3535"/>
                              </a:cubicBezTo>
                              <a:close/>
                              <a:moveTo>
                                <a:pt x="3569" y="2267"/>
                              </a:moveTo>
                              <a:cubicBezTo>
                                <a:pt x="3529" y="2267"/>
                                <a:pt x="3498" y="2299"/>
                                <a:pt x="3498" y="2338"/>
                              </a:cubicBezTo>
                              <a:cubicBezTo>
                                <a:pt x="3498" y="2378"/>
                                <a:pt x="3529" y="2409"/>
                                <a:pt x="3569" y="2409"/>
                              </a:cubicBezTo>
                              <a:cubicBezTo>
                                <a:pt x="3608" y="2409"/>
                                <a:pt x="3640" y="2378"/>
                                <a:pt x="3640" y="2338"/>
                              </a:cubicBezTo>
                              <a:cubicBezTo>
                                <a:pt x="3640" y="2299"/>
                                <a:pt x="3608" y="2267"/>
                                <a:pt x="3569" y="2267"/>
                              </a:cubicBezTo>
                              <a:close/>
                              <a:moveTo>
                                <a:pt x="3569" y="4296"/>
                              </a:moveTo>
                              <a:cubicBezTo>
                                <a:pt x="3529" y="4296"/>
                                <a:pt x="3498" y="4328"/>
                                <a:pt x="3498" y="4367"/>
                              </a:cubicBezTo>
                              <a:cubicBezTo>
                                <a:pt x="3498" y="4406"/>
                                <a:pt x="3529" y="4438"/>
                                <a:pt x="3569" y="4438"/>
                              </a:cubicBezTo>
                              <a:cubicBezTo>
                                <a:pt x="3608" y="4438"/>
                                <a:pt x="3640" y="4406"/>
                                <a:pt x="3640" y="4367"/>
                              </a:cubicBezTo>
                              <a:cubicBezTo>
                                <a:pt x="3640" y="4328"/>
                                <a:pt x="3608" y="4296"/>
                                <a:pt x="3569" y="4296"/>
                              </a:cubicBezTo>
                              <a:close/>
                              <a:moveTo>
                                <a:pt x="3569" y="4803"/>
                              </a:moveTo>
                              <a:cubicBezTo>
                                <a:pt x="3529" y="4803"/>
                                <a:pt x="3498" y="4835"/>
                                <a:pt x="3498" y="4874"/>
                              </a:cubicBezTo>
                              <a:cubicBezTo>
                                <a:pt x="3498" y="4914"/>
                                <a:pt x="3529" y="4945"/>
                                <a:pt x="3569" y="4945"/>
                              </a:cubicBezTo>
                              <a:cubicBezTo>
                                <a:pt x="3608" y="4945"/>
                                <a:pt x="3640" y="4914"/>
                                <a:pt x="3640" y="4874"/>
                              </a:cubicBezTo>
                              <a:cubicBezTo>
                                <a:pt x="3640" y="4835"/>
                                <a:pt x="3608" y="4803"/>
                                <a:pt x="3569" y="4803"/>
                              </a:cubicBezTo>
                              <a:close/>
                              <a:moveTo>
                                <a:pt x="3569" y="4550"/>
                              </a:moveTo>
                              <a:cubicBezTo>
                                <a:pt x="3529" y="4550"/>
                                <a:pt x="3498" y="4582"/>
                                <a:pt x="3498" y="4621"/>
                              </a:cubicBezTo>
                              <a:cubicBezTo>
                                <a:pt x="3498" y="4660"/>
                                <a:pt x="3529" y="4692"/>
                                <a:pt x="3569" y="4692"/>
                              </a:cubicBezTo>
                              <a:cubicBezTo>
                                <a:pt x="3608" y="4692"/>
                                <a:pt x="3640" y="4660"/>
                                <a:pt x="3640" y="4621"/>
                              </a:cubicBezTo>
                              <a:cubicBezTo>
                                <a:pt x="3640" y="4582"/>
                                <a:pt x="3608" y="4550"/>
                                <a:pt x="3569" y="4550"/>
                              </a:cubicBezTo>
                              <a:close/>
                              <a:moveTo>
                                <a:pt x="3569" y="1507"/>
                              </a:moveTo>
                              <a:cubicBezTo>
                                <a:pt x="3529" y="1507"/>
                                <a:pt x="3498" y="1538"/>
                                <a:pt x="3498" y="1578"/>
                              </a:cubicBezTo>
                              <a:cubicBezTo>
                                <a:pt x="3498" y="1617"/>
                                <a:pt x="3529" y="1649"/>
                                <a:pt x="3569" y="1649"/>
                              </a:cubicBezTo>
                              <a:cubicBezTo>
                                <a:pt x="3608" y="1649"/>
                                <a:pt x="3640" y="1617"/>
                                <a:pt x="3640" y="1578"/>
                              </a:cubicBezTo>
                              <a:cubicBezTo>
                                <a:pt x="3640" y="1538"/>
                                <a:pt x="3608" y="1507"/>
                                <a:pt x="3569" y="1507"/>
                              </a:cubicBezTo>
                              <a:close/>
                              <a:moveTo>
                                <a:pt x="3569" y="5311"/>
                              </a:moveTo>
                              <a:cubicBezTo>
                                <a:pt x="3529" y="5311"/>
                                <a:pt x="3498" y="5342"/>
                                <a:pt x="3498" y="5382"/>
                              </a:cubicBezTo>
                              <a:cubicBezTo>
                                <a:pt x="3498" y="5421"/>
                                <a:pt x="3529" y="5453"/>
                                <a:pt x="3569" y="5453"/>
                              </a:cubicBezTo>
                              <a:cubicBezTo>
                                <a:pt x="3608" y="5453"/>
                                <a:pt x="3640" y="5421"/>
                                <a:pt x="3640" y="5382"/>
                              </a:cubicBezTo>
                              <a:cubicBezTo>
                                <a:pt x="3640" y="5342"/>
                                <a:pt x="3608" y="5311"/>
                                <a:pt x="3569" y="5311"/>
                              </a:cubicBezTo>
                              <a:close/>
                              <a:moveTo>
                                <a:pt x="3569" y="5057"/>
                              </a:moveTo>
                              <a:cubicBezTo>
                                <a:pt x="3529" y="5057"/>
                                <a:pt x="3498" y="5089"/>
                                <a:pt x="3498" y="5128"/>
                              </a:cubicBezTo>
                              <a:cubicBezTo>
                                <a:pt x="3498" y="5167"/>
                                <a:pt x="3529" y="5199"/>
                                <a:pt x="3569" y="5199"/>
                              </a:cubicBezTo>
                              <a:cubicBezTo>
                                <a:pt x="3608" y="5199"/>
                                <a:pt x="3640" y="5167"/>
                                <a:pt x="3640" y="5128"/>
                              </a:cubicBezTo>
                              <a:cubicBezTo>
                                <a:pt x="3640" y="5089"/>
                                <a:pt x="3608" y="5057"/>
                                <a:pt x="3569" y="5057"/>
                              </a:cubicBezTo>
                              <a:close/>
                              <a:moveTo>
                                <a:pt x="3569" y="4042"/>
                              </a:moveTo>
                              <a:cubicBezTo>
                                <a:pt x="3529" y="4042"/>
                                <a:pt x="3498" y="4074"/>
                                <a:pt x="3498" y="4113"/>
                              </a:cubicBezTo>
                              <a:cubicBezTo>
                                <a:pt x="3498" y="4153"/>
                                <a:pt x="3529" y="4184"/>
                                <a:pt x="3569" y="4184"/>
                              </a:cubicBezTo>
                              <a:cubicBezTo>
                                <a:pt x="3608" y="4184"/>
                                <a:pt x="3640" y="4153"/>
                                <a:pt x="3640" y="4113"/>
                              </a:cubicBezTo>
                              <a:cubicBezTo>
                                <a:pt x="3640" y="4074"/>
                                <a:pt x="3608" y="4042"/>
                                <a:pt x="3569" y="4042"/>
                              </a:cubicBezTo>
                              <a:close/>
                              <a:moveTo>
                                <a:pt x="3569" y="3789"/>
                              </a:moveTo>
                              <a:cubicBezTo>
                                <a:pt x="3529" y="3789"/>
                                <a:pt x="3498" y="3821"/>
                                <a:pt x="3498" y="3860"/>
                              </a:cubicBezTo>
                              <a:cubicBezTo>
                                <a:pt x="3498" y="3899"/>
                                <a:pt x="3529" y="3931"/>
                                <a:pt x="3569" y="3931"/>
                              </a:cubicBezTo>
                              <a:cubicBezTo>
                                <a:pt x="3608" y="3931"/>
                                <a:pt x="3640" y="3899"/>
                                <a:pt x="3640" y="3860"/>
                              </a:cubicBezTo>
                              <a:cubicBezTo>
                                <a:pt x="3640" y="3821"/>
                                <a:pt x="3608" y="3789"/>
                                <a:pt x="3569" y="3789"/>
                              </a:cubicBezTo>
                              <a:close/>
                              <a:moveTo>
                                <a:pt x="3823" y="4550"/>
                              </a:moveTo>
                              <a:cubicBezTo>
                                <a:pt x="3784" y="4550"/>
                                <a:pt x="3752" y="4582"/>
                                <a:pt x="3752" y="4621"/>
                              </a:cubicBezTo>
                              <a:cubicBezTo>
                                <a:pt x="3752" y="4660"/>
                                <a:pt x="3784" y="4692"/>
                                <a:pt x="3823" y="4692"/>
                              </a:cubicBezTo>
                              <a:cubicBezTo>
                                <a:pt x="3862" y="4692"/>
                                <a:pt x="3894" y="4660"/>
                                <a:pt x="3894" y="4621"/>
                              </a:cubicBezTo>
                              <a:cubicBezTo>
                                <a:pt x="3894" y="4582"/>
                                <a:pt x="3862" y="4550"/>
                                <a:pt x="3823" y="4550"/>
                              </a:cubicBezTo>
                              <a:close/>
                              <a:moveTo>
                                <a:pt x="3823" y="2267"/>
                              </a:moveTo>
                              <a:cubicBezTo>
                                <a:pt x="3784" y="2267"/>
                                <a:pt x="3752" y="2299"/>
                                <a:pt x="3752" y="2338"/>
                              </a:cubicBezTo>
                              <a:cubicBezTo>
                                <a:pt x="3752" y="2378"/>
                                <a:pt x="3784" y="2409"/>
                                <a:pt x="3823" y="2409"/>
                              </a:cubicBezTo>
                              <a:cubicBezTo>
                                <a:pt x="3862" y="2409"/>
                                <a:pt x="3894" y="2378"/>
                                <a:pt x="3894" y="2338"/>
                              </a:cubicBezTo>
                              <a:cubicBezTo>
                                <a:pt x="3894" y="2299"/>
                                <a:pt x="3862" y="2267"/>
                                <a:pt x="3823" y="2267"/>
                              </a:cubicBezTo>
                              <a:close/>
                              <a:moveTo>
                                <a:pt x="3823" y="5311"/>
                              </a:moveTo>
                              <a:cubicBezTo>
                                <a:pt x="3784" y="5311"/>
                                <a:pt x="3752" y="5342"/>
                                <a:pt x="3752" y="5382"/>
                              </a:cubicBezTo>
                              <a:cubicBezTo>
                                <a:pt x="3752" y="5421"/>
                                <a:pt x="3784" y="5453"/>
                                <a:pt x="3823" y="5453"/>
                              </a:cubicBezTo>
                              <a:cubicBezTo>
                                <a:pt x="3862" y="5453"/>
                                <a:pt x="3894" y="5421"/>
                                <a:pt x="3894" y="5382"/>
                              </a:cubicBezTo>
                              <a:cubicBezTo>
                                <a:pt x="3894" y="5342"/>
                                <a:pt x="3862" y="5311"/>
                                <a:pt x="3823" y="5311"/>
                              </a:cubicBezTo>
                              <a:close/>
                              <a:moveTo>
                                <a:pt x="3823" y="2521"/>
                              </a:moveTo>
                              <a:cubicBezTo>
                                <a:pt x="3784" y="2521"/>
                                <a:pt x="3752" y="2553"/>
                                <a:pt x="3752" y="2592"/>
                              </a:cubicBezTo>
                              <a:cubicBezTo>
                                <a:pt x="3752" y="2631"/>
                                <a:pt x="3784" y="2663"/>
                                <a:pt x="3823" y="2663"/>
                              </a:cubicBezTo>
                              <a:cubicBezTo>
                                <a:pt x="3862" y="2663"/>
                                <a:pt x="3894" y="2631"/>
                                <a:pt x="3894" y="2592"/>
                              </a:cubicBezTo>
                              <a:cubicBezTo>
                                <a:pt x="3894" y="2553"/>
                                <a:pt x="3862" y="2521"/>
                                <a:pt x="3823" y="2521"/>
                              </a:cubicBezTo>
                              <a:close/>
                              <a:moveTo>
                                <a:pt x="3823" y="2775"/>
                              </a:moveTo>
                              <a:cubicBezTo>
                                <a:pt x="3784" y="2775"/>
                                <a:pt x="3752" y="2806"/>
                                <a:pt x="3752" y="2846"/>
                              </a:cubicBezTo>
                              <a:cubicBezTo>
                                <a:pt x="3752" y="2885"/>
                                <a:pt x="3784" y="2917"/>
                                <a:pt x="3823" y="2917"/>
                              </a:cubicBezTo>
                              <a:cubicBezTo>
                                <a:pt x="3862" y="2917"/>
                                <a:pt x="3894" y="2885"/>
                                <a:pt x="3894" y="2846"/>
                              </a:cubicBezTo>
                              <a:cubicBezTo>
                                <a:pt x="3894" y="2806"/>
                                <a:pt x="3862" y="2775"/>
                                <a:pt x="3823" y="2775"/>
                              </a:cubicBezTo>
                              <a:close/>
                              <a:moveTo>
                                <a:pt x="3823" y="1760"/>
                              </a:moveTo>
                              <a:cubicBezTo>
                                <a:pt x="3784" y="1760"/>
                                <a:pt x="3752" y="1792"/>
                                <a:pt x="3752" y="1831"/>
                              </a:cubicBezTo>
                              <a:cubicBezTo>
                                <a:pt x="3752" y="1871"/>
                                <a:pt x="3784" y="1902"/>
                                <a:pt x="3823" y="1902"/>
                              </a:cubicBezTo>
                              <a:cubicBezTo>
                                <a:pt x="3862" y="1902"/>
                                <a:pt x="3894" y="1871"/>
                                <a:pt x="3894" y="1831"/>
                              </a:cubicBezTo>
                              <a:cubicBezTo>
                                <a:pt x="3894" y="1792"/>
                                <a:pt x="3862" y="1760"/>
                                <a:pt x="3823" y="1760"/>
                              </a:cubicBezTo>
                              <a:close/>
                              <a:moveTo>
                                <a:pt x="3823" y="3028"/>
                              </a:moveTo>
                              <a:cubicBezTo>
                                <a:pt x="3784" y="3028"/>
                                <a:pt x="3752" y="3060"/>
                                <a:pt x="3752" y="3099"/>
                              </a:cubicBezTo>
                              <a:cubicBezTo>
                                <a:pt x="3752" y="3138"/>
                                <a:pt x="3784" y="3170"/>
                                <a:pt x="3823" y="3170"/>
                              </a:cubicBezTo>
                              <a:cubicBezTo>
                                <a:pt x="3862" y="3170"/>
                                <a:pt x="3894" y="3138"/>
                                <a:pt x="3894" y="3099"/>
                              </a:cubicBezTo>
                              <a:cubicBezTo>
                                <a:pt x="3894" y="3060"/>
                                <a:pt x="3862" y="3028"/>
                                <a:pt x="3823" y="3028"/>
                              </a:cubicBezTo>
                              <a:close/>
                              <a:moveTo>
                                <a:pt x="3823" y="1253"/>
                              </a:moveTo>
                              <a:cubicBezTo>
                                <a:pt x="3784" y="1253"/>
                                <a:pt x="3752" y="1285"/>
                                <a:pt x="3752" y="1324"/>
                              </a:cubicBezTo>
                              <a:cubicBezTo>
                                <a:pt x="3752" y="1363"/>
                                <a:pt x="3784" y="1395"/>
                                <a:pt x="3823" y="1395"/>
                              </a:cubicBezTo>
                              <a:cubicBezTo>
                                <a:pt x="3862" y="1395"/>
                                <a:pt x="3894" y="1363"/>
                                <a:pt x="3894" y="1324"/>
                              </a:cubicBezTo>
                              <a:cubicBezTo>
                                <a:pt x="3894" y="1285"/>
                                <a:pt x="3862" y="1253"/>
                                <a:pt x="3823" y="1253"/>
                              </a:cubicBezTo>
                              <a:close/>
                              <a:moveTo>
                                <a:pt x="3823" y="1507"/>
                              </a:moveTo>
                              <a:cubicBezTo>
                                <a:pt x="3784" y="1507"/>
                                <a:pt x="3752" y="1538"/>
                                <a:pt x="3752" y="1577"/>
                              </a:cubicBezTo>
                              <a:cubicBezTo>
                                <a:pt x="3752" y="1617"/>
                                <a:pt x="3784" y="1649"/>
                                <a:pt x="3823" y="1649"/>
                              </a:cubicBezTo>
                              <a:cubicBezTo>
                                <a:pt x="3862" y="1649"/>
                                <a:pt x="3894" y="1617"/>
                                <a:pt x="3894" y="1577"/>
                              </a:cubicBezTo>
                              <a:cubicBezTo>
                                <a:pt x="3894" y="1538"/>
                                <a:pt x="3862" y="1507"/>
                                <a:pt x="3823" y="1507"/>
                              </a:cubicBezTo>
                              <a:close/>
                              <a:moveTo>
                                <a:pt x="3823" y="2014"/>
                              </a:moveTo>
                              <a:cubicBezTo>
                                <a:pt x="3784" y="2014"/>
                                <a:pt x="3752" y="2046"/>
                                <a:pt x="3752" y="2085"/>
                              </a:cubicBezTo>
                              <a:cubicBezTo>
                                <a:pt x="3752" y="2124"/>
                                <a:pt x="3784" y="2156"/>
                                <a:pt x="3823" y="2156"/>
                              </a:cubicBezTo>
                              <a:cubicBezTo>
                                <a:pt x="3862" y="2156"/>
                                <a:pt x="3894" y="2124"/>
                                <a:pt x="3894" y="2085"/>
                              </a:cubicBezTo>
                              <a:cubicBezTo>
                                <a:pt x="3894" y="2046"/>
                                <a:pt x="3862" y="2014"/>
                                <a:pt x="3823" y="2014"/>
                              </a:cubicBezTo>
                              <a:close/>
                              <a:moveTo>
                                <a:pt x="3823" y="4803"/>
                              </a:moveTo>
                              <a:cubicBezTo>
                                <a:pt x="3784" y="4803"/>
                                <a:pt x="3752" y="4835"/>
                                <a:pt x="3752" y="4874"/>
                              </a:cubicBezTo>
                              <a:cubicBezTo>
                                <a:pt x="3752" y="4914"/>
                                <a:pt x="3784" y="4945"/>
                                <a:pt x="3823" y="4945"/>
                              </a:cubicBezTo>
                              <a:cubicBezTo>
                                <a:pt x="3862" y="4945"/>
                                <a:pt x="3894" y="4914"/>
                                <a:pt x="3894" y="4874"/>
                              </a:cubicBezTo>
                              <a:cubicBezTo>
                                <a:pt x="3894" y="4835"/>
                                <a:pt x="3862" y="4803"/>
                                <a:pt x="3823" y="4803"/>
                              </a:cubicBezTo>
                              <a:close/>
                              <a:moveTo>
                                <a:pt x="3823" y="5057"/>
                              </a:moveTo>
                              <a:cubicBezTo>
                                <a:pt x="3784" y="5057"/>
                                <a:pt x="3752" y="5089"/>
                                <a:pt x="3752" y="5128"/>
                              </a:cubicBezTo>
                              <a:cubicBezTo>
                                <a:pt x="3752" y="5167"/>
                                <a:pt x="3784" y="5199"/>
                                <a:pt x="3823" y="5199"/>
                              </a:cubicBezTo>
                              <a:cubicBezTo>
                                <a:pt x="3862" y="5199"/>
                                <a:pt x="3894" y="5167"/>
                                <a:pt x="3894" y="5128"/>
                              </a:cubicBezTo>
                              <a:cubicBezTo>
                                <a:pt x="3894" y="5089"/>
                                <a:pt x="3862" y="5057"/>
                                <a:pt x="3823" y="5057"/>
                              </a:cubicBezTo>
                              <a:close/>
                              <a:moveTo>
                                <a:pt x="3823" y="4296"/>
                              </a:moveTo>
                              <a:cubicBezTo>
                                <a:pt x="3784" y="4296"/>
                                <a:pt x="3752" y="4328"/>
                                <a:pt x="3752" y="4367"/>
                              </a:cubicBezTo>
                              <a:cubicBezTo>
                                <a:pt x="3752" y="4406"/>
                                <a:pt x="3784" y="4438"/>
                                <a:pt x="3823" y="4438"/>
                              </a:cubicBezTo>
                              <a:cubicBezTo>
                                <a:pt x="3862" y="4438"/>
                                <a:pt x="3894" y="4406"/>
                                <a:pt x="3894" y="4367"/>
                              </a:cubicBezTo>
                              <a:cubicBezTo>
                                <a:pt x="3894" y="4328"/>
                                <a:pt x="3862" y="4296"/>
                                <a:pt x="3823" y="4296"/>
                              </a:cubicBezTo>
                              <a:close/>
                              <a:moveTo>
                                <a:pt x="3823" y="4042"/>
                              </a:moveTo>
                              <a:cubicBezTo>
                                <a:pt x="3784" y="4042"/>
                                <a:pt x="3752" y="4074"/>
                                <a:pt x="3752" y="4113"/>
                              </a:cubicBezTo>
                              <a:cubicBezTo>
                                <a:pt x="3752" y="4153"/>
                                <a:pt x="3784" y="4184"/>
                                <a:pt x="3823" y="4184"/>
                              </a:cubicBezTo>
                              <a:cubicBezTo>
                                <a:pt x="3862" y="4184"/>
                                <a:pt x="3894" y="4153"/>
                                <a:pt x="3894" y="4113"/>
                              </a:cubicBezTo>
                              <a:cubicBezTo>
                                <a:pt x="3894" y="4074"/>
                                <a:pt x="3862" y="4042"/>
                                <a:pt x="3823" y="4042"/>
                              </a:cubicBezTo>
                              <a:close/>
                              <a:moveTo>
                                <a:pt x="3823" y="3535"/>
                              </a:moveTo>
                              <a:cubicBezTo>
                                <a:pt x="3784" y="3535"/>
                                <a:pt x="3752" y="3567"/>
                                <a:pt x="3752" y="3606"/>
                              </a:cubicBezTo>
                              <a:cubicBezTo>
                                <a:pt x="3752" y="3645"/>
                                <a:pt x="3784" y="3677"/>
                                <a:pt x="3823" y="3677"/>
                              </a:cubicBezTo>
                              <a:cubicBezTo>
                                <a:pt x="3862" y="3677"/>
                                <a:pt x="3894" y="3645"/>
                                <a:pt x="3894" y="3606"/>
                              </a:cubicBezTo>
                              <a:cubicBezTo>
                                <a:pt x="3894" y="3567"/>
                                <a:pt x="3862" y="3535"/>
                                <a:pt x="3823" y="3535"/>
                              </a:cubicBezTo>
                              <a:close/>
                              <a:moveTo>
                                <a:pt x="3823" y="3282"/>
                              </a:moveTo>
                              <a:cubicBezTo>
                                <a:pt x="3784" y="3282"/>
                                <a:pt x="3752" y="3314"/>
                                <a:pt x="3752" y="3353"/>
                              </a:cubicBezTo>
                              <a:cubicBezTo>
                                <a:pt x="3752" y="3392"/>
                                <a:pt x="3784" y="3424"/>
                                <a:pt x="3823" y="3424"/>
                              </a:cubicBezTo>
                              <a:cubicBezTo>
                                <a:pt x="3862" y="3424"/>
                                <a:pt x="3894" y="3392"/>
                                <a:pt x="3894" y="3353"/>
                              </a:cubicBezTo>
                              <a:cubicBezTo>
                                <a:pt x="3894" y="3314"/>
                                <a:pt x="3862" y="3282"/>
                                <a:pt x="3823" y="3282"/>
                              </a:cubicBezTo>
                              <a:close/>
                              <a:moveTo>
                                <a:pt x="3823" y="3789"/>
                              </a:moveTo>
                              <a:cubicBezTo>
                                <a:pt x="3784" y="3789"/>
                                <a:pt x="3752" y="3821"/>
                                <a:pt x="3752" y="3860"/>
                              </a:cubicBezTo>
                              <a:cubicBezTo>
                                <a:pt x="3752" y="3899"/>
                                <a:pt x="3784" y="3931"/>
                                <a:pt x="3823" y="3931"/>
                              </a:cubicBezTo>
                              <a:cubicBezTo>
                                <a:pt x="3862" y="3931"/>
                                <a:pt x="3894" y="3899"/>
                                <a:pt x="3894" y="3860"/>
                              </a:cubicBezTo>
                              <a:cubicBezTo>
                                <a:pt x="3894" y="3821"/>
                                <a:pt x="3862" y="3789"/>
                                <a:pt x="3823" y="3789"/>
                              </a:cubicBezTo>
                              <a:close/>
                              <a:moveTo>
                                <a:pt x="4078" y="3535"/>
                              </a:moveTo>
                              <a:cubicBezTo>
                                <a:pt x="4039" y="3535"/>
                                <a:pt x="4007" y="3567"/>
                                <a:pt x="4007" y="3606"/>
                              </a:cubicBezTo>
                              <a:cubicBezTo>
                                <a:pt x="4007" y="3646"/>
                                <a:pt x="4039" y="3677"/>
                                <a:pt x="4078" y="3677"/>
                              </a:cubicBezTo>
                              <a:cubicBezTo>
                                <a:pt x="4117" y="3677"/>
                                <a:pt x="4149" y="3646"/>
                                <a:pt x="4149" y="3606"/>
                              </a:cubicBezTo>
                              <a:cubicBezTo>
                                <a:pt x="4149" y="3567"/>
                                <a:pt x="4117" y="3535"/>
                                <a:pt x="4078" y="3535"/>
                              </a:cubicBezTo>
                              <a:close/>
                              <a:moveTo>
                                <a:pt x="4078" y="4296"/>
                              </a:moveTo>
                              <a:cubicBezTo>
                                <a:pt x="4039" y="4296"/>
                                <a:pt x="4007" y="4328"/>
                                <a:pt x="4007" y="4367"/>
                              </a:cubicBezTo>
                              <a:cubicBezTo>
                                <a:pt x="4007" y="4406"/>
                                <a:pt x="4039" y="4438"/>
                                <a:pt x="4078" y="4438"/>
                              </a:cubicBezTo>
                              <a:cubicBezTo>
                                <a:pt x="4117" y="4438"/>
                                <a:pt x="4149" y="4406"/>
                                <a:pt x="4149" y="4367"/>
                              </a:cubicBezTo>
                              <a:cubicBezTo>
                                <a:pt x="4149" y="4328"/>
                                <a:pt x="4117" y="4296"/>
                                <a:pt x="4078" y="4296"/>
                              </a:cubicBezTo>
                              <a:close/>
                              <a:moveTo>
                                <a:pt x="4078" y="4550"/>
                              </a:moveTo>
                              <a:cubicBezTo>
                                <a:pt x="4039" y="4550"/>
                                <a:pt x="4007" y="4582"/>
                                <a:pt x="4007" y="4621"/>
                              </a:cubicBezTo>
                              <a:cubicBezTo>
                                <a:pt x="4007" y="4660"/>
                                <a:pt x="4039" y="4692"/>
                                <a:pt x="4078" y="4692"/>
                              </a:cubicBezTo>
                              <a:cubicBezTo>
                                <a:pt x="4117" y="4692"/>
                                <a:pt x="4149" y="4660"/>
                                <a:pt x="4149" y="4621"/>
                              </a:cubicBezTo>
                              <a:cubicBezTo>
                                <a:pt x="4149" y="4582"/>
                                <a:pt x="4117" y="4550"/>
                                <a:pt x="4078" y="4550"/>
                              </a:cubicBezTo>
                              <a:close/>
                              <a:moveTo>
                                <a:pt x="4078" y="4042"/>
                              </a:moveTo>
                              <a:cubicBezTo>
                                <a:pt x="4039" y="4042"/>
                                <a:pt x="4007" y="4074"/>
                                <a:pt x="4007" y="4113"/>
                              </a:cubicBezTo>
                              <a:cubicBezTo>
                                <a:pt x="4007" y="4153"/>
                                <a:pt x="4039" y="4184"/>
                                <a:pt x="4078" y="4184"/>
                              </a:cubicBezTo>
                              <a:cubicBezTo>
                                <a:pt x="4117" y="4184"/>
                                <a:pt x="4149" y="4153"/>
                                <a:pt x="4149" y="4113"/>
                              </a:cubicBezTo>
                              <a:cubicBezTo>
                                <a:pt x="4149" y="4074"/>
                                <a:pt x="4117" y="4042"/>
                                <a:pt x="4078" y="4042"/>
                              </a:cubicBezTo>
                              <a:close/>
                              <a:moveTo>
                                <a:pt x="4078" y="3789"/>
                              </a:moveTo>
                              <a:cubicBezTo>
                                <a:pt x="4039" y="3789"/>
                                <a:pt x="4007" y="3821"/>
                                <a:pt x="4007" y="3860"/>
                              </a:cubicBezTo>
                              <a:cubicBezTo>
                                <a:pt x="4007" y="3899"/>
                                <a:pt x="4039" y="3931"/>
                                <a:pt x="4078" y="3931"/>
                              </a:cubicBezTo>
                              <a:cubicBezTo>
                                <a:pt x="4117" y="3931"/>
                                <a:pt x="4149" y="3899"/>
                                <a:pt x="4149" y="3860"/>
                              </a:cubicBezTo>
                              <a:cubicBezTo>
                                <a:pt x="4149" y="3821"/>
                                <a:pt x="4117" y="3789"/>
                                <a:pt x="4078" y="3789"/>
                              </a:cubicBezTo>
                              <a:close/>
                              <a:moveTo>
                                <a:pt x="4078" y="3282"/>
                              </a:moveTo>
                              <a:cubicBezTo>
                                <a:pt x="4039" y="3282"/>
                                <a:pt x="4007" y="3314"/>
                                <a:pt x="4007" y="3353"/>
                              </a:cubicBezTo>
                              <a:cubicBezTo>
                                <a:pt x="4007" y="3392"/>
                                <a:pt x="4039" y="3424"/>
                                <a:pt x="4078" y="3424"/>
                              </a:cubicBezTo>
                              <a:cubicBezTo>
                                <a:pt x="4117" y="3424"/>
                                <a:pt x="4149" y="3392"/>
                                <a:pt x="4149" y="3353"/>
                              </a:cubicBezTo>
                              <a:cubicBezTo>
                                <a:pt x="4149" y="3314"/>
                                <a:pt x="4117" y="3282"/>
                                <a:pt x="4078" y="3282"/>
                              </a:cubicBezTo>
                              <a:close/>
                              <a:moveTo>
                                <a:pt x="4078" y="4803"/>
                              </a:moveTo>
                              <a:cubicBezTo>
                                <a:pt x="4039" y="4803"/>
                                <a:pt x="4007" y="4835"/>
                                <a:pt x="4007" y="4874"/>
                              </a:cubicBezTo>
                              <a:cubicBezTo>
                                <a:pt x="4007" y="4914"/>
                                <a:pt x="4039" y="4945"/>
                                <a:pt x="4078" y="4945"/>
                              </a:cubicBezTo>
                              <a:cubicBezTo>
                                <a:pt x="4117" y="4945"/>
                                <a:pt x="4149" y="4914"/>
                                <a:pt x="4149" y="4874"/>
                              </a:cubicBezTo>
                              <a:cubicBezTo>
                                <a:pt x="4149" y="4835"/>
                                <a:pt x="4117" y="4803"/>
                                <a:pt x="4078" y="4803"/>
                              </a:cubicBezTo>
                              <a:close/>
                              <a:moveTo>
                                <a:pt x="4078" y="5311"/>
                              </a:moveTo>
                              <a:cubicBezTo>
                                <a:pt x="4039" y="5311"/>
                                <a:pt x="4007" y="5343"/>
                                <a:pt x="4007" y="5382"/>
                              </a:cubicBezTo>
                              <a:cubicBezTo>
                                <a:pt x="4007" y="5421"/>
                                <a:pt x="4039" y="5453"/>
                                <a:pt x="4078" y="5453"/>
                              </a:cubicBezTo>
                              <a:cubicBezTo>
                                <a:pt x="4117" y="5453"/>
                                <a:pt x="4149" y="5421"/>
                                <a:pt x="4149" y="5382"/>
                              </a:cubicBezTo>
                              <a:cubicBezTo>
                                <a:pt x="4149" y="5343"/>
                                <a:pt x="4117" y="5311"/>
                                <a:pt x="4078" y="5311"/>
                              </a:cubicBezTo>
                              <a:close/>
                              <a:moveTo>
                                <a:pt x="4078" y="5057"/>
                              </a:moveTo>
                              <a:cubicBezTo>
                                <a:pt x="4039" y="5057"/>
                                <a:pt x="4007" y="5089"/>
                                <a:pt x="4007" y="5128"/>
                              </a:cubicBezTo>
                              <a:cubicBezTo>
                                <a:pt x="4007" y="5167"/>
                                <a:pt x="4039" y="5199"/>
                                <a:pt x="4078" y="5199"/>
                              </a:cubicBezTo>
                              <a:cubicBezTo>
                                <a:pt x="4117" y="5199"/>
                                <a:pt x="4149" y="5167"/>
                                <a:pt x="4149" y="5128"/>
                              </a:cubicBezTo>
                              <a:cubicBezTo>
                                <a:pt x="4149" y="5089"/>
                                <a:pt x="4117" y="5057"/>
                                <a:pt x="4078" y="5057"/>
                              </a:cubicBezTo>
                              <a:close/>
                              <a:moveTo>
                                <a:pt x="4078" y="1507"/>
                              </a:moveTo>
                              <a:cubicBezTo>
                                <a:pt x="4039" y="1507"/>
                                <a:pt x="4007" y="1538"/>
                                <a:pt x="4007" y="1578"/>
                              </a:cubicBezTo>
                              <a:cubicBezTo>
                                <a:pt x="4007" y="1617"/>
                                <a:pt x="4039" y="1649"/>
                                <a:pt x="4078" y="1649"/>
                              </a:cubicBezTo>
                              <a:cubicBezTo>
                                <a:pt x="4117" y="1649"/>
                                <a:pt x="4149" y="1617"/>
                                <a:pt x="4149" y="1578"/>
                              </a:cubicBezTo>
                              <a:cubicBezTo>
                                <a:pt x="4149" y="1538"/>
                                <a:pt x="4117" y="1507"/>
                                <a:pt x="4078" y="1507"/>
                              </a:cubicBezTo>
                              <a:close/>
                              <a:moveTo>
                                <a:pt x="4078" y="2014"/>
                              </a:moveTo>
                              <a:cubicBezTo>
                                <a:pt x="4039" y="2014"/>
                                <a:pt x="4007" y="2046"/>
                                <a:pt x="4007" y="2085"/>
                              </a:cubicBezTo>
                              <a:cubicBezTo>
                                <a:pt x="4007" y="2124"/>
                                <a:pt x="4039" y="2156"/>
                                <a:pt x="4078" y="2156"/>
                              </a:cubicBezTo>
                              <a:cubicBezTo>
                                <a:pt x="4117" y="2156"/>
                                <a:pt x="4149" y="2124"/>
                                <a:pt x="4149" y="2085"/>
                              </a:cubicBezTo>
                              <a:cubicBezTo>
                                <a:pt x="4149" y="2046"/>
                                <a:pt x="4117" y="2014"/>
                                <a:pt x="4078" y="2014"/>
                              </a:cubicBezTo>
                              <a:close/>
                              <a:moveTo>
                                <a:pt x="4078" y="1760"/>
                              </a:moveTo>
                              <a:cubicBezTo>
                                <a:pt x="4039" y="1760"/>
                                <a:pt x="4007" y="1792"/>
                                <a:pt x="4007" y="1831"/>
                              </a:cubicBezTo>
                              <a:cubicBezTo>
                                <a:pt x="4007" y="1871"/>
                                <a:pt x="4039" y="1902"/>
                                <a:pt x="4078" y="1902"/>
                              </a:cubicBezTo>
                              <a:cubicBezTo>
                                <a:pt x="4117" y="1902"/>
                                <a:pt x="4149" y="1871"/>
                                <a:pt x="4149" y="1831"/>
                              </a:cubicBezTo>
                              <a:cubicBezTo>
                                <a:pt x="4149" y="1792"/>
                                <a:pt x="4117" y="1760"/>
                                <a:pt x="4078" y="1760"/>
                              </a:cubicBezTo>
                              <a:close/>
                              <a:moveTo>
                                <a:pt x="4078" y="1253"/>
                              </a:moveTo>
                              <a:cubicBezTo>
                                <a:pt x="4039" y="1253"/>
                                <a:pt x="4007" y="1285"/>
                                <a:pt x="4007" y="1324"/>
                              </a:cubicBezTo>
                              <a:cubicBezTo>
                                <a:pt x="4007" y="1363"/>
                                <a:pt x="4039" y="1395"/>
                                <a:pt x="4078" y="1395"/>
                              </a:cubicBezTo>
                              <a:cubicBezTo>
                                <a:pt x="4117" y="1395"/>
                                <a:pt x="4149" y="1363"/>
                                <a:pt x="4149" y="1324"/>
                              </a:cubicBezTo>
                              <a:cubicBezTo>
                                <a:pt x="4149" y="1285"/>
                                <a:pt x="4117" y="1253"/>
                                <a:pt x="4078" y="1253"/>
                              </a:cubicBezTo>
                              <a:close/>
                              <a:moveTo>
                                <a:pt x="4078" y="2521"/>
                              </a:moveTo>
                              <a:cubicBezTo>
                                <a:pt x="4039" y="2521"/>
                                <a:pt x="4007" y="2553"/>
                                <a:pt x="4007" y="2592"/>
                              </a:cubicBezTo>
                              <a:cubicBezTo>
                                <a:pt x="4007" y="2631"/>
                                <a:pt x="4039" y="2663"/>
                                <a:pt x="4078" y="2663"/>
                              </a:cubicBezTo>
                              <a:cubicBezTo>
                                <a:pt x="4117" y="2663"/>
                                <a:pt x="4149" y="2631"/>
                                <a:pt x="4149" y="2592"/>
                              </a:cubicBezTo>
                              <a:cubicBezTo>
                                <a:pt x="4149" y="2553"/>
                                <a:pt x="4117" y="2521"/>
                                <a:pt x="4078" y="2521"/>
                              </a:cubicBezTo>
                              <a:close/>
                              <a:moveTo>
                                <a:pt x="4078" y="2775"/>
                              </a:moveTo>
                              <a:cubicBezTo>
                                <a:pt x="4039" y="2775"/>
                                <a:pt x="4007" y="2806"/>
                                <a:pt x="4007" y="2846"/>
                              </a:cubicBezTo>
                              <a:cubicBezTo>
                                <a:pt x="4007" y="2885"/>
                                <a:pt x="4039" y="2917"/>
                                <a:pt x="4078" y="2917"/>
                              </a:cubicBezTo>
                              <a:cubicBezTo>
                                <a:pt x="4117" y="2917"/>
                                <a:pt x="4149" y="2885"/>
                                <a:pt x="4149" y="2846"/>
                              </a:cubicBezTo>
                              <a:cubicBezTo>
                                <a:pt x="4149" y="2806"/>
                                <a:pt x="4117" y="2775"/>
                                <a:pt x="4078" y="2775"/>
                              </a:cubicBezTo>
                              <a:close/>
                              <a:moveTo>
                                <a:pt x="4078" y="2267"/>
                              </a:moveTo>
                              <a:cubicBezTo>
                                <a:pt x="4039" y="2267"/>
                                <a:pt x="4007" y="2299"/>
                                <a:pt x="4007" y="2338"/>
                              </a:cubicBezTo>
                              <a:cubicBezTo>
                                <a:pt x="4007" y="2378"/>
                                <a:pt x="4039" y="2409"/>
                                <a:pt x="4078" y="2409"/>
                              </a:cubicBezTo>
                              <a:cubicBezTo>
                                <a:pt x="4117" y="2409"/>
                                <a:pt x="4149" y="2378"/>
                                <a:pt x="4149" y="2338"/>
                              </a:cubicBezTo>
                              <a:cubicBezTo>
                                <a:pt x="4149" y="2299"/>
                                <a:pt x="4117" y="2267"/>
                                <a:pt x="4078" y="2267"/>
                              </a:cubicBezTo>
                              <a:close/>
                              <a:moveTo>
                                <a:pt x="4078" y="3028"/>
                              </a:moveTo>
                              <a:cubicBezTo>
                                <a:pt x="4039" y="3028"/>
                                <a:pt x="4007" y="3060"/>
                                <a:pt x="4007" y="3099"/>
                              </a:cubicBezTo>
                              <a:cubicBezTo>
                                <a:pt x="4007" y="3138"/>
                                <a:pt x="4039" y="3170"/>
                                <a:pt x="4078" y="3170"/>
                              </a:cubicBezTo>
                              <a:cubicBezTo>
                                <a:pt x="4117" y="3170"/>
                                <a:pt x="4149" y="3138"/>
                                <a:pt x="4149" y="3099"/>
                              </a:cubicBezTo>
                              <a:cubicBezTo>
                                <a:pt x="4149" y="3060"/>
                                <a:pt x="4117" y="3028"/>
                                <a:pt x="4078" y="3028"/>
                              </a:cubicBezTo>
                              <a:close/>
                              <a:moveTo>
                                <a:pt x="4333" y="3282"/>
                              </a:moveTo>
                              <a:cubicBezTo>
                                <a:pt x="4293" y="3282"/>
                                <a:pt x="4262" y="3314"/>
                                <a:pt x="4262" y="3353"/>
                              </a:cubicBezTo>
                              <a:cubicBezTo>
                                <a:pt x="4262" y="3392"/>
                                <a:pt x="4293" y="3424"/>
                                <a:pt x="4333" y="3424"/>
                              </a:cubicBezTo>
                              <a:cubicBezTo>
                                <a:pt x="4372" y="3424"/>
                                <a:pt x="4404" y="3392"/>
                                <a:pt x="4404" y="3353"/>
                              </a:cubicBezTo>
                              <a:cubicBezTo>
                                <a:pt x="4404" y="3314"/>
                                <a:pt x="4372" y="3282"/>
                                <a:pt x="4333" y="3282"/>
                              </a:cubicBezTo>
                              <a:close/>
                              <a:moveTo>
                                <a:pt x="4333" y="2775"/>
                              </a:moveTo>
                              <a:cubicBezTo>
                                <a:pt x="4293" y="2775"/>
                                <a:pt x="4262" y="2806"/>
                                <a:pt x="4262" y="2846"/>
                              </a:cubicBezTo>
                              <a:cubicBezTo>
                                <a:pt x="4262" y="2885"/>
                                <a:pt x="4293" y="2917"/>
                                <a:pt x="4333" y="2917"/>
                              </a:cubicBezTo>
                              <a:cubicBezTo>
                                <a:pt x="4372" y="2917"/>
                                <a:pt x="4404" y="2885"/>
                                <a:pt x="4404" y="2846"/>
                              </a:cubicBezTo>
                              <a:cubicBezTo>
                                <a:pt x="4404" y="2806"/>
                                <a:pt x="4372" y="2775"/>
                                <a:pt x="4333" y="2775"/>
                              </a:cubicBezTo>
                              <a:close/>
                              <a:moveTo>
                                <a:pt x="4333" y="2521"/>
                              </a:moveTo>
                              <a:cubicBezTo>
                                <a:pt x="4293" y="2521"/>
                                <a:pt x="4262" y="2553"/>
                                <a:pt x="4262" y="2592"/>
                              </a:cubicBezTo>
                              <a:cubicBezTo>
                                <a:pt x="4262" y="2631"/>
                                <a:pt x="4293" y="2663"/>
                                <a:pt x="4333" y="2663"/>
                              </a:cubicBezTo>
                              <a:cubicBezTo>
                                <a:pt x="4372" y="2663"/>
                                <a:pt x="4404" y="2631"/>
                                <a:pt x="4404" y="2592"/>
                              </a:cubicBezTo>
                              <a:cubicBezTo>
                                <a:pt x="4404" y="2553"/>
                                <a:pt x="4372" y="2521"/>
                                <a:pt x="4333" y="2521"/>
                              </a:cubicBezTo>
                              <a:close/>
                              <a:moveTo>
                                <a:pt x="4333" y="2014"/>
                              </a:moveTo>
                              <a:cubicBezTo>
                                <a:pt x="4293" y="2014"/>
                                <a:pt x="4262" y="2046"/>
                                <a:pt x="4262" y="2085"/>
                              </a:cubicBezTo>
                              <a:cubicBezTo>
                                <a:pt x="4262" y="2124"/>
                                <a:pt x="4293" y="2156"/>
                                <a:pt x="4333" y="2156"/>
                              </a:cubicBezTo>
                              <a:cubicBezTo>
                                <a:pt x="4372" y="2156"/>
                                <a:pt x="4404" y="2124"/>
                                <a:pt x="4404" y="2085"/>
                              </a:cubicBezTo>
                              <a:cubicBezTo>
                                <a:pt x="4404" y="2046"/>
                                <a:pt x="4372" y="2014"/>
                                <a:pt x="4333" y="2014"/>
                              </a:cubicBezTo>
                              <a:close/>
                              <a:moveTo>
                                <a:pt x="4333" y="3028"/>
                              </a:moveTo>
                              <a:cubicBezTo>
                                <a:pt x="4293" y="3028"/>
                                <a:pt x="4262" y="3060"/>
                                <a:pt x="4262" y="3099"/>
                              </a:cubicBezTo>
                              <a:cubicBezTo>
                                <a:pt x="4262" y="3138"/>
                                <a:pt x="4293" y="3170"/>
                                <a:pt x="4333" y="3170"/>
                              </a:cubicBezTo>
                              <a:cubicBezTo>
                                <a:pt x="4372" y="3170"/>
                                <a:pt x="4404" y="3138"/>
                                <a:pt x="4404" y="3099"/>
                              </a:cubicBezTo>
                              <a:cubicBezTo>
                                <a:pt x="4404" y="3060"/>
                                <a:pt x="4372" y="3028"/>
                                <a:pt x="4333" y="3028"/>
                              </a:cubicBezTo>
                              <a:close/>
                              <a:moveTo>
                                <a:pt x="4333" y="1507"/>
                              </a:moveTo>
                              <a:cubicBezTo>
                                <a:pt x="4293" y="1507"/>
                                <a:pt x="4262" y="1538"/>
                                <a:pt x="4262" y="1578"/>
                              </a:cubicBezTo>
                              <a:cubicBezTo>
                                <a:pt x="4262" y="1617"/>
                                <a:pt x="4293" y="1649"/>
                                <a:pt x="4333" y="1649"/>
                              </a:cubicBezTo>
                              <a:cubicBezTo>
                                <a:pt x="4372" y="1649"/>
                                <a:pt x="4404" y="1617"/>
                                <a:pt x="4404" y="1578"/>
                              </a:cubicBezTo>
                              <a:cubicBezTo>
                                <a:pt x="4404" y="1538"/>
                                <a:pt x="4372" y="1507"/>
                                <a:pt x="4333" y="1507"/>
                              </a:cubicBezTo>
                              <a:close/>
                              <a:moveTo>
                                <a:pt x="4333" y="1253"/>
                              </a:moveTo>
                              <a:cubicBezTo>
                                <a:pt x="4293" y="1253"/>
                                <a:pt x="4262" y="1285"/>
                                <a:pt x="4262" y="1324"/>
                              </a:cubicBezTo>
                              <a:cubicBezTo>
                                <a:pt x="4262" y="1363"/>
                                <a:pt x="4293" y="1395"/>
                                <a:pt x="4333" y="1395"/>
                              </a:cubicBezTo>
                              <a:cubicBezTo>
                                <a:pt x="4372" y="1395"/>
                                <a:pt x="4404" y="1363"/>
                                <a:pt x="4404" y="1324"/>
                              </a:cubicBezTo>
                              <a:cubicBezTo>
                                <a:pt x="4404" y="1285"/>
                                <a:pt x="4372" y="1253"/>
                                <a:pt x="4333" y="1253"/>
                              </a:cubicBezTo>
                              <a:close/>
                              <a:moveTo>
                                <a:pt x="4333" y="3535"/>
                              </a:moveTo>
                              <a:cubicBezTo>
                                <a:pt x="4293" y="3535"/>
                                <a:pt x="4262" y="3567"/>
                                <a:pt x="4262" y="3606"/>
                              </a:cubicBezTo>
                              <a:cubicBezTo>
                                <a:pt x="4262" y="3646"/>
                                <a:pt x="4293" y="3677"/>
                                <a:pt x="4333" y="3677"/>
                              </a:cubicBezTo>
                              <a:cubicBezTo>
                                <a:pt x="4372" y="3677"/>
                                <a:pt x="4404" y="3646"/>
                                <a:pt x="4404" y="3606"/>
                              </a:cubicBezTo>
                              <a:cubicBezTo>
                                <a:pt x="4404" y="3567"/>
                                <a:pt x="4372" y="3535"/>
                                <a:pt x="4333" y="3535"/>
                              </a:cubicBezTo>
                              <a:close/>
                              <a:moveTo>
                                <a:pt x="4333" y="1760"/>
                              </a:moveTo>
                              <a:cubicBezTo>
                                <a:pt x="4293" y="1760"/>
                                <a:pt x="4262" y="1792"/>
                                <a:pt x="4262" y="1831"/>
                              </a:cubicBezTo>
                              <a:cubicBezTo>
                                <a:pt x="4262" y="1871"/>
                                <a:pt x="4293" y="1902"/>
                                <a:pt x="4333" y="1902"/>
                              </a:cubicBezTo>
                              <a:cubicBezTo>
                                <a:pt x="4372" y="1902"/>
                                <a:pt x="4404" y="1871"/>
                                <a:pt x="4404" y="1831"/>
                              </a:cubicBezTo>
                              <a:cubicBezTo>
                                <a:pt x="4404" y="1792"/>
                                <a:pt x="4372" y="1760"/>
                                <a:pt x="4333" y="1760"/>
                              </a:cubicBezTo>
                              <a:close/>
                              <a:moveTo>
                                <a:pt x="4333" y="2267"/>
                              </a:moveTo>
                              <a:cubicBezTo>
                                <a:pt x="4293" y="2267"/>
                                <a:pt x="4262" y="2299"/>
                                <a:pt x="4262" y="2338"/>
                              </a:cubicBezTo>
                              <a:cubicBezTo>
                                <a:pt x="4262" y="2378"/>
                                <a:pt x="4293" y="2409"/>
                                <a:pt x="4333" y="2409"/>
                              </a:cubicBezTo>
                              <a:cubicBezTo>
                                <a:pt x="4372" y="2409"/>
                                <a:pt x="4404" y="2378"/>
                                <a:pt x="4404" y="2338"/>
                              </a:cubicBezTo>
                              <a:cubicBezTo>
                                <a:pt x="4404" y="2299"/>
                                <a:pt x="4372" y="2267"/>
                                <a:pt x="4333" y="2267"/>
                              </a:cubicBezTo>
                              <a:close/>
                              <a:moveTo>
                                <a:pt x="4333" y="5057"/>
                              </a:moveTo>
                              <a:cubicBezTo>
                                <a:pt x="4293" y="5057"/>
                                <a:pt x="4262" y="5089"/>
                                <a:pt x="4262" y="5128"/>
                              </a:cubicBezTo>
                              <a:cubicBezTo>
                                <a:pt x="4262" y="5167"/>
                                <a:pt x="4293" y="5199"/>
                                <a:pt x="4333" y="5199"/>
                              </a:cubicBezTo>
                              <a:cubicBezTo>
                                <a:pt x="4372" y="5199"/>
                                <a:pt x="4404" y="5167"/>
                                <a:pt x="4404" y="5128"/>
                              </a:cubicBezTo>
                              <a:cubicBezTo>
                                <a:pt x="4404" y="5089"/>
                                <a:pt x="4372" y="5057"/>
                                <a:pt x="4333" y="5057"/>
                              </a:cubicBezTo>
                              <a:close/>
                              <a:moveTo>
                                <a:pt x="4333" y="5311"/>
                              </a:moveTo>
                              <a:cubicBezTo>
                                <a:pt x="4293" y="5311"/>
                                <a:pt x="4262" y="5342"/>
                                <a:pt x="4262" y="5382"/>
                              </a:cubicBezTo>
                              <a:cubicBezTo>
                                <a:pt x="4262" y="5421"/>
                                <a:pt x="4293" y="5453"/>
                                <a:pt x="4333" y="5453"/>
                              </a:cubicBezTo>
                              <a:cubicBezTo>
                                <a:pt x="4372" y="5453"/>
                                <a:pt x="4404" y="5421"/>
                                <a:pt x="4404" y="5382"/>
                              </a:cubicBezTo>
                              <a:cubicBezTo>
                                <a:pt x="4404" y="5342"/>
                                <a:pt x="4372" y="5311"/>
                                <a:pt x="4333" y="5311"/>
                              </a:cubicBezTo>
                              <a:close/>
                              <a:moveTo>
                                <a:pt x="4333" y="4803"/>
                              </a:moveTo>
                              <a:cubicBezTo>
                                <a:pt x="4293" y="4803"/>
                                <a:pt x="4262" y="4835"/>
                                <a:pt x="4262" y="4874"/>
                              </a:cubicBezTo>
                              <a:cubicBezTo>
                                <a:pt x="4262" y="4914"/>
                                <a:pt x="4293" y="4945"/>
                                <a:pt x="4333" y="4945"/>
                              </a:cubicBezTo>
                              <a:cubicBezTo>
                                <a:pt x="4372" y="4945"/>
                                <a:pt x="4404" y="4914"/>
                                <a:pt x="4404" y="4874"/>
                              </a:cubicBezTo>
                              <a:cubicBezTo>
                                <a:pt x="4404" y="4835"/>
                                <a:pt x="4372" y="4803"/>
                                <a:pt x="4333" y="4803"/>
                              </a:cubicBezTo>
                              <a:close/>
                              <a:moveTo>
                                <a:pt x="4333" y="3789"/>
                              </a:moveTo>
                              <a:cubicBezTo>
                                <a:pt x="4293" y="3789"/>
                                <a:pt x="4262" y="3821"/>
                                <a:pt x="4262" y="3860"/>
                              </a:cubicBezTo>
                              <a:cubicBezTo>
                                <a:pt x="4262" y="3899"/>
                                <a:pt x="4293" y="3931"/>
                                <a:pt x="4333" y="3931"/>
                              </a:cubicBezTo>
                              <a:cubicBezTo>
                                <a:pt x="4372" y="3931"/>
                                <a:pt x="4404" y="3899"/>
                                <a:pt x="4404" y="3860"/>
                              </a:cubicBezTo>
                              <a:cubicBezTo>
                                <a:pt x="4404" y="3821"/>
                                <a:pt x="4372" y="3789"/>
                                <a:pt x="4333" y="3789"/>
                              </a:cubicBezTo>
                              <a:close/>
                              <a:moveTo>
                                <a:pt x="4333" y="4296"/>
                              </a:moveTo>
                              <a:cubicBezTo>
                                <a:pt x="4293" y="4296"/>
                                <a:pt x="4262" y="4328"/>
                                <a:pt x="4262" y="4367"/>
                              </a:cubicBezTo>
                              <a:cubicBezTo>
                                <a:pt x="4262" y="4406"/>
                                <a:pt x="4293" y="4438"/>
                                <a:pt x="4333" y="4438"/>
                              </a:cubicBezTo>
                              <a:cubicBezTo>
                                <a:pt x="4372" y="4438"/>
                                <a:pt x="4404" y="4406"/>
                                <a:pt x="4404" y="4367"/>
                              </a:cubicBezTo>
                              <a:cubicBezTo>
                                <a:pt x="4404" y="4328"/>
                                <a:pt x="4372" y="4296"/>
                                <a:pt x="4333" y="4296"/>
                              </a:cubicBezTo>
                              <a:close/>
                              <a:moveTo>
                                <a:pt x="4333" y="4042"/>
                              </a:moveTo>
                              <a:cubicBezTo>
                                <a:pt x="4293" y="4042"/>
                                <a:pt x="4262" y="4074"/>
                                <a:pt x="4262" y="4113"/>
                              </a:cubicBezTo>
                              <a:cubicBezTo>
                                <a:pt x="4262" y="4153"/>
                                <a:pt x="4293" y="4184"/>
                                <a:pt x="4333" y="4184"/>
                              </a:cubicBezTo>
                              <a:cubicBezTo>
                                <a:pt x="4372" y="4184"/>
                                <a:pt x="4404" y="4153"/>
                                <a:pt x="4404" y="4113"/>
                              </a:cubicBezTo>
                              <a:cubicBezTo>
                                <a:pt x="4404" y="4074"/>
                                <a:pt x="4372" y="4042"/>
                                <a:pt x="4333" y="4042"/>
                              </a:cubicBezTo>
                              <a:close/>
                              <a:moveTo>
                                <a:pt x="4333" y="4550"/>
                              </a:moveTo>
                              <a:cubicBezTo>
                                <a:pt x="4293" y="4550"/>
                                <a:pt x="4262" y="4582"/>
                                <a:pt x="4262" y="4621"/>
                              </a:cubicBezTo>
                              <a:cubicBezTo>
                                <a:pt x="4262" y="4660"/>
                                <a:pt x="4293" y="4692"/>
                                <a:pt x="4333" y="4692"/>
                              </a:cubicBezTo>
                              <a:cubicBezTo>
                                <a:pt x="4372" y="4692"/>
                                <a:pt x="4404" y="4660"/>
                                <a:pt x="4404" y="4621"/>
                              </a:cubicBezTo>
                              <a:cubicBezTo>
                                <a:pt x="4404" y="4582"/>
                                <a:pt x="4372" y="4550"/>
                                <a:pt x="4333" y="4550"/>
                              </a:cubicBezTo>
                              <a:close/>
                              <a:moveTo>
                                <a:pt x="4587" y="3789"/>
                              </a:moveTo>
                              <a:cubicBezTo>
                                <a:pt x="4548" y="3789"/>
                                <a:pt x="4516" y="3821"/>
                                <a:pt x="4516" y="3860"/>
                              </a:cubicBezTo>
                              <a:cubicBezTo>
                                <a:pt x="4516" y="3899"/>
                                <a:pt x="4548" y="3931"/>
                                <a:pt x="4587" y="3931"/>
                              </a:cubicBezTo>
                              <a:cubicBezTo>
                                <a:pt x="4627" y="3931"/>
                                <a:pt x="4658" y="3899"/>
                                <a:pt x="4658" y="3860"/>
                              </a:cubicBezTo>
                              <a:cubicBezTo>
                                <a:pt x="4658" y="3821"/>
                                <a:pt x="4627" y="3789"/>
                                <a:pt x="4587" y="3789"/>
                              </a:cubicBezTo>
                              <a:close/>
                              <a:moveTo>
                                <a:pt x="4587" y="4042"/>
                              </a:moveTo>
                              <a:cubicBezTo>
                                <a:pt x="4548" y="4042"/>
                                <a:pt x="4516" y="4074"/>
                                <a:pt x="4516" y="4113"/>
                              </a:cubicBezTo>
                              <a:cubicBezTo>
                                <a:pt x="4516" y="4153"/>
                                <a:pt x="4548" y="4185"/>
                                <a:pt x="4587" y="4185"/>
                              </a:cubicBezTo>
                              <a:cubicBezTo>
                                <a:pt x="4627" y="4185"/>
                                <a:pt x="4658" y="4153"/>
                                <a:pt x="4658" y="4113"/>
                              </a:cubicBezTo>
                              <a:cubicBezTo>
                                <a:pt x="4658" y="4074"/>
                                <a:pt x="4627" y="4042"/>
                                <a:pt x="4587" y="4042"/>
                              </a:cubicBezTo>
                              <a:close/>
                              <a:moveTo>
                                <a:pt x="4587" y="3535"/>
                              </a:moveTo>
                              <a:cubicBezTo>
                                <a:pt x="4548" y="3535"/>
                                <a:pt x="4516" y="3567"/>
                                <a:pt x="4516" y="3606"/>
                              </a:cubicBezTo>
                              <a:cubicBezTo>
                                <a:pt x="4516" y="3646"/>
                                <a:pt x="4548" y="3677"/>
                                <a:pt x="4587" y="3677"/>
                              </a:cubicBezTo>
                              <a:cubicBezTo>
                                <a:pt x="4627" y="3677"/>
                                <a:pt x="4658" y="3646"/>
                                <a:pt x="4658" y="3606"/>
                              </a:cubicBezTo>
                              <a:cubicBezTo>
                                <a:pt x="4658" y="3567"/>
                                <a:pt x="4627" y="3535"/>
                                <a:pt x="4587" y="3535"/>
                              </a:cubicBezTo>
                              <a:close/>
                              <a:moveTo>
                                <a:pt x="4587" y="4296"/>
                              </a:moveTo>
                              <a:cubicBezTo>
                                <a:pt x="4548" y="4296"/>
                                <a:pt x="4516" y="4328"/>
                                <a:pt x="4516" y="4367"/>
                              </a:cubicBezTo>
                              <a:cubicBezTo>
                                <a:pt x="4516" y="4406"/>
                                <a:pt x="4548" y="4438"/>
                                <a:pt x="4587" y="4438"/>
                              </a:cubicBezTo>
                              <a:cubicBezTo>
                                <a:pt x="4627" y="4438"/>
                                <a:pt x="4658" y="4406"/>
                                <a:pt x="4658" y="4367"/>
                              </a:cubicBezTo>
                              <a:cubicBezTo>
                                <a:pt x="4658" y="4328"/>
                                <a:pt x="4627" y="4296"/>
                                <a:pt x="4587" y="4296"/>
                              </a:cubicBezTo>
                              <a:close/>
                              <a:moveTo>
                                <a:pt x="4587" y="5057"/>
                              </a:moveTo>
                              <a:cubicBezTo>
                                <a:pt x="4548" y="5057"/>
                                <a:pt x="4516" y="5089"/>
                                <a:pt x="4516" y="5128"/>
                              </a:cubicBezTo>
                              <a:cubicBezTo>
                                <a:pt x="4516" y="5167"/>
                                <a:pt x="4548" y="5199"/>
                                <a:pt x="4587" y="5199"/>
                              </a:cubicBezTo>
                              <a:cubicBezTo>
                                <a:pt x="4627" y="5199"/>
                                <a:pt x="4658" y="5167"/>
                                <a:pt x="4658" y="5128"/>
                              </a:cubicBezTo>
                              <a:cubicBezTo>
                                <a:pt x="4658" y="5089"/>
                                <a:pt x="4627" y="5057"/>
                                <a:pt x="4587" y="5057"/>
                              </a:cubicBezTo>
                              <a:close/>
                              <a:moveTo>
                                <a:pt x="4587" y="3282"/>
                              </a:moveTo>
                              <a:cubicBezTo>
                                <a:pt x="4548" y="3282"/>
                                <a:pt x="4516" y="3314"/>
                                <a:pt x="4516" y="3353"/>
                              </a:cubicBezTo>
                              <a:cubicBezTo>
                                <a:pt x="4516" y="3392"/>
                                <a:pt x="4548" y="3424"/>
                                <a:pt x="4587" y="3424"/>
                              </a:cubicBezTo>
                              <a:cubicBezTo>
                                <a:pt x="4627" y="3424"/>
                                <a:pt x="4658" y="3392"/>
                                <a:pt x="4658" y="3353"/>
                              </a:cubicBezTo>
                              <a:cubicBezTo>
                                <a:pt x="4658" y="3314"/>
                                <a:pt x="4627" y="3282"/>
                                <a:pt x="4587" y="3282"/>
                              </a:cubicBezTo>
                              <a:close/>
                              <a:moveTo>
                                <a:pt x="4587" y="4803"/>
                              </a:moveTo>
                              <a:cubicBezTo>
                                <a:pt x="4548" y="4803"/>
                                <a:pt x="4516" y="4835"/>
                                <a:pt x="4516" y="4874"/>
                              </a:cubicBezTo>
                              <a:cubicBezTo>
                                <a:pt x="4516" y="4914"/>
                                <a:pt x="4548" y="4945"/>
                                <a:pt x="4587" y="4945"/>
                              </a:cubicBezTo>
                              <a:cubicBezTo>
                                <a:pt x="4627" y="4945"/>
                                <a:pt x="4658" y="4914"/>
                                <a:pt x="4658" y="4874"/>
                              </a:cubicBezTo>
                              <a:cubicBezTo>
                                <a:pt x="4658" y="4835"/>
                                <a:pt x="4627" y="4803"/>
                                <a:pt x="4587" y="4803"/>
                              </a:cubicBezTo>
                              <a:close/>
                              <a:moveTo>
                                <a:pt x="4587" y="4550"/>
                              </a:moveTo>
                              <a:cubicBezTo>
                                <a:pt x="4548" y="4550"/>
                                <a:pt x="4516" y="4582"/>
                                <a:pt x="4516" y="4621"/>
                              </a:cubicBezTo>
                              <a:cubicBezTo>
                                <a:pt x="4516" y="4660"/>
                                <a:pt x="4548" y="4692"/>
                                <a:pt x="4587" y="4692"/>
                              </a:cubicBezTo>
                              <a:cubicBezTo>
                                <a:pt x="4627" y="4692"/>
                                <a:pt x="4658" y="4660"/>
                                <a:pt x="4658" y="4621"/>
                              </a:cubicBezTo>
                              <a:cubicBezTo>
                                <a:pt x="4658" y="4582"/>
                                <a:pt x="4627" y="4550"/>
                                <a:pt x="4587" y="4550"/>
                              </a:cubicBezTo>
                              <a:close/>
                              <a:moveTo>
                                <a:pt x="4587" y="2014"/>
                              </a:moveTo>
                              <a:cubicBezTo>
                                <a:pt x="4548" y="2014"/>
                                <a:pt x="4516" y="2046"/>
                                <a:pt x="4516" y="2085"/>
                              </a:cubicBezTo>
                              <a:cubicBezTo>
                                <a:pt x="4516" y="2124"/>
                                <a:pt x="4548" y="2156"/>
                                <a:pt x="4587" y="2156"/>
                              </a:cubicBezTo>
                              <a:cubicBezTo>
                                <a:pt x="4627" y="2156"/>
                                <a:pt x="4658" y="2124"/>
                                <a:pt x="4658" y="2085"/>
                              </a:cubicBezTo>
                              <a:cubicBezTo>
                                <a:pt x="4658" y="2046"/>
                                <a:pt x="4627" y="2014"/>
                                <a:pt x="4587" y="2014"/>
                              </a:cubicBezTo>
                              <a:close/>
                              <a:moveTo>
                                <a:pt x="4587" y="1506"/>
                              </a:moveTo>
                              <a:cubicBezTo>
                                <a:pt x="4548" y="1506"/>
                                <a:pt x="4516" y="1538"/>
                                <a:pt x="4516" y="1578"/>
                              </a:cubicBezTo>
                              <a:cubicBezTo>
                                <a:pt x="4516" y="1617"/>
                                <a:pt x="4548" y="1649"/>
                                <a:pt x="4587" y="1649"/>
                              </a:cubicBezTo>
                              <a:cubicBezTo>
                                <a:pt x="4627" y="1649"/>
                                <a:pt x="4658" y="1617"/>
                                <a:pt x="4658" y="1578"/>
                              </a:cubicBezTo>
                              <a:cubicBezTo>
                                <a:pt x="4658" y="1538"/>
                                <a:pt x="4627" y="1506"/>
                                <a:pt x="4587" y="1506"/>
                              </a:cubicBezTo>
                              <a:close/>
                              <a:moveTo>
                                <a:pt x="4587" y="1760"/>
                              </a:moveTo>
                              <a:cubicBezTo>
                                <a:pt x="4548" y="1760"/>
                                <a:pt x="4516" y="1792"/>
                                <a:pt x="4516" y="1831"/>
                              </a:cubicBezTo>
                              <a:cubicBezTo>
                                <a:pt x="4516" y="1870"/>
                                <a:pt x="4548" y="1902"/>
                                <a:pt x="4587" y="1902"/>
                              </a:cubicBezTo>
                              <a:cubicBezTo>
                                <a:pt x="4627" y="1902"/>
                                <a:pt x="4658" y="1870"/>
                                <a:pt x="4658" y="1831"/>
                              </a:cubicBezTo>
                              <a:cubicBezTo>
                                <a:pt x="4658" y="1792"/>
                                <a:pt x="4627" y="1760"/>
                                <a:pt x="4587" y="1760"/>
                              </a:cubicBezTo>
                              <a:close/>
                              <a:moveTo>
                                <a:pt x="4587" y="1253"/>
                              </a:moveTo>
                              <a:cubicBezTo>
                                <a:pt x="4548" y="1253"/>
                                <a:pt x="4516" y="1285"/>
                                <a:pt x="4516" y="1324"/>
                              </a:cubicBezTo>
                              <a:cubicBezTo>
                                <a:pt x="4516" y="1363"/>
                                <a:pt x="4548" y="1395"/>
                                <a:pt x="4587" y="1395"/>
                              </a:cubicBezTo>
                              <a:cubicBezTo>
                                <a:pt x="4627" y="1395"/>
                                <a:pt x="4658" y="1363"/>
                                <a:pt x="4658" y="1324"/>
                              </a:cubicBezTo>
                              <a:cubicBezTo>
                                <a:pt x="4658" y="1285"/>
                                <a:pt x="4627" y="1253"/>
                                <a:pt x="4587" y="1253"/>
                              </a:cubicBezTo>
                              <a:close/>
                              <a:moveTo>
                                <a:pt x="4587" y="3028"/>
                              </a:moveTo>
                              <a:cubicBezTo>
                                <a:pt x="4548" y="3028"/>
                                <a:pt x="4516" y="3060"/>
                                <a:pt x="4516" y="3099"/>
                              </a:cubicBezTo>
                              <a:cubicBezTo>
                                <a:pt x="4516" y="3138"/>
                                <a:pt x="4548" y="3170"/>
                                <a:pt x="4587" y="3170"/>
                              </a:cubicBezTo>
                              <a:cubicBezTo>
                                <a:pt x="4627" y="3170"/>
                                <a:pt x="4658" y="3138"/>
                                <a:pt x="4658" y="3099"/>
                              </a:cubicBezTo>
                              <a:cubicBezTo>
                                <a:pt x="4658" y="3060"/>
                                <a:pt x="4627" y="3028"/>
                                <a:pt x="4587" y="3028"/>
                              </a:cubicBezTo>
                              <a:close/>
                              <a:moveTo>
                                <a:pt x="4587" y="5311"/>
                              </a:moveTo>
                              <a:cubicBezTo>
                                <a:pt x="4548" y="5311"/>
                                <a:pt x="4516" y="5342"/>
                                <a:pt x="4516" y="5382"/>
                              </a:cubicBezTo>
                              <a:cubicBezTo>
                                <a:pt x="4516" y="5421"/>
                                <a:pt x="4548" y="5453"/>
                                <a:pt x="4587" y="5453"/>
                              </a:cubicBezTo>
                              <a:cubicBezTo>
                                <a:pt x="4627" y="5453"/>
                                <a:pt x="4658" y="5421"/>
                                <a:pt x="4658" y="5382"/>
                              </a:cubicBezTo>
                              <a:cubicBezTo>
                                <a:pt x="4658" y="5342"/>
                                <a:pt x="4627" y="5311"/>
                                <a:pt x="4587" y="5311"/>
                              </a:cubicBezTo>
                              <a:close/>
                              <a:moveTo>
                                <a:pt x="4587" y="2267"/>
                              </a:moveTo>
                              <a:cubicBezTo>
                                <a:pt x="4548" y="2267"/>
                                <a:pt x="4516" y="2299"/>
                                <a:pt x="4516" y="2338"/>
                              </a:cubicBezTo>
                              <a:cubicBezTo>
                                <a:pt x="4516" y="2378"/>
                                <a:pt x="4548" y="2409"/>
                                <a:pt x="4587" y="2409"/>
                              </a:cubicBezTo>
                              <a:cubicBezTo>
                                <a:pt x="4627" y="2409"/>
                                <a:pt x="4658" y="2378"/>
                                <a:pt x="4658" y="2338"/>
                              </a:cubicBezTo>
                              <a:cubicBezTo>
                                <a:pt x="4658" y="2299"/>
                                <a:pt x="4627" y="2267"/>
                                <a:pt x="4587" y="2267"/>
                              </a:cubicBezTo>
                              <a:close/>
                              <a:moveTo>
                                <a:pt x="4587" y="2775"/>
                              </a:moveTo>
                              <a:cubicBezTo>
                                <a:pt x="4548" y="2775"/>
                                <a:pt x="4516" y="2806"/>
                                <a:pt x="4516" y="2846"/>
                              </a:cubicBezTo>
                              <a:cubicBezTo>
                                <a:pt x="4516" y="2885"/>
                                <a:pt x="4548" y="2917"/>
                                <a:pt x="4587" y="2917"/>
                              </a:cubicBezTo>
                              <a:cubicBezTo>
                                <a:pt x="4627" y="2917"/>
                                <a:pt x="4658" y="2885"/>
                                <a:pt x="4658" y="2846"/>
                              </a:cubicBezTo>
                              <a:cubicBezTo>
                                <a:pt x="4658" y="2806"/>
                                <a:pt x="4627" y="2775"/>
                                <a:pt x="4587" y="2775"/>
                              </a:cubicBezTo>
                              <a:close/>
                              <a:moveTo>
                                <a:pt x="4587" y="2521"/>
                              </a:moveTo>
                              <a:cubicBezTo>
                                <a:pt x="4548" y="2521"/>
                                <a:pt x="4516" y="2553"/>
                                <a:pt x="4516" y="2592"/>
                              </a:cubicBezTo>
                              <a:cubicBezTo>
                                <a:pt x="4516" y="2631"/>
                                <a:pt x="4548" y="2663"/>
                                <a:pt x="4587" y="2663"/>
                              </a:cubicBezTo>
                              <a:cubicBezTo>
                                <a:pt x="4627" y="2663"/>
                                <a:pt x="4658" y="2631"/>
                                <a:pt x="4658" y="2592"/>
                              </a:cubicBezTo>
                              <a:cubicBezTo>
                                <a:pt x="4658" y="2553"/>
                                <a:pt x="4627" y="2521"/>
                                <a:pt x="4587" y="2521"/>
                              </a:cubicBezTo>
                              <a:close/>
                              <a:moveTo>
                                <a:pt x="4842" y="5311"/>
                              </a:moveTo>
                              <a:cubicBezTo>
                                <a:pt x="4803" y="5311"/>
                                <a:pt x="4771" y="5342"/>
                                <a:pt x="4771" y="5382"/>
                              </a:cubicBezTo>
                              <a:cubicBezTo>
                                <a:pt x="4771" y="5421"/>
                                <a:pt x="4803" y="5453"/>
                                <a:pt x="4842" y="5453"/>
                              </a:cubicBezTo>
                              <a:cubicBezTo>
                                <a:pt x="4881" y="5453"/>
                                <a:pt x="4913" y="5421"/>
                                <a:pt x="4913" y="5382"/>
                              </a:cubicBezTo>
                              <a:cubicBezTo>
                                <a:pt x="4913" y="5342"/>
                                <a:pt x="4881" y="5311"/>
                                <a:pt x="4842" y="5311"/>
                              </a:cubicBezTo>
                              <a:close/>
                              <a:moveTo>
                                <a:pt x="4842" y="2521"/>
                              </a:moveTo>
                              <a:cubicBezTo>
                                <a:pt x="4803" y="2521"/>
                                <a:pt x="4771" y="2553"/>
                                <a:pt x="4771" y="2592"/>
                              </a:cubicBezTo>
                              <a:cubicBezTo>
                                <a:pt x="4771" y="2631"/>
                                <a:pt x="4803" y="2663"/>
                                <a:pt x="4842" y="2663"/>
                              </a:cubicBezTo>
                              <a:cubicBezTo>
                                <a:pt x="4881" y="2663"/>
                                <a:pt x="4913" y="2631"/>
                                <a:pt x="4913" y="2592"/>
                              </a:cubicBezTo>
                              <a:cubicBezTo>
                                <a:pt x="4913" y="2553"/>
                                <a:pt x="4881" y="2521"/>
                                <a:pt x="4842" y="2521"/>
                              </a:cubicBezTo>
                              <a:close/>
                              <a:moveTo>
                                <a:pt x="4842" y="2775"/>
                              </a:moveTo>
                              <a:cubicBezTo>
                                <a:pt x="4803" y="2775"/>
                                <a:pt x="4771" y="2806"/>
                                <a:pt x="4771" y="2846"/>
                              </a:cubicBezTo>
                              <a:cubicBezTo>
                                <a:pt x="4771" y="2885"/>
                                <a:pt x="4803" y="2917"/>
                                <a:pt x="4842" y="2917"/>
                              </a:cubicBezTo>
                              <a:cubicBezTo>
                                <a:pt x="4881" y="2917"/>
                                <a:pt x="4913" y="2885"/>
                                <a:pt x="4913" y="2846"/>
                              </a:cubicBezTo>
                              <a:cubicBezTo>
                                <a:pt x="4913" y="2806"/>
                                <a:pt x="4881" y="2775"/>
                                <a:pt x="4842" y="2775"/>
                              </a:cubicBezTo>
                              <a:close/>
                              <a:moveTo>
                                <a:pt x="4842" y="2267"/>
                              </a:moveTo>
                              <a:cubicBezTo>
                                <a:pt x="4803" y="2267"/>
                                <a:pt x="4771" y="2299"/>
                                <a:pt x="4771" y="2338"/>
                              </a:cubicBezTo>
                              <a:cubicBezTo>
                                <a:pt x="4771" y="2378"/>
                                <a:pt x="4803" y="2409"/>
                                <a:pt x="4842" y="2409"/>
                              </a:cubicBezTo>
                              <a:cubicBezTo>
                                <a:pt x="4881" y="2409"/>
                                <a:pt x="4913" y="2378"/>
                                <a:pt x="4913" y="2338"/>
                              </a:cubicBezTo>
                              <a:cubicBezTo>
                                <a:pt x="4913" y="2299"/>
                                <a:pt x="4881" y="2267"/>
                                <a:pt x="4842" y="2267"/>
                              </a:cubicBezTo>
                              <a:close/>
                              <a:moveTo>
                                <a:pt x="4842" y="3028"/>
                              </a:moveTo>
                              <a:cubicBezTo>
                                <a:pt x="4803" y="3028"/>
                                <a:pt x="4771" y="3060"/>
                                <a:pt x="4771" y="3099"/>
                              </a:cubicBezTo>
                              <a:cubicBezTo>
                                <a:pt x="4771" y="3138"/>
                                <a:pt x="4803" y="3170"/>
                                <a:pt x="4842" y="3170"/>
                              </a:cubicBezTo>
                              <a:cubicBezTo>
                                <a:pt x="4881" y="3170"/>
                                <a:pt x="4913" y="3138"/>
                                <a:pt x="4913" y="3099"/>
                              </a:cubicBezTo>
                              <a:cubicBezTo>
                                <a:pt x="4913" y="3060"/>
                                <a:pt x="4881" y="3028"/>
                                <a:pt x="4842" y="3028"/>
                              </a:cubicBezTo>
                              <a:close/>
                              <a:moveTo>
                                <a:pt x="4842" y="1760"/>
                              </a:moveTo>
                              <a:cubicBezTo>
                                <a:pt x="4803" y="1760"/>
                                <a:pt x="4771" y="1792"/>
                                <a:pt x="4771" y="1831"/>
                              </a:cubicBezTo>
                              <a:cubicBezTo>
                                <a:pt x="4771" y="1871"/>
                                <a:pt x="4803" y="1902"/>
                                <a:pt x="4842" y="1902"/>
                              </a:cubicBezTo>
                              <a:cubicBezTo>
                                <a:pt x="4881" y="1902"/>
                                <a:pt x="4913" y="1871"/>
                                <a:pt x="4913" y="1831"/>
                              </a:cubicBezTo>
                              <a:cubicBezTo>
                                <a:pt x="4913" y="1792"/>
                                <a:pt x="4881" y="1760"/>
                                <a:pt x="4842" y="1760"/>
                              </a:cubicBezTo>
                              <a:close/>
                              <a:moveTo>
                                <a:pt x="4842" y="1506"/>
                              </a:moveTo>
                              <a:cubicBezTo>
                                <a:pt x="4803" y="1506"/>
                                <a:pt x="4771" y="1538"/>
                                <a:pt x="4771" y="1577"/>
                              </a:cubicBezTo>
                              <a:cubicBezTo>
                                <a:pt x="4771" y="1617"/>
                                <a:pt x="4803" y="1648"/>
                                <a:pt x="4842" y="1648"/>
                              </a:cubicBezTo>
                              <a:cubicBezTo>
                                <a:pt x="4881" y="1648"/>
                                <a:pt x="4913" y="1617"/>
                                <a:pt x="4913" y="1577"/>
                              </a:cubicBezTo>
                              <a:cubicBezTo>
                                <a:pt x="4913" y="1538"/>
                                <a:pt x="4881" y="1506"/>
                                <a:pt x="4842" y="1506"/>
                              </a:cubicBezTo>
                              <a:close/>
                              <a:moveTo>
                                <a:pt x="4842" y="1253"/>
                              </a:moveTo>
                              <a:cubicBezTo>
                                <a:pt x="4803" y="1253"/>
                                <a:pt x="4771" y="1285"/>
                                <a:pt x="4771" y="1324"/>
                              </a:cubicBezTo>
                              <a:cubicBezTo>
                                <a:pt x="4771" y="1363"/>
                                <a:pt x="4803" y="1395"/>
                                <a:pt x="4842" y="1395"/>
                              </a:cubicBezTo>
                              <a:cubicBezTo>
                                <a:pt x="4881" y="1395"/>
                                <a:pt x="4913" y="1363"/>
                                <a:pt x="4913" y="1324"/>
                              </a:cubicBezTo>
                              <a:cubicBezTo>
                                <a:pt x="4913" y="1285"/>
                                <a:pt x="4881" y="1253"/>
                                <a:pt x="4842" y="1253"/>
                              </a:cubicBezTo>
                              <a:close/>
                              <a:moveTo>
                                <a:pt x="4842" y="2014"/>
                              </a:moveTo>
                              <a:cubicBezTo>
                                <a:pt x="4803" y="2014"/>
                                <a:pt x="4771" y="2046"/>
                                <a:pt x="4771" y="2085"/>
                              </a:cubicBezTo>
                              <a:cubicBezTo>
                                <a:pt x="4771" y="2124"/>
                                <a:pt x="4803" y="2156"/>
                                <a:pt x="4842" y="2156"/>
                              </a:cubicBezTo>
                              <a:cubicBezTo>
                                <a:pt x="4881" y="2156"/>
                                <a:pt x="4913" y="2124"/>
                                <a:pt x="4913" y="2085"/>
                              </a:cubicBezTo>
                              <a:cubicBezTo>
                                <a:pt x="4913" y="2046"/>
                                <a:pt x="4881" y="2014"/>
                                <a:pt x="4842" y="2014"/>
                              </a:cubicBezTo>
                              <a:close/>
                              <a:moveTo>
                                <a:pt x="4842" y="3282"/>
                              </a:moveTo>
                              <a:cubicBezTo>
                                <a:pt x="4803" y="3282"/>
                                <a:pt x="4771" y="3314"/>
                                <a:pt x="4771" y="3353"/>
                              </a:cubicBezTo>
                              <a:cubicBezTo>
                                <a:pt x="4771" y="3392"/>
                                <a:pt x="4803" y="3424"/>
                                <a:pt x="4842" y="3424"/>
                              </a:cubicBezTo>
                              <a:cubicBezTo>
                                <a:pt x="4881" y="3424"/>
                                <a:pt x="4913" y="3392"/>
                                <a:pt x="4913" y="3353"/>
                              </a:cubicBezTo>
                              <a:cubicBezTo>
                                <a:pt x="4913" y="3314"/>
                                <a:pt x="4881" y="3282"/>
                                <a:pt x="4842" y="3282"/>
                              </a:cubicBezTo>
                              <a:close/>
                              <a:moveTo>
                                <a:pt x="4842" y="4803"/>
                              </a:moveTo>
                              <a:cubicBezTo>
                                <a:pt x="4803" y="4803"/>
                                <a:pt x="4771" y="4835"/>
                                <a:pt x="4771" y="4874"/>
                              </a:cubicBezTo>
                              <a:cubicBezTo>
                                <a:pt x="4771" y="4914"/>
                                <a:pt x="4803" y="4945"/>
                                <a:pt x="4842" y="4945"/>
                              </a:cubicBezTo>
                              <a:cubicBezTo>
                                <a:pt x="4881" y="4945"/>
                                <a:pt x="4913" y="4914"/>
                                <a:pt x="4913" y="4874"/>
                              </a:cubicBezTo>
                              <a:cubicBezTo>
                                <a:pt x="4913" y="4835"/>
                                <a:pt x="4881" y="4803"/>
                                <a:pt x="4842" y="4803"/>
                              </a:cubicBezTo>
                              <a:close/>
                              <a:moveTo>
                                <a:pt x="4842" y="5057"/>
                              </a:moveTo>
                              <a:cubicBezTo>
                                <a:pt x="4803" y="5057"/>
                                <a:pt x="4771" y="5089"/>
                                <a:pt x="4771" y="5128"/>
                              </a:cubicBezTo>
                              <a:cubicBezTo>
                                <a:pt x="4771" y="5167"/>
                                <a:pt x="4803" y="5199"/>
                                <a:pt x="4842" y="5199"/>
                              </a:cubicBezTo>
                              <a:cubicBezTo>
                                <a:pt x="4881" y="5199"/>
                                <a:pt x="4913" y="5167"/>
                                <a:pt x="4913" y="5128"/>
                              </a:cubicBezTo>
                              <a:cubicBezTo>
                                <a:pt x="4913" y="5089"/>
                                <a:pt x="4881" y="5057"/>
                                <a:pt x="4842" y="5057"/>
                              </a:cubicBezTo>
                              <a:close/>
                              <a:moveTo>
                                <a:pt x="4842" y="3535"/>
                              </a:moveTo>
                              <a:cubicBezTo>
                                <a:pt x="4803" y="3535"/>
                                <a:pt x="4771" y="3567"/>
                                <a:pt x="4771" y="3606"/>
                              </a:cubicBezTo>
                              <a:cubicBezTo>
                                <a:pt x="4771" y="3646"/>
                                <a:pt x="4803" y="3677"/>
                                <a:pt x="4842" y="3677"/>
                              </a:cubicBezTo>
                              <a:cubicBezTo>
                                <a:pt x="4881" y="3677"/>
                                <a:pt x="4913" y="3646"/>
                                <a:pt x="4913" y="3606"/>
                              </a:cubicBezTo>
                              <a:cubicBezTo>
                                <a:pt x="4913" y="3567"/>
                                <a:pt x="4881" y="3535"/>
                                <a:pt x="4842" y="3535"/>
                              </a:cubicBezTo>
                              <a:close/>
                              <a:moveTo>
                                <a:pt x="4842" y="4550"/>
                              </a:moveTo>
                              <a:cubicBezTo>
                                <a:pt x="4803" y="4550"/>
                                <a:pt x="4771" y="4582"/>
                                <a:pt x="4771" y="4621"/>
                              </a:cubicBezTo>
                              <a:cubicBezTo>
                                <a:pt x="4771" y="4660"/>
                                <a:pt x="4803" y="4692"/>
                                <a:pt x="4842" y="4692"/>
                              </a:cubicBezTo>
                              <a:cubicBezTo>
                                <a:pt x="4881" y="4692"/>
                                <a:pt x="4913" y="4660"/>
                                <a:pt x="4913" y="4621"/>
                              </a:cubicBezTo>
                              <a:cubicBezTo>
                                <a:pt x="4913" y="4582"/>
                                <a:pt x="4881" y="4550"/>
                                <a:pt x="4842" y="4550"/>
                              </a:cubicBezTo>
                              <a:close/>
                              <a:moveTo>
                                <a:pt x="4842" y="3789"/>
                              </a:moveTo>
                              <a:cubicBezTo>
                                <a:pt x="4803" y="3789"/>
                                <a:pt x="4771" y="3821"/>
                                <a:pt x="4771" y="3860"/>
                              </a:cubicBezTo>
                              <a:cubicBezTo>
                                <a:pt x="4771" y="3899"/>
                                <a:pt x="4803" y="3931"/>
                                <a:pt x="4842" y="3931"/>
                              </a:cubicBezTo>
                              <a:cubicBezTo>
                                <a:pt x="4881" y="3931"/>
                                <a:pt x="4913" y="3899"/>
                                <a:pt x="4913" y="3860"/>
                              </a:cubicBezTo>
                              <a:cubicBezTo>
                                <a:pt x="4913" y="3821"/>
                                <a:pt x="4881" y="3789"/>
                                <a:pt x="4842" y="3789"/>
                              </a:cubicBezTo>
                              <a:close/>
                              <a:moveTo>
                                <a:pt x="4842" y="4042"/>
                              </a:moveTo>
                              <a:cubicBezTo>
                                <a:pt x="4803" y="4042"/>
                                <a:pt x="4771" y="4074"/>
                                <a:pt x="4771" y="4113"/>
                              </a:cubicBezTo>
                              <a:cubicBezTo>
                                <a:pt x="4771" y="4153"/>
                                <a:pt x="4803" y="4184"/>
                                <a:pt x="4842" y="4184"/>
                              </a:cubicBezTo>
                              <a:cubicBezTo>
                                <a:pt x="4881" y="4184"/>
                                <a:pt x="4913" y="4153"/>
                                <a:pt x="4913" y="4113"/>
                              </a:cubicBezTo>
                              <a:cubicBezTo>
                                <a:pt x="4913" y="4074"/>
                                <a:pt x="4881" y="4042"/>
                                <a:pt x="4842" y="4042"/>
                              </a:cubicBezTo>
                              <a:close/>
                              <a:moveTo>
                                <a:pt x="4842" y="4296"/>
                              </a:moveTo>
                              <a:cubicBezTo>
                                <a:pt x="4803" y="4296"/>
                                <a:pt x="4771" y="4328"/>
                                <a:pt x="4771" y="4367"/>
                              </a:cubicBezTo>
                              <a:cubicBezTo>
                                <a:pt x="4771" y="4406"/>
                                <a:pt x="4803" y="4438"/>
                                <a:pt x="4842" y="4438"/>
                              </a:cubicBezTo>
                              <a:cubicBezTo>
                                <a:pt x="4881" y="4438"/>
                                <a:pt x="4913" y="4406"/>
                                <a:pt x="4913" y="4367"/>
                              </a:cubicBezTo>
                              <a:cubicBezTo>
                                <a:pt x="4913" y="4328"/>
                                <a:pt x="4881" y="4296"/>
                                <a:pt x="4842" y="4296"/>
                              </a:cubicBezTo>
                              <a:close/>
                              <a:moveTo>
                                <a:pt x="5097" y="3028"/>
                              </a:moveTo>
                              <a:cubicBezTo>
                                <a:pt x="5058" y="3028"/>
                                <a:pt x="5026" y="3060"/>
                                <a:pt x="5026" y="3099"/>
                              </a:cubicBezTo>
                              <a:cubicBezTo>
                                <a:pt x="5026" y="3138"/>
                                <a:pt x="5058" y="3170"/>
                                <a:pt x="5097" y="3170"/>
                              </a:cubicBezTo>
                              <a:cubicBezTo>
                                <a:pt x="5136" y="3170"/>
                                <a:pt x="5168" y="3138"/>
                                <a:pt x="5168" y="3099"/>
                              </a:cubicBezTo>
                              <a:cubicBezTo>
                                <a:pt x="5168" y="3060"/>
                                <a:pt x="5136" y="3028"/>
                                <a:pt x="5097" y="3028"/>
                              </a:cubicBezTo>
                              <a:close/>
                              <a:moveTo>
                                <a:pt x="5097" y="1253"/>
                              </a:moveTo>
                              <a:cubicBezTo>
                                <a:pt x="5058" y="1253"/>
                                <a:pt x="5026" y="1285"/>
                                <a:pt x="5026" y="1324"/>
                              </a:cubicBezTo>
                              <a:cubicBezTo>
                                <a:pt x="5026" y="1363"/>
                                <a:pt x="5058" y="1395"/>
                                <a:pt x="5097" y="1395"/>
                              </a:cubicBezTo>
                              <a:cubicBezTo>
                                <a:pt x="5136" y="1395"/>
                                <a:pt x="5168" y="1363"/>
                                <a:pt x="5168" y="1324"/>
                              </a:cubicBezTo>
                              <a:cubicBezTo>
                                <a:pt x="5168" y="1285"/>
                                <a:pt x="5136" y="1253"/>
                                <a:pt x="5097" y="1253"/>
                              </a:cubicBezTo>
                              <a:close/>
                              <a:moveTo>
                                <a:pt x="5097" y="3535"/>
                              </a:moveTo>
                              <a:cubicBezTo>
                                <a:pt x="5058" y="3535"/>
                                <a:pt x="5026" y="3567"/>
                                <a:pt x="5026" y="3606"/>
                              </a:cubicBezTo>
                              <a:cubicBezTo>
                                <a:pt x="5026" y="3645"/>
                                <a:pt x="5058" y="3677"/>
                                <a:pt x="5097" y="3677"/>
                              </a:cubicBezTo>
                              <a:cubicBezTo>
                                <a:pt x="5136" y="3677"/>
                                <a:pt x="5168" y="3645"/>
                                <a:pt x="5168" y="3606"/>
                              </a:cubicBezTo>
                              <a:cubicBezTo>
                                <a:pt x="5168" y="3567"/>
                                <a:pt x="5136" y="3535"/>
                                <a:pt x="5097" y="3535"/>
                              </a:cubicBezTo>
                              <a:close/>
                              <a:moveTo>
                                <a:pt x="5097" y="3789"/>
                              </a:moveTo>
                              <a:cubicBezTo>
                                <a:pt x="5058" y="3789"/>
                                <a:pt x="5026" y="3821"/>
                                <a:pt x="5026" y="3860"/>
                              </a:cubicBezTo>
                              <a:cubicBezTo>
                                <a:pt x="5026" y="3899"/>
                                <a:pt x="5058" y="3931"/>
                                <a:pt x="5097" y="3931"/>
                              </a:cubicBezTo>
                              <a:cubicBezTo>
                                <a:pt x="5136" y="3931"/>
                                <a:pt x="5168" y="3899"/>
                                <a:pt x="5168" y="3860"/>
                              </a:cubicBezTo>
                              <a:cubicBezTo>
                                <a:pt x="5168" y="3821"/>
                                <a:pt x="5136" y="3789"/>
                                <a:pt x="5097" y="3789"/>
                              </a:cubicBezTo>
                              <a:close/>
                              <a:moveTo>
                                <a:pt x="5097" y="4042"/>
                              </a:moveTo>
                              <a:cubicBezTo>
                                <a:pt x="5058" y="4042"/>
                                <a:pt x="5026" y="4074"/>
                                <a:pt x="5026" y="4114"/>
                              </a:cubicBezTo>
                              <a:cubicBezTo>
                                <a:pt x="5026" y="4153"/>
                                <a:pt x="5058" y="4184"/>
                                <a:pt x="5097" y="4184"/>
                              </a:cubicBezTo>
                              <a:cubicBezTo>
                                <a:pt x="5136" y="4184"/>
                                <a:pt x="5168" y="4153"/>
                                <a:pt x="5168" y="4114"/>
                              </a:cubicBezTo>
                              <a:cubicBezTo>
                                <a:pt x="5168" y="4074"/>
                                <a:pt x="5136" y="4042"/>
                                <a:pt x="5097" y="4042"/>
                              </a:cubicBezTo>
                              <a:close/>
                              <a:moveTo>
                                <a:pt x="5097" y="4550"/>
                              </a:moveTo>
                              <a:cubicBezTo>
                                <a:pt x="5058" y="4550"/>
                                <a:pt x="5026" y="4582"/>
                                <a:pt x="5026" y="4621"/>
                              </a:cubicBezTo>
                              <a:cubicBezTo>
                                <a:pt x="5026" y="4660"/>
                                <a:pt x="5058" y="4692"/>
                                <a:pt x="5097" y="4692"/>
                              </a:cubicBezTo>
                              <a:cubicBezTo>
                                <a:pt x="5136" y="4692"/>
                                <a:pt x="5168" y="4660"/>
                                <a:pt x="5168" y="4621"/>
                              </a:cubicBezTo>
                              <a:cubicBezTo>
                                <a:pt x="5168" y="4582"/>
                                <a:pt x="5136" y="4550"/>
                                <a:pt x="5097" y="4550"/>
                              </a:cubicBezTo>
                              <a:close/>
                              <a:moveTo>
                                <a:pt x="5097" y="5057"/>
                              </a:moveTo>
                              <a:cubicBezTo>
                                <a:pt x="5058" y="5057"/>
                                <a:pt x="5026" y="5089"/>
                                <a:pt x="5026" y="5128"/>
                              </a:cubicBezTo>
                              <a:cubicBezTo>
                                <a:pt x="5026" y="5167"/>
                                <a:pt x="5058" y="5199"/>
                                <a:pt x="5097" y="5199"/>
                              </a:cubicBezTo>
                              <a:cubicBezTo>
                                <a:pt x="5136" y="5199"/>
                                <a:pt x="5168" y="5167"/>
                                <a:pt x="5168" y="5128"/>
                              </a:cubicBezTo>
                              <a:cubicBezTo>
                                <a:pt x="5168" y="5089"/>
                                <a:pt x="5136" y="5057"/>
                                <a:pt x="5097" y="5057"/>
                              </a:cubicBezTo>
                              <a:close/>
                              <a:moveTo>
                                <a:pt x="5097" y="4803"/>
                              </a:moveTo>
                              <a:cubicBezTo>
                                <a:pt x="5058" y="4803"/>
                                <a:pt x="5026" y="4835"/>
                                <a:pt x="5026" y="4874"/>
                              </a:cubicBezTo>
                              <a:cubicBezTo>
                                <a:pt x="5026" y="4914"/>
                                <a:pt x="5058" y="4945"/>
                                <a:pt x="5097" y="4945"/>
                              </a:cubicBezTo>
                              <a:cubicBezTo>
                                <a:pt x="5136" y="4945"/>
                                <a:pt x="5168" y="4914"/>
                                <a:pt x="5168" y="4874"/>
                              </a:cubicBezTo>
                              <a:cubicBezTo>
                                <a:pt x="5168" y="4835"/>
                                <a:pt x="5136" y="4803"/>
                                <a:pt x="5097" y="4803"/>
                              </a:cubicBezTo>
                              <a:close/>
                              <a:moveTo>
                                <a:pt x="5097" y="2267"/>
                              </a:moveTo>
                              <a:cubicBezTo>
                                <a:pt x="5058" y="2267"/>
                                <a:pt x="5026" y="2299"/>
                                <a:pt x="5026" y="2338"/>
                              </a:cubicBezTo>
                              <a:cubicBezTo>
                                <a:pt x="5026" y="2378"/>
                                <a:pt x="5058" y="2409"/>
                                <a:pt x="5097" y="2409"/>
                              </a:cubicBezTo>
                              <a:cubicBezTo>
                                <a:pt x="5136" y="2409"/>
                                <a:pt x="5168" y="2378"/>
                                <a:pt x="5168" y="2338"/>
                              </a:cubicBezTo>
                              <a:cubicBezTo>
                                <a:pt x="5168" y="2299"/>
                                <a:pt x="5136" y="2267"/>
                                <a:pt x="5097" y="2267"/>
                              </a:cubicBezTo>
                              <a:close/>
                              <a:moveTo>
                                <a:pt x="5097" y="2521"/>
                              </a:moveTo>
                              <a:cubicBezTo>
                                <a:pt x="5058" y="2521"/>
                                <a:pt x="5026" y="2553"/>
                                <a:pt x="5026" y="2592"/>
                              </a:cubicBezTo>
                              <a:cubicBezTo>
                                <a:pt x="5026" y="2631"/>
                                <a:pt x="5058" y="2663"/>
                                <a:pt x="5097" y="2663"/>
                              </a:cubicBezTo>
                              <a:cubicBezTo>
                                <a:pt x="5136" y="2663"/>
                                <a:pt x="5168" y="2631"/>
                                <a:pt x="5168" y="2592"/>
                              </a:cubicBezTo>
                              <a:cubicBezTo>
                                <a:pt x="5168" y="2553"/>
                                <a:pt x="5136" y="2521"/>
                                <a:pt x="5097" y="2521"/>
                              </a:cubicBezTo>
                              <a:close/>
                              <a:moveTo>
                                <a:pt x="5097" y="2775"/>
                              </a:moveTo>
                              <a:cubicBezTo>
                                <a:pt x="5058" y="2775"/>
                                <a:pt x="5026" y="2806"/>
                                <a:pt x="5026" y="2846"/>
                              </a:cubicBezTo>
                              <a:cubicBezTo>
                                <a:pt x="5026" y="2885"/>
                                <a:pt x="5058" y="2917"/>
                                <a:pt x="5097" y="2917"/>
                              </a:cubicBezTo>
                              <a:cubicBezTo>
                                <a:pt x="5136" y="2917"/>
                                <a:pt x="5168" y="2885"/>
                                <a:pt x="5168" y="2846"/>
                              </a:cubicBezTo>
                              <a:cubicBezTo>
                                <a:pt x="5168" y="2806"/>
                                <a:pt x="5136" y="2775"/>
                                <a:pt x="5097" y="2775"/>
                              </a:cubicBezTo>
                              <a:close/>
                              <a:moveTo>
                                <a:pt x="5097" y="3282"/>
                              </a:moveTo>
                              <a:cubicBezTo>
                                <a:pt x="5058" y="3282"/>
                                <a:pt x="5026" y="3314"/>
                                <a:pt x="5026" y="3353"/>
                              </a:cubicBezTo>
                              <a:cubicBezTo>
                                <a:pt x="5026" y="3392"/>
                                <a:pt x="5058" y="3424"/>
                                <a:pt x="5097" y="3424"/>
                              </a:cubicBezTo>
                              <a:cubicBezTo>
                                <a:pt x="5136" y="3424"/>
                                <a:pt x="5168" y="3392"/>
                                <a:pt x="5168" y="3353"/>
                              </a:cubicBezTo>
                              <a:cubicBezTo>
                                <a:pt x="5168" y="3314"/>
                                <a:pt x="5136" y="3282"/>
                                <a:pt x="5097" y="3282"/>
                              </a:cubicBezTo>
                              <a:close/>
                              <a:moveTo>
                                <a:pt x="5097" y="5311"/>
                              </a:moveTo>
                              <a:cubicBezTo>
                                <a:pt x="5058" y="5311"/>
                                <a:pt x="5026" y="5342"/>
                                <a:pt x="5026" y="5382"/>
                              </a:cubicBezTo>
                              <a:cubicBezTo>
                                <a:pt x="5026" y="5421"/>
                                <a:pt x="5058" y="5453"/>
                                <a:pt x="5097" y="5453"/>
                              </a:cubicBezTo>
                              <a:cubicBezTo>
                                <a:pt x="5136" y="5453"/>
                                <a:pt x="5168" y="5421"/>
                                <a:pt x="5168" y="5382"/>
                              </a:cubicBezTo>
                              <a:cubicBezTo>
                                <a:pt x="5168" y="5342"/>
                                <a:pt x="5136" y="5311"/>
                                <a:pt x="5097" y="5311"/>
                              </a:cubicBezTo>
                              <a:close/>
                              <a:moveTo>
                                <a:pt x="5097" y="1760"/>
                              </a:moveTo>
                              <a:cubicBezTo>
                                <a:pt x="5058" y="1760"/>
                                <a:pt x="5026" y="1792"/>
                                <a:pt x="5026" y="1831"/>
                              </a:cubicBezTo>
                              <a:cubicBezTo>
                                <a:pt x="5026" y="1870"/>
                                <a:pt x="5058" y="1902"/>
                                <a:pt x="5097" y="1902"/>
                              </a:cubicBezTo>
                              <a:cubicBezTo>
                                <a:pt x="5136" y="1902"/>
                                <a:pt x="5168" y="1870"/>
                                <a:pt x="5168" y="1831"/>
                              </a:cubicBezTo>
                              <a:cubicBezTo>
                                <a:pt x="5168" y="1792"/>
                                <a:pt x="5136" y="1760"/>
                                <a:pt x="5097" y="1760"/>
                              </a:cubicBezTo>
                              <a:close/>
                              <a:moveTo>
                                <a:pt x="5097" y="1507"/>
                              </a:moveTo>
                              <a:cubicBezTo>
                                <a:pt x="5058" y="1507"/>
                                <a:pt x="5026" y="1538"/>
                                <a:pt x="5026" y="1578"/>
                              </a:cubicBezTo>
                              <a:cubicBezTo>
                                <a:pt x="5026" y="1617"/>
                                <a:pt x="5058" y="1649"/>
                                <a:pt x="5097" y="1649"/>
                              </a:cubicBezTo>
                              <a:cubicBezTo>
                                <a:pt x="5136" y="1649"/>
                                <a:pt x="5168" y="1617"/>
                                <a:pt x="5168" y="1578"/>
                              </a:cubicBezTo>
                              <a:cubicBezTo>
                                <a:pt x="5168" y="1538"/>
                                <a:pt x="5136" y="1507"/>
                                <a:pt x="5097" y="1507"/>
                              </a:cubicBezTo>
                              <a:close/>
                              <a:moveTo>
                                <a:pt x="5097" y="2014"/>
                              </a:moveTo>
                              <a:cubicBezTo>
                                <a:pt x="5058" y="2014"/>
                                <a:pt x="5026" y="2046"/>
                                <a:pt x="5026" y="2085"/>
                              </a:cubicBezTo>
                              <a:cubicBezTo>
                                <a:pt x="5026" y="2124"/>
                                <a:pt x="5058" y="2156"/>
                                <a:pt x="5097" y="2156"/>
                              </a:cubicBezTo>
                              <a:cubicBezTo>
                                <a:pt x="5136" y="2156"/>
                                <a:pt x="5168" y="2124"/>
                                <a:pt x="5168" y="2085"/>
                              </a:cubicBezTo>
                              <a:cubicBezTo>
                                <a:pt x="5168" y="2046"/>
                                <a:pt x="5136" y="2014"/>
                                <a:pt x="5097" y="2014"/>
                              </a:cubicBezTo>
                              <a:close/>
                              <a:moveTo>
                                <a:pt x="5097" y="4296"/>
                              </a:moveTo>
                              <a:cubicBezTo>
                                <a:pt x="5058" y="4296"/>
                                <a:pt x="5026" y="4328"/>
                                <a:pt x="5026" y="4367"/>
                              </a:cubicBezTo>
                              <a:cubicBezTo>
                                <a:pt x="5026" y="4406"/>
                                <a:pt x="5058" y="4438"/>
                                <a:pt x="5097" y="4438"/>
                              </a:cubicBezTo>
                              <a:cubicBezTo>
                                <a:pt x="5136" y="4438"/>
                                <a:pt x="5168" y="4406"/>
                                <a:pt x="5168" y="4367"/>
                              </a:cubicBezTo>
                              <a:cubicBezTo>
                                <a:pt x="5168" y="4328"/>
                                <a:pt x="5136" y="4296"/>
                                <a:pt x="5097" y="4296"/>
                              </a:cubicBezTo>
                              <a:close/>
                              <a:moveTo>
                                <a:pt x="5351" y="2775"/>
                              </a:moveTo>
                              <a:cubicBezTo>
                                <a:pt x="5312" y="2775"/>
                                <a:pt x="5280" y="2806"/>
                                <a:pt x="5280" y="2846"/>
                              </a:cubicBezTo>
                              <a:cubicBezTo>
                                <a:pt x="5280" y="2885"/>
                                <a:pt x="5312" y="2917"/>
                                <a:pt x="5351" y="2917"/>
                              </a:cubicBezTo>
                              <a:cubicBezTo>
                                <a:pt x="5391" y="2917"/>
                                <a:pt x="5422" y="2885"/>
                                <a:pt x="5422" y="2846"/>
                              </a:cubicBezTo>
                              <a:cubicBezTo>
                                <a:pt x="5422" y="2806"/>
                                <a:pt x="5391" y="2775"/>
                                <a:pt x="5351" y="2775"/>
                              </a:cubicBezTo>
                              <a:close/>
                              <a:moveTo>
                                <a:pt x="5351" y="2267"/>
                              </a:moveTo>
                              <a:cubicBezTo>
                                <a:pt x="5312" y="2267"/>
                                <a:pt x="5280" y="2299"/>
                                <a:pt x="5280" y="2338"/>
                              </a:cubicBezTo>
                              <a:cubicBezTo>
                                <a:pt x="5280" y="2378"/>
                                <a:pt x="5312" y="2409"/>
                                <a:pt x="5351" y="2409"/>
                              </a:cubicBezTo>
                              <a:cubicBezTo>
                                <a:pt x="5391" y="2409"/>
                                <a:pt x="5422" y="2378"/>
                                <a:pt x="5422" y="2338"/>
                              </a:cubicBezTo>
                              <a:cubicBezTo>
                                <a:pt x="5422" y="2299"/>
                                <a:pt x="5391" y="2267"/>
                                <a:pt x="5351" y="2267"/>
                              </a:cubicBezTo>
                              <a:close/>
                              <a:moveTo>
                                <a:pt x="5351" y="2521"/>
                              </a:moveTo>
                              <a:cubicBezTo>
                                <a:pt x="5312" y="2521"/>
                                <a:pt x="5280" y="2553"/>
                                <a:pt x="5280" y="2592"/>
                              </a:cubicBezTo>
                              <a:cubicBezTo>
                                <a:pt x="5280" y="2631"/>
                                <a:pt x="5312" y="2663"/>
                                <a:pt x="5351" y="2663"/>
                              </a:cubicBezTo>
                              <a:cubicBezTo>
                                <a:pt x="5391" y="2663"/>
                                <a:pt x="5422" y="2631"/>
                                <a:pt x="5422" y="2592"/>
                              </a:cubicBezTo>
                              <a:cubicBezTo>
                                <a:pt x="5422" y="2553"/>
                                <a:pt x="5391" y="2521"/>
                                <a:pt x="5351" y="2521"/>
                              </a:cubicBezTo>
                              <a:close/>
                              <a:moveTo>
                                <a:pt x="5351" y="3028"/>
                              </a:moveTo>
                              <a:cubicBezTo>
                                <a:pt x="5312" y="3028"/>
                                <a:pt x="5280" y="3060"/>
                                <a:pt x="5280" y="3099"/>
                              </a:cubicBezTo>
                              <a:cubicBezTo>
                                <a:pt x="5280" y="3138"/>
                                <a:pt x="5312" y="3170"/>
                                <a:pt x="5351" y="3170"/>
                              </a:cubicBezTo>
                              <a:cubicBezTo>
                                <a:pt x="5391" y="3170"/>
                                <a:pt x="5422" y="3138"/>
                                <a:pt x="5422" y="3099"/>
                              </a:cubicBezTo>
                              <a:cubicBezTo>
                                <a:pt x="5422" y="3060"/>
                                <a:pt x="5391" y="3028"/>
                                <a:pt x="5351" y="3028"/>
                              </a:cubicBezTo>
                              <a:close/>
                              <a:moveTo>
                                <a:pt x="5351" y="1507"/>
                              </a:moveTo>
                              <a:cubicBezTo>
                                <a:pt x="5312" y="1507"/>
                                <a:pt x="5280" y="1538"/>
                                <a:pt x="5280" y="1578"/>
                              </a:cubicBezTo>
                              <a:cubicBezTo>
                                <a:pt x="5280" y="1617"/>
                                <a:pt x="5312" y="1649"/>
                                <a:pt x="5351" y="1649"/>
                              </a:cubicBezTo>
                              <a:cubicBezTo>
                                <a:pt x="5391" y="1649"/>
                                <a:pt x="5422" y="1617"/>
                                <a:pt x="5422" y="1578"/>
                              </a:cubicBezTo>
                              <a:cubicBezTo>
                                <a:pt x="5422" y="1538"/>
                                <a:pt x="5391" y="1507"/>
                                <a:pt x="5351" y="1507"/>
                              </a:cubicBezTo>
                              <a:close/>
                              <a:moveTo>
                                <a:pt x="5351" y="3282"/>
                              </a:moveTo>
                              <a:cubicBezTo>
                                <a:pt x="5312" y="3282"/>
                                <a:pt x="5280" y="3314"/>
                                <a:pt x="5280" y="3353"/>
                              </a:cubicBezTo>
                              <a:cubicBezTo>
                                <a:pt x="5280" y="3392"/>
                                <a:pt x="5312" y="3424"/>
                                <a:pt x="5351" y="3424"/>
                              </a:cubicBezTo>
                              <a:cubicBezTo>
                                <a:pt x="5391" y="3424"/>
                                <a:pt x="5422" y="3392"/>
                                <a:pt x="5422" y="3353"/>
                              </a:cubicBezTo>
                              <a:cubicBezTo>
                                <a:pt x="5422" y="3314"/>
                                <a:pt x="5391" y="3282"/>
                                <a:pt x="5351" y="3282"/>
                              </a:cubicBezTo>
                              <a:close/>
                              <a:moveTo>
                                <a:pt x="5351" y="2014"/>
                              </a:moveTo>
                              <a:cubicBezTo>
                                <a:pt x="5312" y="2014"/>
                                <a:pt x="5280" y="2046"/>
                                <a:pt x="5280" y="2085"/>
                              </a:cubicBezTo>
                              <a:cubicBezTo>
                                <a:pt x="5280" y="2124"/>
                                <a:pt x="5312" y="2156"/>
                                <a:pt x="5351" y="2156"/>
                              </a:cubicBezTo>
                              <a:cubicBezTo>
                                <a:pt x="5391" y="2156"/>
                                <a:pt x="5422" y="2124"/>
                                <a:pt x="5422" y="2085"/>
                              </a:cubicBezTo>
                              <a:cubicBezTo>
                                <a:pt x="5422" y="2046"/>
                                <a:pt x="5391" y="2014"/>
                                <a:pt x="5351" y="2014"/>
                              </a:cubicBezTo>
                              <a:close/>
                              <a:moveTo>
                                <a:pt x="5351" y="1760"/>
                              </a:moveTo>
                              <a:cubicBezTo>
                                <a:pt x="5312" y="1760"/>
                                <a:pt x="5280" y="1792"/>
                                <a:pt x="5280" y="1831"/>
                              </a:cubicBezTo>
                              <a:cubicBezTo>
                                <a:pt x="5280" y="1870"/>
                                <a:pt x="5312" y="1902"/>
                                <a:pt x="5351" y="1902"/>
                              </a:cubicBezTo>
                              <a:cubicBezTo>
                                <a:pt x="5391" y="1902"/>
                                <a:pt x="5422" y="1870"/>
                                <a:pt x="5422" y="1831"/>
                              </a:cubicBezTo>
                              <a:cubicBezTo>
                                <a:pt x="5422" y="1792"/>
                                <a:pt x="5391" y="1760"/>
                                <a:pt x="5351" y="1760"/>
                              </a:cubicBezTo>
                              <a:close/>
                              <a:moveTo>
                                <a:pt x="5351" y="5057"/>
                              </a:moveTo>
                              <a:cubicBezTo>
                                <a:pt x="5312" y="5057"/>
                                <a:pt x="5280" y="5089"/>
                                <a:pt x="5280" y="5128"/>
                              </a:cubicBezTo>
                              <a:cubicBezTo>
                                <a:pt x="5280" y="5167"/>
                                <a:pt x="5312" y="5199"/>
                                <a:pt x="5351" y="5199"/>
                              </a:cubicBezTo>
                              <a:cubicBezTo>
                                <a:pt x="5391" y="5199"/>
                                <a:pt x="5422" y="5167"/>
                                <a:pt x="5422" y="5128"/>
                              </a:cubicBezTo>
                              <a:cubicBezTo>
                                <a:pt x="5422" y="5089"/>
                                <a:pt x="5391" y="5057"/>
                                <a:pt x="5351" y="5057"/>
                              </a:cubicBezTo>
                              <a:close/>
                              <a:moveTo>
                                <a:pt x="5351" y="1253"/>
                              </a:moveTo>
                              <a:cubicBezTo>
                                <a:pt x="5312" y="1253"/>
                                <a:pt x="5280" y="1285"/>
                                <a:pt x="5280" y="1324"/>
                              </a:cubicBezTo>
                              <a:cubicBezTo>
                                <a:pt x="5280" y="1363"/>
                                <a:pt x="5312" y="1395"/>
                                <a:pt x="5351" y="1395"/>
                              </a:cubicBezTo>
                              <a:cubicBezTo>
                                <a:pt x="5391" y="1395"/>
                                <a:pt x="5422" y="1363"/>
                                <a:pt x="5422" y="1324"/>
                              </a:cubicBezTo>
                              <a:cubicBezTo>
                                <a:pt x="5422" y="1285"/>
                                <a:pt x="5391" y="1253"/>
                                <a:pt x="5351" y="1253"/>
                              </a:cubicBezTo>
                              <a:close/>
                              <a:moveTo>
                                <a:pt x="5351" y="4803"/>
                              </a:moveTo>
                              <a:cubicBezTo>
                                <a:pt x="5312" y="4803"/>
                                <a:pt x="5280" y="4835"/>
                                <a:pt x="5280" y="4874"/>
                              </a:cubicBezTo>
                              <a:cubicBezTo>
                                <a:pt x="5280" y="4914"/>
                                <a:pt x="5312" y="4945"/>
                                <a:pt x="5351" y="4945"/>
                              </a:cubicBezTo>
                              <a:cubicBezTo>
                                <a:pt x="5391" y="4945"/>
                                <a:pt x="5422" y="4914"/>
                                <a:pt x="5422" y="4874"/>
                              </a:cubicBezTo>
                              <a:cubicBezTo>
                                <a:pt x="5422" y="4835"/>
                                <a:pt x="5391" y="4803"/>
                                <a:pt x="5351" y="4803"/>
                              </a:cubicBezTo>
                              <a:close/>
                              <a:moveTo>
                                <a:pt x="5351" y="5311"/>
                              </a:moveTo>
                              <a:cubicBezTo>
                                <a:pt x="5312" y="5311"/>
                                <a:pt x="5280" y="5342"/>
                                <a:pt x="5280" y="5382"/>
                              </a:cubicBezTo>
                              <a:cubicBezTo>
                                <a:pt x="5280" y="5421"/>
                                <a:pt x="5312" y="5453"/>
                                <a:pt x="5351" y="5453"/>
                              </a:cubicBezTo>
                              <a:cubicBezTo>
                                <a:pt x="5391" y="5453"/>
                                <a:pt x="5422" y="5421"/>
                                <a:pt x="5422" y="5382"/>
                              </a:cubicBezTo>
                              <a:cubicBezTo>
                                <a:pt x="5422" y="5342"/>
                                <a:pt x="5391" y="5311"/>
                                <a:pt x="5351" y="5311"/>
                              </a:cubicBezTo>
                              <a:close/>
                              <a:moveTo>
                                <a:pt x="5351" y="4042"/>
                              </a:moveTo>
                              <a:cubicBezTo>
                                <a:pt x="5312" y="4042"/>
                                <a:pt x="5280" y="4074"/>
                                <a:pt x="5280" y="4113"/>
                              </a:cubicBezTo>
                              <a:cubicBezTo>
                                <a:pt x="5280" y="4153"/>
                                <a:pt x="5312" y="4184"/>
                                <a:pt x="5351" y="4184"/>
                              </a:cubicBezTo>
                              <a:cubicBezTo>
                                <a:pt x="5391" y="4184"/>
                                <a:pt x="5422" y="4153"/>
                                <a:pt x="5422" y="4113"/>
                              </a:cubicBezTo>
                              <a:cubicBezTo>
                                <a:pt x="5422" y="4074"/>
                                <a:pt x="5391" y="4042"/>
                                <a:pt x="5351" y="4042"/>
                              </a:cubicBezTo>
                              <a:close/>
                              <a:moveTo>
                                <a:pt x="5351" y="3789"/>
                              </a:moveTo>
                              <a:cubicBezTo>
                                <a:pt x="5312" y="3789"/>
                                <a:pt x="5280" y="3821"/>
                                <a:pt x="5280" y="3860"/>
                              </a:cubicBezTo>
                              <a:cubicBezTo>
                                <a:pt x="5280" y="3899"/>
                                <a:pt x="5312" y="3931"/>
                                <a:pt x="5351" y="3931"/>
                              </a:cubicBezTo>
                              <a:cubicBezTo>
                                <a:pt x="5391" y="3931"/>
                                <a:pt x="5422" y="3899"/>
                                <a:pt x="5422" y="3860"/>
                              </a:cubicBezTo>
                              <a:cubicBezTo>
                                <a:pt x="5422" y="3821"/>
                                <a:pt x="5391" y="3789"/>
                                <a:pt x="5351" y="3789"/>
                              </a:cubicBezTo>
                              <a:close/>
                              <a:moveTo>
                                <a:pt x="5351" y="4550"/>
                              </a:moveTo>
                              <a:cubicBezTo>
                                <a:pt x="5312" y="4550"/>
                                <a:pt x="5280" y="4582"/>
                                <a:pt x="5280" y="4621"/>
                              </a:cubicBezTo>
                              <a:cubicBezTo>
                                <a:pt x="5280" y="4660"/>
                                <a:pt x="5312" y="4692"/>
                                <a:pt x="5351" y="4692"/>
                              </a:cubicBezTo>
                              <a:cubicBezTo>
                                <a:pt x="5391" y="4692"/>
                                <a:pt x="5422" y="4660"/>
                                <a:pt x="5422" y="4621"/>
                              </a:cubicBezTo>
                              <a:cubicBezTo>
                                <a:pt x="5422" y="4582"/>
                                <a:pt x="5391" y="4550"/>
                                <a:pt x="5351" y="4550"/>
                              </a:cubicBezTo>
                              <a:close/>
                              <a:moveTo>
                                <a:pt x="5351" y="3535"/>
                              </a:moveTo>
                              <a:cubicBezTo>
                                <a:pt x="5312" y="3535"/>
                                <a:pt x="5280" y="3567"/>
                                <a:pt x="5280" y="3606"/>
                              </a:cubicBezTo>
                              <a:cubicBezTo>
                                <a:pt x="5280" y="3646"/>
                                <a:pt x="5312" y="3677"/>
                                <a:pt x="5351" y="3677"/>
                              </a:cubicBezTo>
                              <a:cubicBezTo>
                                <a:pt x="5391" y="3677"/>
                                <a:pt x="5422" y="3646"/>
                                <a:pt x="5422" y="3606"/>
                              </a:cubicBezTo>
                              <a:cubicBezTo>
                                <a:pt x="5422" y="3567"/>
                                <a:pt x="5391" y="3535"/>
                                <a:pt x="5351" y="3535"/>
                              </a:cubicBezTo>
                              <a:close/>
                              <a:moveTo>
                                <a:pt x="5351" y="4296"/>
                              </a:moveTo>
                              <a:cubicBezTo>
                                <a:pt x="5312" y="4296"/>
                                <a:pt x="5280" y="4328"/>
                                <a:pt x="5280" y="4367"/>
                              </a:cubicBezTo>
                              <a:cubicBezTo>
                                <a:pt x="5280" y="4406"/>
                                <a:pt x="5312" y="4438"/>
                                <a:pt x="5351" y="4438"/>
                              </a:cubicBezTo>
                              <a:cubicBezTo>
                                <a:pt x="5391" y="4438"/>
                                <a:pt x="5422" y="4406"/>
                                <a:pt x="5422" y="4367"/>
                              </a:cubicBezTo>
                              <a:cubicBezTo>
                                <a:pt x="5422" y="4328"/>
                                <a:pt x="5391" y="4296"/>
                                <a:pt x="5351" y="4296"/>
                              </a:cubicBezTo>
                              <a:close/>
                              <a:moveTo>
                                <a:pt x="5606" y="5057"/>
                              </a:moveTo>
                              <a:cubicBezTo>
                                <a:pt x="5567" y="5057"/>
                                <a:pt x="5535" y="5089"/>
                                <a:pt x="5535" y="5128"/>
                              </a:cubicBezTo>
                              <a:cubicBezTo>
                                <a:pt x="5535" y="5167"/>
                                <a:pt x="5567" y="5199"/>
                                <a:pt x="5606" y="5199"/>
                              </a:cubicBezTo>
                              <a:cubicBezTo>
                                <a:pt x="5645" y="5199"/>
                                <a:pt x="5677" y="5167"/>
                                <a:pt x="5677" y="5128"/>
                              </a:cubicBezTo>
                              <a:cubicBezTo>
                                <a:pt x="5677" y="5089"/>
                                <a:pt x="5645" y="5057"/>
                                <a:pt x="5606" y="5057"/>
                              </a:cubicBezTo>
                              <a:close/>
                              <a:moveTo>
                                <a:pt x="5606" y="2014"/>
                              </a:moveTo>
                              <a:cubicBezTo>
                                <a:pt x="5567" y="2014"/>
                                <a:pt x="5535" y="2046"/>
                                <a:pt x="5535" y="2085"/>
                              </a:cubicBezTo>
                              <a:cubicBezTo>
                                <a:pt x="5535" y="2124"/>
                                <a:pt x="5567" y="2156"/>
                                <a:pt x="5606" y="2156"/>
                              </a:cubicBezTo>
                              <a:cubicBezTo>
                                <a:pt x="5645" y="2156"/>
                                <a:pt x="5677" y="2124"/>
                                <a:pt x="5677" y="2085"/>
                              </a:cubicBezTo>
                              <a:cubicBezTo>
                                <a:pt x="5677" y="2046"/>
                                <a:pt x="5645" y="2014"/>
                                <a:pt x="5606" y="2014"/>
                              </a:cubicBezTo>
                              <a:close/>
                              <a:moveTo>
                                <a:pt x="5606" y="4803"/>
                              </a:moveTo>
                              <a:cubicBezTo>
                                <a:pt x="5567" y="4803"/>
                                <a:pt x="5535" y="4835"/>
                                <a:pt x="5535" y="4874"/>
                              </a:cubicBezTo>
                              <a:cubicBezTo>
                                <a:pt x="5535" y="4914"/>
                                <a:pt x="5567" y="4945"/>
                                <a:pt x="5606" y="4945"/>
                              </a:cubicBezTo>
                              <a:cubicBezTo>
                                <a:pt x="5645" y="4945"/>
                                <a:pt x="5677" y="4914"/>
                                <a:pt x="5677" y="4874"/>
                              </a:cubicBezTo>
                              <a:cubicBezTo>
                                <a:pt x="5677" y="4835"/>
                                <a:pt x="5645" y="4803"/>
                                <a:pt x="5606" y="4803"/>
                              </a:cubicBezTo>
                              <a:close/>
                              <a:moveTo>
                                <a:pt x="5606" y="4296"/>
                              </a:moveTo>
                              <a:cubicBezTo>
                                <a:pt x="5567" y="4296"/>
                                <a:pt x="5535" y="4328"/>
                                <a:pt x="5535" y="4367"/>
                              </a:cubicBezTo>
                              <a:cubicBezTo>
                                <a:pt x="5535" y="4406"/>
                                <a:pt x="5567" y="4438"/>
                                <a:pt x="5606" y="4438"/>
                              </a:cubicBezTo>
                              <a:cubicBezTo>
                                <a:pt x="5645" y="4438"/>
                                <a:pt x="5677" y="4406"/>
                                <a:pt x="5677" y="4367"/>
                              </a:cubicBezTo>
                              <a:cubicBezTo>
                                <a:pt x="5677" y="4328"/>
                                <a:pt x="5645" y="4296"/>
                                <a:pt x="5606" y="4296"/>
                              </a:cubicBezTo>
                              <a:close/>
                              <a:moveTo>
                                <a:pt x="5606" y="2521"/>
                              </a:moveTo>
                              <a:cubicBezTo>
                                <a:pt x="5567" y="2521"/>
                                <a:pt x="5535" y="2553"/>
                                <a:pt x="5535" y="2592"/>
                              </a:cubicBezTo>
                              <a:cubicBezTo>
                                <a:pt x="5535" y="2631"/>
                                <a:pt x="5567" y="2663"/>
                                <a:pt x="5606" y="2663"/>
                              </a:cubicBezTo>
                              <a:cubicBezTo>
                                <a:pt x="5645" y="2663"/>
                                <a:pt x="5677" y="2631"/>
                                <a:pt x="5677" y="2592"/>
                              </a:cubicBezTo>
                              <a:cubicBezTo>
                                <a:pt x="5677" y="2553"/>
                                <a:pt x="5645" y="2521"/>
                                <a:pt x="5606" y="2521"/>
                              </a:cubicBezTo>
                              <a:close/>
                              <a:moveTo>
                                <a:pt x="5606" y="2267"/>
                              </a:moveTo>
                              <a:cubicBezTo>
                                <a:pt x="5567" y="2267"/>
                                <a:pt x="5535" y="2299"/>
                                <a:pt x="5535" y="2338"/>
                              </a:cubicBezTo>
                              <a:cubicBezTo>
                                <a:pt x="5535" y="2378"/>
                                <a:pt x="5567" y="2409"/>
                                <a:pt x="5606" y="2409"/>
                              </a:cubicBezTo>
                              <a:cubicBezTo>
                                <a:pt x="5645" y="2409"/>
                                <a:pt x="5677" y="2378"/>
                                <a:pt x="5677" y="2338"/>
                              </a:cubicBezTo>
                              <a:cubicBezTo>
                                <a:pt x="5677" y="2299"/>
                                <a:pt x="5645" y="2267"/>
                                <a:pt x="5606" y="2267"/>
                              </a:cubicBezTo>
                              <a:close/>
                              <a:moveTo>
                                <a:pt x="5606" y="2775"/>
                              </a:moveTo>
                              <a:cubicBezTo>
                                <a:pt x="5567" y="2775"/>
                                <a:pt x="5535" y="2806"/>
                                <a:pt x="5535" y="2846"/>
                              </a:cubicBezTo>
                              <a:cubicBezTo>
                                <a:pt x="5535" y="2885"/>
                                <a:pt x="5567" y="2917"/>
                                <a:pt x="5606" y="2917"/>
                              </a:cubicBezTo>
                              <a:cubicBezTo>
                                <a:pt x="5645" y="2917"/>
                                <a:pt x="5677" y="2885"/>
                                <a:pt x="5677" y="2846"/>
                              </a:cubicBezTo>
                              <a:cubicBezTo>
                                <a:pt x="5677" y="2806"/>
                                <a:pt x="5645" y="2775"/>
                                <a:pt x="5606" y="2775"/>
                              </a:cubicBezTo>
                              <a:close/>
                              <a:moveTo>
                                <a:pt x="5606" y="4042"/>
                              </a:moveTo>
                              <a:cubicBezTo>
                                <a:pt x="5567" y="4042"/>
                                <a:pt x="5535" y="4074"/>
                                <a:pt x="5535" y="4113"/>
                              </a:cubicBezTo>
                              <a:cubicBezTo>
                                <a:pt x="5535" y="4153"/>
                                <a:pt x="5567" y="4184"/>
                                <a:pt x="5606" y="4184"/>
                              </a:cubicBezTo>
                              <a:cubicBezTo>
                                <a:pt x="5645" y="4184"/>
                                <a:pt x="5677" y="4153"/>
                                <a:pt x="5677" y="4113"/>
                              </a:cubicBezTo>
                              <a:cubicBezTo>
                                <a:pt x="5677" y="4074"/>
                                <a:pt x="5645" y="4042"/>
                                <a:pt x="5606" y="4042"/>
                              </a:cubicBezTo>
                              <a:close/>
                              <a:moveTo>
                                <a:pt x="5606" y="1253"/>
                              </a:moveTo>
                              <a:cubicBezTo>
                                <a:pt x="5567" y="1253"/>
                                <a:pt x="5535" y="1285"/>
                                <a:pt x="5535" y="1324"/>
                              </a:cubicBezTo>
                              <a:cubicBezTo>
                                <a:pt x="5535" y="1363"/>
                                <a:pt x="5567" y="1395"/>
                                <a:pt x="5606" y="1395"/>
                              </a:cubicBezTo>
                              <a:cubicBezTo>
                                <a:pt x="5645" y="1395"/>
                                <a:pt x="5677" y="1363"/>
                                <a:pt x="5677" y="1324"/>
                              </a:cubicBezTo>
                              <a:cubicBezTo>
                                <a:pt x="5677" y="1285"/>
                                <a:pt x="5645" y="1253"/>
                                <a:pt x="5606" y="1253"/>
                              </a:cubicBezTo>
                              <a:close/>
                              <a:moveTo>
                                <a:pt x="5606" y="5311"/>
                              </a:moveTo>
                              <a:cubicBezTo>
                                <a:pt x="5567" y="5311"/>
                                <a:pt x="5535" y="5342"/>
                                <a:pt x="5535" y="5382"/>
                              </a:cubicBezTo>
                              <a:cubicBezTo>
                                <a:pt x="5535" y="5421"/>
                                <a:pt x="5567" y="5453"/>
                                <a:pt x="5606" y="5453"/>
                              </a:cubicBezTo>
                              <a:cubicBezTo>
                                <a:pt x="5645" y="5453"/>
                                <a:pt x="5677" y="5421"/>
                                <a:pt x="5677" y="5382"/>
                              </a:cubicBezTo>
                              <a:cubicBezTo>
                                <a:pt x="5677" y="5342"/>
                                <a:pt x="5645" y="5311"/>
                                <a:pt x="5606" y="5311"/>
                              </a:cubicBezTo>
                              <a:close/>
                              <a:moveTo>
                                <a:pt x="5606" y="1760"/>
                              </a:moveTo>
                              <a:cubicBezTo>
                                <a:pt x="5567" y="1760"/>
                                <a:pt x="5535" y="1792"/>
                                <a:pt x="5535" y="1831"/>
                              </a:cubicBezTo>
                              <a:cubicBezTo>
                                <a:pt x="5535" y="1871"/>
                                <a:pt x="5567" y="1902"/>
                                <a:pt x="5606" y="1902"/>
                              </a:cubicBezTo>
                              <a:cubicBezTo>
                                <a:pt x="5645" y="1902"/>
                                <a:pt x="5677" y="1871"/>
                                <a:pt x="5677" y="1831"/>
                              </a:cubicBezTo>
                              <a:cubicBezTo>
                                <a:pt x="5677" y="1792"/>
                                <a:pt x="5645" y="1760"/>
                                <a:pt x="5606" y="1760"/>
                              </a:cubicBezTo>
                              <a:close/>
                              <a:moveTo>
                                <a:pt x="5606" y="1507"/>
                              </a:moveTo>
                              <a:cubicBezTo>
                                <a:pt x="5567" y="1507"/>
                                <a:pt x="5535" y="1538"/>
                                <a:pt x="5535" y="1578"/>
                              </a:cubicBezTo>
                              <a:cubicBezTo>
                                <a:pt x="5535" y="1617"/>
                                <a:pt x="5567" y="1649"/>
                                <a:pt x="5606" y="1649"/>
                              </a:cubicBezTo>
                              <a:cubicBezTo>
                                <a:pt x="5645" y="1649"/>
                                <a:pt x="5677" y="1617"/>
                                <a:pt x="5677" y="1578"/>
                              </a:cubicBezTo>
                              <a:cubicBezTo>
                                <a:pt x="5677" y="1538"/>
                                <a:pt x="5645" y="1507"/>
                                <a:pt x="5606" y="1507"/>
                              </a:cubicBezTo>
                              <a:close/>
                              <a:moveTo>
                                <a:pt x="5606" y="4550"/>
                              </a:moveTo>
                              <a:cubicBezTo>
                                <a:pt x="5567" y="4550"/>
                                <a:pt x="5535" y="4582"/>
                                <a:pt x="5535" y="4621"/>
                              </a:cubicBezTo>
                              <a:cubicBezTo>
                                <a:pt x="5535" y="4660"/>
                                <a:pt x="5567" y="4692"/>
                                <a:pt x="5606" y="4692"/>
                              </a:cubicBezTo>
                              <a:cubicBezTo>
                                <a:pt x="5645" y="4692"/>
                                <a:pt x="5677" y="4660"/>
                                <a:pt x="5677" y="4621"/>
                              </a:cubicBezTo>
                              <a:cubicBezTo>
                                <a:pt x="5677" y="4582"/>
                                <a:pt x="5645" y="4550"/>
                                <a:pt x="5606" y="4550"/>
                              </a:cubicBezTo>
                              <a:close/>
                              <a:moveTo>
                                <a:pt x="5606" y="3028"/>
                              </a:moveTo>
                              <a:cubicBezTo>
                                <a:pt x="5567" y="3028"/>
                                <a:pt x="5535" y="3060"/>
                                <a:pt x="5535" y="3099"/>
                              </a:cubicBezTo>
                              <a:cubicBezTo>
                                <a:pt x="5535" y="3138"/>
                                <a:pt x="5567" y="3170"/>
                                <a:pt x="5606" y="3170"/>
                              </a:cubicBezTo>
                              <a:cubicBezTo>
                                <a:pt x="5645" y="3170"/>
                                <a:pt x="5677" y="3138"/>
                                <a:pt x="5677" y="3099"/>
                              </a:cubicBezTo>
                              <a:cubicBezTo>
                                <a:pt x="5677" y="3060"/>
                                <a:pt x="5645" y="3028"/>
                                <a:pt x="5606" y="3028"/>
                              </a:cubicBezTo>
                              <a:close/>
                              <a:moveTo>
                                <a:pt x="5606" y="3535"/>
                              </a:moveTo>
                              <a:cubicBezTo>
                                <a:pt x="5567" y="3535"/>
                                <a:pt x="5535" y="3567"/>
                                <a:pt x="5535" y="3606"/>
                              </a:cubicBezTo>
                              <a:cubicBezTo>
                                <a:pt x="5535" y="3646"/>
                                <a:pt x="5567" y="3677"/>
                                <a:pt x="5606" y="3677"/>
                              </a:cubicBezTo>
                              <a:cubicBezTo>
                                <a:pt x="5645" y="3677"/>
                                <a:pt x="5677" y="3646"/>
                                <a:pt x="5677" y="3606"/>
                              </a:cubicBezTo>
                              <a:cubicBezTo>
                                <a:pt x="5677" y="3567"/>
                                <a:pt x="5645" y="3535"/>
                                <a:pt x="5606" y="3535"/>
                              </a:cubicBezTo>
                              <a:close/>
                              <a:moveTo>
                                <a:pt x="5606" y="3789"/>
                              </a:moveTo>
                              <a:cubicBezTo>
                                <a:pt x="5567" y="3789"/>
                                <a:pt x="5535" y="3821"/>
                                <a:pt x="5535" y="3860"/>
                              </a:cubicBezTo>
                              <a:cubicBezTo>
                                <a:pt x="5535" y="3899"/>
                                <a:pt x="5567" y="3931"/>
                                <a:pt x="5606" y="3931"/>
                              </a:cubicBezTo>
                              <a:cubicBezTo>
                                <a:pt x="5645" y="3931"/>
                                <a:pt x="5677" y="3899"/>
                                <a:pt x="5677" y="3860"/>
                              </a:cubicBezTo>
                              <a:cubicBezTo>
                                <a:pt x="5677" y="3821"/>
                                <a:pt x="5645" y="3789"/>
                                <a:pt x="5606" y="3789"/>
                              </a:cubicBezTo>
                              <a:close/>
                              <a:moveTo>
                                <a:pt x="5606" y="3282"/>
                              </a:moveTo>
                              <a:cubicBezTo>
                                <a:pt x="5567" y="3282"/>
                                <a:pt x="5535" y="3314"/>
                                <a:pt x="5535" y="3353"/>
                              </a:cubicBezTo>
                              <a:cubicBezTo>
                                <a:pt x="5535" y="3392"/>
                                <a:pt x="5567" y="3424"/>
                                <a:pt x="5606" y="3424"/>
                              </a:cubicBezTo>
                              <a:cubicBezTo>
                                <a:pt x="5645" y="3424"/>
                                <a:pt x="5677" y="3392"/>
                                <a:pt x="5677" y="3353"/>
                              </a:cubicBezTo>
                              <a:cubicBezTo>
                                <a:pt x="5677" y="3314"/>
                                <a:pt x="5645" y="3282"/>
                                <a:pt x="5606" y="3282"/>
                              </a:cubicBezTo>
                              <a:close/>
                              <a:moveTo>
                                <a:pt x="5860" y="4296"/>
                              </a:moveTo>
                              <a:cubicBezTo>
                                <a:pt x="5821" y="4296"/>
                                <a:pt x="5790" y="4328"/>
                                <a:pt x="5790" y="4367"/>
                              </a:cubicBezTo>
                              <a:cubicBezTo>
                                <a:pt x="5790" y="4406"/>
                                <a:pt x="5821" y="4438"/>
                                <a:pt x="5860" y="4438"/>
                              </a:cubicBezTo>
                              <a:cubicBezTo>
                                <a:pt x="5900" y="4438"/>
                                <a:pt x="5932" y="4406"/>
                                <a:pt x="5932" y="4367"/>
                              </a:cubicBezTo>
                              <a:cubicBezTo>
                                <a:pt x="5932" y="4328"/>
                                <a:pt x="5900" y="4296"/>
                                <a:pt x="5860" y="4296"/>
                              </a:cubicBezTo>
                              <a:close/>
                              <a:moveTo>
                                <a:pt x="5860" y="2775"/>
                              </a:moveTo>
                              <a:cubicBezTo>
                                <a:pt x="5821" y="2775"/>
                                <a:pt x="5790" y="2806"/>
                                <a:pt x="5790" y="2846"/>
                              </a:cubicBezTo>
                              <a:cubicBezTo>
                                <a:pt x="5790" y="2885"/>
                                <a:pt x="5821" y="2917"/>
                                <a:pt x="5860" y="2917"/>
                              </a:cubicBezTo>
                              <a:cubicBezTo>
                                <a:pt x="5900" y="2917"/>
                                <a:pt x="5932" y="2885"/>
                                <a:pt x="5932" y="2846"/>
                              </a:cubicBezTo>
                              <a:cubicBezTo>
                                <a:pt x="5932" y="2806"/>
                                <a:pt x="5900" y="2775"/>
                                <a:pt x="5860" y="2775"/>
                              </a:cubicBezTo>
                              <a:close/>
                              <a:moveTo>
                                <a:pt x="5860" y="5311"/>
                              </a:moveTo>
                              <a:cubicBezTo>
                                <a:pt x="5821" y="5311"/>
                                <a:pt x="5790" y="5342"/>
                                <a:pt x="5790" y="5382"/>
                              </a:cubicBezTo>
                              <a:cubicBezTo>
                                <a:pt x="5790" y="5421"/>
                                <a:pt x="5821" y="5453"/>
                                <a:pt x="5860" y="5453"/>
                              </a:cubicBezTo>
                              <a:cubicBezTo>
                                <a:pt x="5900" y="5453"/>
                                <a:pt x="5932" y="5421"/>
                                <a:pt x="5932" y="5382"/>
                              </a:cubicBezTo>
                              <a:cubicBezTo>
                                <a:pt x="5932" y="5342"/>
                                <a:pt x="5900" y="5311"/>
                                <a:pt x="5860" y="5311"/>
                              </a:cubicBezTo>
                              <a:close/>
                              <a:moveTo>
                                <a:pt x="5860" y="2521"/>
                              </a:moveTo>
                              <a:cubicBezTo>
                                <a:pt x="5821" y="2521"/>
                                <a:pt x="5790" y="2553"/>
                                <a:pt x="5790" y="2592"/>
                              </a:cubicBezTo>
                              <a:cubicBezTo>
                                <a:pt x="5790" y="2631"/>
                                <a:pt x="5821" y="2663"/>
                                <a:pt x="5860" y="2663"/>
                              </a:cubicBezTo>
                              <a:cubicBezTo>
                                <a:pt x="5900" y="2663"/>
                                <a:pt x="5932" y="2631"/>
                                <a:pt x="5932" y="2592"/>
                              </a:cubicBezTo>
                              <a:cubicBezTo>
                                <a:pt x="5932" y="2553"/>
                                <a:pt x="5900" y="2521"/>
                                <a:pt x="5860" y="2521"/>
                              </a:cubicBezTo>
                              <a:close/>
                              <a:moveTo>
                                <a:pt x="5860" y="4803"/>
                              </a:moveTo>
                              <a:cubicBezTo>
                                <a:pt x="5821" y="4803"/>
                                <a:pt x="5790" y="4835"/>
                                <a:pt x="5790" y="4874"/>
                              </a:cubicBezTo>
                              <a:cubicBezTo>
                                <a:pt x="5790" y="4914"/>
                                <a:pt x="5821" y="4945"/>
                                <a:pt x="5860" y="4945"/>
                              </a:cubicBezTo>
                              <a:cubicBezTo>
                                <a:pt x="5900" y="4945"/>
                                <a:pt x="5932" y="4914"/>
                                <a:pt x="5932" y="4874"/>
                              </a:cubicBezTo>
                              <a:cubicBezTo>
                                <a:pt x="5932" y="4835"/>
                                <a:pt x="5900" y="4803"/>
                                <a:pt x="5860" y="4803"/>
                              </a:cubicBezTo>
                              <a:close/>
                              <a:moveTo>
                                <a:pt x="5860" y="5057"/>
                              </a:moveTo>
                              <a:cubicBezTo>
                                <a:pt x="5821" y="5057"/>
                                <a:pt x="5790" y="5089"/>
                                <a:pt x="5790" y="5128"/>
                              </a:cubicBezTo>
                              <a:cubicBezTo>
                                <a:pt x="5790" y="5167"/>
                                <a:pt x="5821" y="5199"/>
                                <a:pt x="5860" y="5199"/>
                              </a:cubicBezTo>
                              <a:cubicBezTo>
                                <a:pt x="5900" y="5199"/>
                                <a:pt x="5932" y="5167"/>
                                <a:pt x="5932" y="5128"/>
                              </a:cubicBezTo>
                              <a:cubicBezTo>
                                <a:pt x="5932" y="5089"/>
                                <a:pt x="5900" y="5057"/>
                                <a:pt x="5860" y="5057"/>
                              </a:cubicBezTo>
                              <a:close/>
                              <a:moveTo>
                                <a:pt x="5860" y="4550"/>
                              </a:moveTo>
                              <a:cubicBezTo>
                                <a:pt x="5821" y="4550"/>
                                <a:pt x="5790" y="4582"/>
                                <a:pt x="5790" y="4621"/>
                              </a:cubicBezTo>
                              <a:cubicBezTo>
                                <a:pt x="5790" y="4660"/>
                                <a:pt x="5821" y="4692"/>
                                <a:pt x="5860" y="4692"/>
                              </a:cubicBezTo>
                              <a:cubicBezTo>
                                <a:pt x="5900" y="4692"/>
                                <a:pt x="5932" y="4660"/>
                                <a:pt x="5932" y="4621"/>
                              </a:cubicBezTo>
                              <a:cubicBezTo>
                                <a:pt x="5932" y="4582"/>
                                <a:pt x="5900" y="4550"/>
                                <a:pt x="5860" y="4550"/>
                              </a:cubicBezTo>
                              <a:close/>
                              <a:moveTo>
                                <a:pt x="5860" y="3028"/>
                              </a:moveTo>
                              <a:cubicBezTo>
                                <a:pt x="5821" y="3028"/>
                                <a:pt x="5790" y="3060"/>
                                <a:pt x="5790" y="3099"/>
                              </a:cubicBezTo>
                              <a:cubicBezTo>
                                <a:pt x="5790" y="3138"/>
                                <a:pt x="5821" y="3170"/>
                                <a:pt x="5860" y="3170"/>
                              </a:cubicBezTo>
                              <a:cubicBezTo>
                                <a:pt x="5900" y="3170"/>
                                <a:pt x="5932" y="3138"/>
                                <a:pt x="5932" y="3099"/>
                              </a:cubicBezTo>
                              <a:cubicBezTo>
                                <a:pt x="5932" y="3060"/>
                                <a:pt x="5900" y="3028"/>
                                <a:pt x="5860" y="3028"/>
                              </a:cubicBezTo>
                              <a:close/>
                              <a:moveTo>
                                <a:pt x="5860" y="2267"/>
                              </a:moveTo>
                              <a:cubicBezTo>
                                <a:pt x="5821" y="2267"/>
                                <a:pt x="5790" y="2299"/>
                                <a:pt x="5790" y="2338"/>
                              </a:cubicBezTo>
                              <a:cubicBezTo>
                                <a:pt x="5790" y="2378"/>
                                <a:pt x="5821" y="2410"/>
                                <a:pt x="5860" y="2410"/>
                              </a:cubicBezTo>
                              <a:cubicBezTo>
                                <a:pt x="5900" y="2410"/>
                                <a:pt x="5932" y="2378"/>
                                <a:pt x="5932" y="2338"/>
                              </a:cubicBezTo>
                              <a:cubicBezTo>
                                <a:pt x="5932" y="2299"/>
                                <a:pt x="5900" y="2267"/>
                                <a:pt x="5860" y="2267"/>
                              </a:cubicBezTo>
                              <a:close/>
                              <a:moveTo>
                                <a:pt x="5860" y="1253"/>
                              </a:moveTo>
                              <a:cubicBezTo>
                                <a:pt x="5821" y="1253"/>
                                <a:pt x="5790" y="1285"/>
                                <a:pt x="5790" y="1324"/>
                              </a:cubicBezTo>
                              <a:cubicBezTo>
                                <a:pt x="5790" y="1363"/>
                                <a:pt x="5821" y="1395"/>
                                <a:pt x="5860" y="1395"/>
                              </a:cubicBezTo>
                              <a:cubicBezTo>
                                <a:pt x="5900" y="1395"/>
                                <a:pt x="5932" y="1363"/>
                                <a:pt x="5932" y="1324"/>
                              </a:cubicBezTo>
                              <a:cubicBezTo>
                                <a:pt x="5932" y="1285"/>
                                <a:pt x="5900" y="1253"/>
                                <a:pt x="5860" y="1253"/>
                              </a:cubicBezTo>
                              <a:close/>
                              <a:moveTo>
                                <a:pt x="5860" y="2014"/>
                              </a:moveTo>
                              <a:cubicBezTo>
                                <a:pt x="5821" y="2014"/>
                                <a:pt x="5790" y="2046"/>
                                <a:pt x="5790" y="2085"/>
                              </a:cubicBezTo>
                              <a:cubicBezTo>
                                <a:pt x="5790" y="2124"/>
                                <a:pt x="5821" y="2156"/>
                                <a:pt x="5860" y="2156"/>
                              </a:cubicBezTo>
                              <a:cubicBezTo>
                                <a:pt x="5900" y="2156"/>
                                <a:pt x="5932" y="2124"/>
                                <a:pt x="5932" y="2085"/>
                              </a:cubicBezTo>
                              <a:cubicBezTo>
                                <a:pt x="5932" y="2046"/>
                                <a:pt x="5900" y="2014"/>
                                <a:pt x="5860" y="2014"/>
                              </a:cubicBezTo>
                              <a:close/>
                              <a:moveTo>
                                <a:pt x="5860" y="3535"/>
                              </a:moveTo>
                              <a:cubicBezTo>
                                <a:pt x="5821" y="3535"/>
                                <a:pt x="5790" y="3567"/>
                                <a:pt x="5790" y="3606"/>
                              </a:cubicBezTo>
                              <a:cubicBezTo>
                                <a:pt x="5790" y="3646"/>
                                <a:pt x="5821" y="3677"/>
                                <a:pt x="5860" y="3677"/>
                              </a:cubicBezTo>
                              <a:cubicBezTo>
                                <a:pt x="5900" y="3677"/>
                                <a:pt x="5932" y="3646"/>
                                <a:pt x="5932" y="3606"/>
                              </a:cubicBezTo>
                              <a:cubicBezTo>
                                <a:pt x="5932" y="3567"/>
                                <a:pt x="5900" y="3535"/>
                                <a:pt x="5860" y="3535"/>
                              </a:cubicBezTo>
                              <a:close/>
                              <a:moveTo>
                                <a:pt x="5860" y="3789"/>
                              </a:moveTo>
                              <a:cubicBezTo>
                                <a:pt x="5821" y="3789"/>
                                <a:pt x="5790" y="3821"/>
                                <a:pt x="5790" y="3860"/>
                              </a:cubicBezTo>
                              <a:cubicBezTo>
                                <a:pt x="5790" y="3899"/>
                                <a:pt x="5821" y="3931"/>
                                <a:pt x="5860" y="3931"/>
                              </a:cubicBezTo>
                              <a:cubicBezTo>
                                <a:pt x="5900" y="3931"/>
                                <a:pt x="5932" y="3899"/>
                                <a:pt x="5932" y="3860"/>
                              </a:cubicBezTo>
                              <a:cubicBezTo>
                                <a:pt x="5932" y="3821"/>
                                <a:pt x="5900" y="3789"/>
                                <a:pt x="5860" y="3789"/>
                              </a:cubicBezTo>
                              <a:close/>
                              <a:moveTo>
                                <a:pt x="5860" y="3282"/>
                              </a:moveTo>
                              <a:cubicBezTo>
                                <a:pt x="5821" y="3282"/>
                                <a:pt x="5790" y="3314"/>
                                <a:pt x="5790" y="3353"/>
                              </a:cubicBezTo>
                              <a:cubicBezTo>
                                <a:pt x="5790" y="3392"/>
                                <a:pt x="5821" y="3424"/>
                                <a:pt x="5860" y="3424"/>
                              </a:cubicBezTo>
                              <a:cubicBezTo>
                                <a:pt x="5900" y="3424"/>
                                <a:pt x="5932" y="3392"/>
                                <a:pt x="5932" y="3353"/>
                              </a:cubicBezTo>
                              <a:cubicBezTo>
                                <a:pt x="5932" y="3314"/>
                                <a:pt x="5900" y="3282"/>
                                <a:pt x="5860" y="3282"/>
                              </a:cubicBezTo>
                              <a:close/>
                              <a:moveTo>
                                <a:pt x="5860" y="4042"/>
                              </a:moveTo>
                              <a:cubicBezTo>
                                <a:pt x="5821" y="4042"/>
                                <a:pt x="5790" y="4074"/>
                                <a:pt x="5790" y="4113"/>
                              </a:cubicBezTo>
                              <a:cubicBezTo>
                                <a:pt x="5790" y="4153"/>
                                <a:pt x="5821" y="4184"/>
                                <a:pt x="5860" y="4184"/>
                              </a:cubicBezTo>
                              <a:cubicBezTo>
                                <a:pt x="5900" y="4184"/>
                                <a:pt x="5932" y="4153"/>
                                <a:pt x="5932" y="4113"/>
                              </a:cubicBezTo>
                              <a:cubicBezTo>
                                <a:pt x="5932" y="4074"/>
                                <a:pt x="5900" y="4042"/>
                                <a:pt x="5860" y="4042"/>
                              </a:cubicBezTo>
                              <a:close/>
                              <a:moveTo>
                                <a:pt x="5860" y="1760"/>
                              </a:moveTo>
                              <a:cubicBezTo>
                                <a:pt x="5821" y="1760"/>
                                <a:pt x="5790" y="1792"/>
                                <a:pt x="5790" y="1831"/>
                              </a:cubicBezTo>
                              <a:cubicBezTo>
                                <a:pt x="5790" y="1871"/>
                                <a:pt x="5821" y="1902"/>
                                <a:pt x="5860" y="1902"/>
                              </a:cubicBezTo>
                              <a:cubicBezTo>
                                <a:pt x="5900" y="1902"/>
                                <a:pt x="5932" y="1871"/>
                                <a:pt x="5932" y="1831"/>
                              </a:cubicBezTo>
                              <a:cubicBezTo>
                                <a:pt x="5932" y="1792"/>
                                <a:pt x="5900" y="1760"/>
                                <a:pt x="5860" y="1760"/>
                              </a:cubicBezTo>
                              <a:close/>
                              <a:moveTo>
                                <a:pt x="5860" y="1507"/>
                              </a:moveTo>
                              <a:cubicBezTo>
                                <a:pt x="5821" y="1507"/>
                                <a:pt x="5790" y="1538"/>
                                <a:pt x="5790" y="1578"/>
                              </a:cubicBezTo>
                              <a:cubicBezTo>
                                <a:pt x="5790" y="1617"/>
                                <a:pt x="5821" y="1649"/>
                                <a:pt x="5860" y="1649"/>
                              </a:cubicBezTo>
                              <a:cubicBezTo>
                                <a:pt x="5900" y="1649"/>
                                <a:pt x="5932" y="1617"/>
                                <a:pt x="5932" y="1578"/>
                              </a:cubicBezTo>
                              <a:cubicBezTo>
                                <a:pt x="5932" y="1538"/>
                                <a:pt x="5900" y="1507"/>
                                <a:pt x="5860" y="1507"/>
                              </a:cubicBezTo>
                              <a:close/>
                              <a:moveTo>
                                <a:pt x="6115" y="1253"/>
                              </a:moveTo>
                              <a:cubicBezTo>
                                <a:pt x="6076" y="1253"/>
                                <a:pt x="6044" y="1285"/>
                                <a:pt x="6044" y="1324"/>
                              </a:cubicBezTo>
                              <a:cubicBezTo>
                                <a:pt x="6044" y="1363"/>
                                <a:pt x="6076" y="1395"/>
                                <a:pt x="6115" y="1395"/>
                              </a:cubicBezTo>
                              <a:cubicBezTo>
                                <a:pt x="6154" y="1395"/>
                                <a:pt x="6186" y="1363"/>
                                <a:pt x="6186" y="1324"/>
                              </a:cubicBezTo>
                              <a:cubicBezTo>
                                <a:pt x="6186" y="1285"/>
                                <a:pt x="6154" y="1253"/>
                                <a:pt x="6115" y="1253"/>
                              </a:cubicBezTo>
                              <a:close/>
                              <a:moveTo>
                                <a:pt x="6115" y="2521"/>
                              </a:moveTo>
                              <a:cubicBezTo>
                                <a:pt x="6076" y="2521"/>
                                <a:pt x="6044" y="2553"/>
                                <a:pt x="6044" y="2592"/>
                              </a:cubicBezTo>
                              <a:cubicBezTo>
                                <a:pt x="6044" y="2631"/>
                                <a:pt x="6076" y="2663"/>
                                <a:pt x="6115" y="2663"/>
                              </a:cubicBezTo>
                              <a:cubicBezTo>
                                <a:pt x="6154" y="2663"/>
                                <a:pt x="6186" y="2631"/>
                                <a:pt x="6186" y="2592"/>
                              </a:cubicBezTo>
                              <a:cubicBezTo>
                                <a:pt x="6186" y="2553"/>
                                <a:pt x="6154" y="2521"/>
                                <a:pt x="6115" y="2521"/>
                              </a:cubicBezTo>
                              <a:close/>
                              <a:moveTo>
                                <a:pt x="6115" y="3028"/>
                              </a:moveTo>
                              <a:cubicBezTo>
                                <a:pt x="6076" y="3028"/>
                                <a:pt x="6044" y="3060"/>
                                <a:pt x="6044" y="3099"/>
                              </a:cubicBezTo>
                              <a:cubicBezTo>
                                <a:pt x="6044" y="3138"/>
                                <a:pt x="6076" y="3170"/>
                                <a:pt x="6115" y="3170"/>
                              </a:cubicBezTo>
                              <a:cubicBezTo>
                                <a:pt x="6154" y="3170"/>
                                <a:pt x="6186" y="3138"/>
                                <a:pt x="6186" y="3099"/>
                              </a:cubicBezTo>
                              <a:cubicBezTo>
                                <a:pt x="6186" y="3060"/>
                                <a:pt x="6154" y="3028"/>
                                <a:pt x="6115" y="3028"/>
                              </a:cubicBezTo>
                              <a:close/>
                              <a:moveTo>
                                <a:pt x="6115" y="4042"/>
                              </a:moveTo>
                              <a:cubicBezTo>
                                <a:pt x="6076" y="4042"/>
                                <a:pt x="6044" y="4074"/>
                                <a:pt x="6044" y="4113"/>
                              </a:cubicBezTo>
                              <a:cubicBezTo>
                                <a:pt x="6044" y="4153"/>
                                <a:pt x="6076" y="4184"/>
                                <a:pt x="6115" y="4184"/>
                              </a:cubicBezTo>
                              <a:cubicBezTo>
                                <a:pt x="6154" y="4184"/>
                                <a:pt x="6186" y="4153"/>
                                <a:pt x="6186" y="4113"/>
                              </a:cubicBezTo>
                              <a:cubicBezTo>
                                <a:pt x="6186" y="4074"/>
                                <a:pt x="6154" y="4042"/>
                                <a:pt x="6115" y="4042"/>
                              </a:cubicBezTo>
                              <a:close/>
                              <a:moveTo>
                                <a:pt x="6115" y="4296"/>
                              </a:moveTo>
                              <a:cubicBezTo>
                                <a:pt x="6076" y="4296"/>
                                <a:pt x="6044" y="4328"/>
                                <a:pt x="6044" y="4367"/>
                              </a:cubicBezTo>
                              <a:cubicBezTo>
                                <a:pt x="6044" y="4406"/>
                                <a:pt x="6076" y="4438"/>
                                <a:pt x="6115" y="4438"/>
                              </a:cubicBezTo>
                              <a:cubicBezTo>
                                <a:pt x="6154" y="4438"/>
                                <a:pt x="6186" y="4406"/>
                                <a:pt x="6186" y="4367"/>
                              </a:cubicBezTo>
                              <a:cubicBezTo>
                                <a:pt x="6186" y="4328"/>
                                <a:pt x="6154" y="4296"/>
                                <a:pt x="6115" y="4296"/>
                              </a:cubicBezTo>
                              <a:close/>
                              <a:moveTo>
                                <a:pt x="6115" y="2775"/>
                              </a:moveTo>
                              <a:cubicBezTo>
                                <a:pt x="6076" y="2775"/>
                                <a:pt x="6044" y="2806"/>
                                <a:pt x="6044" y="2846"/>
                              </a:cubicBezTo>
                              <a:cubicBezTo>
                                <a:pt x="6044" y="2885"/>
                                <a:pt x="6076" y="2917"/>
                                <a:pt x="6115" y="2917"/>
                              </a:cubicBezTo>
                              <a:cubicBezTo>
                                <a:pt x="6154" y="2917"/>
                                <a:pt x="6186" y="2885"/>
                                <a:pt x="6186" y="2846"/>
                              </a:cubicBezTo>
                              <a:cubicBezTo>
                                <a:pt x="6186" y="2806"/>
                                <a:pt x="6154" y="2775"/>
                                <a:pt x="6115" y="2775"/>
                              </a:cubicBezTo>
                              <a:close/>
                              <a:moveTo>
                                <a:pt x="6115" y="3282"/>
                              </a:moveTo>
                              <a:cubicBezTo>
                                <a:pt x="6076" y="3282"/>
                                <a:pt x="6044" y="3314"/>
                                <a:pt x="6044" y="3353"/>
                              </a:cubicBezTo>
                              <a:cubicBezTo>
                                <a:pt x="6044" y="3392"/>
                                <a:pt x="6076" y="3424"/>
                                <a:pt x="6115" y="3424"/>
                              </a:cubicBezTo>
                              <a:cubicBezTo>
                                <a:pt x="6154" y="3424"/>
                                <a:pt x="6186" y="3392"/>
                                <a:pt x="6186" y="3353"/>
                              </a:cubicBezTo>
                              <a:cubicBezTo>
                                <a:pt x="6186" y="3314"/>
                                <a:pt x="6154" y="3282"/>
                                <a:pt x="6115" y="3282"/>
                              </a:cubicBezTo>
                              <a:close/>
                              <a:moveTo>
                                <a:pt x="6115" y="2267"/>
                              </a:moveTo>
                              <a:cubicBezTo>
                                <a:pt x="6076" y="2267"/>
                                <a:pt x="6044" y="2299"/>
                                <a:pt x="6044" y="2338"/>
                              </a:cubicBezTo>
                              <a:cubicBezTo>
                                <a:pt x="6044" y="2378"/>
                                <a:pt x="6076" y="2410"/>
                                <a:pt x="6115" y="2410"/>
                              </a:cubicBezTo>
                              <a:cubicBezTo>
                                <a:pt x="6154" y="2410"/>
                                <a:pt x="6186" y="2378"/>
                                <a:pt x="6186" y="2338"/>
                              </a:cubicBezTo>
                              <a:cubicBezTo>
                                <a:pt x="6186" y="2299"/>
                                <a:pt x="6154" y="2267"/>
                                <a:pt x="6115" y="2267"/>
                              </a:cubicBezTo>
                              <a:close/>
                              <a:moveTo>
                                <a:pt x="6115" y="3789"/>
                              </a:moveTo>
                              <a:cubicBezTo>
                                <a:pt x="6076" y="3789"/>
                                <a:pt x="6044" y="3821"/>
                                <a:pt x="6044" y="3860"/>
                              </a:cubicBezTo>
                              <a:cubicBezTo>
                                <a:pt x="6044" y="3899"/>
                                <a:pt x="6076" y="3931"/>
                                <a:pt x="6115" y="3931"/>
                              </a:cubicBezTo>
                              <a:cubicBezTo>
                                <a:pt x="6154" y="3931"/>
                                <a:pt x="6186" y="3899"/>
                                <a:pt x="6186" y="3860"/>
                              </a:cubicBezTo>
                              <a:cubicBezTo>
                                <a:pt x="6186" y="3821"/>
                                <a:pt x="6154" y="3789"/>
                                <a:pt x="6115" y="3789"/>
                              </a:cubicBezTo>
                              <a:close/>
                              <a:moveTo>
                                <a:pt x="6115" y="3535"/>
                              </a:moveTo>
                              <a:cubicBezTo>
                                <a:pt x="6076" y="3535"/>
                                <a:pt x="6044" y="3567"/>
                                <a:pt x="6044" y="3606"/>
                              </a:cubicBezTo>
                              <a:cubicBezTo>
                                <a:pt x="6044" y="3645"/>
                                <a:pt x="6076" y="3677"/>
                                <a:pt x="6115" y="3677"/>
                              </a:cubicBezTo>
                              <a:cubicBezTo>
                                <a:pt x="6154" y="3677"/>
                                <a:pt x="6186" y="3645"/>
                                <a:pt x="6186" y="3606"/>
                              </a:cubicBezTo>
                              <a:cubicBezTo>
                                <a:pt x="6186" y="3567"/>
                                <a:pt x="6154" y="3535"/>
                                <a:pt x="6115" y="3535"/>
                              </a:cubicBezTo>
                              <a:close/>
                              <a:moveTo>
                                <a:pt x="6115" y="1760"/>
                              </a:moveTo>
                              <a:cubicBezTo>
                                <a:pt x="6076" y="1760"/>
                                <a:pt x="6044" y="1792"/>
                                <a:pt x="6044" y="1831"/>
                              </a:cubicBezTo>
                              <a:cubicBezTo>
                                <a:pt x="6044" y="1871"/>
                                <a:pt x="6076" y="1902"/>
                                <a:pt x="6115" y="1902"/>
                              </a:cubicBezTo>
                              <a:cubicBezTo>
                                <a:pt x="6154" y="1902"/>
                                <a:pt x="6186" y="1871"/>
                                <a:pt x="6186" y="1831"/>
                              </a:cubicBezTo>
                              <a:cubicBezTo>
                                <a:pt x="6186" y="1792"/>
                                <a:pt x="6154" y="1760"/>
                                <a:pt x="6115" y="1760"/>
                              </a:cubicBezTo>
                              <a:close/>
                              <a:moveTo>
                                <a:pt x="6115" y="1507"/>
                              </a:moveTo>
                              <a:cubicBezTo>
                                <a:pt x="6076" y="1507"/>
                                <a:pt x="6044" y="1538"/>
                                <a:pt x="6044" y="1578"/>
                              </a:cubicBezTo>
                              <a:cubicBezTo>
                                <a:pt x="6044" y="1617"/>
                                <a:pt x="6076" y="1649"/>
                                <a:pt x="6115" y="1649"/>
                              </a:cubicBezTo>
                              <a:cubicBezTo>
                                <a:pt x="6154" y="1649"/>
                                <a:pt x="6186" y="1617"/>
                                <a:pt x="6186" y="1578"/>
                              </a:cubicBezTo>
                              <a:cubicBezTo>
                                <a:pt x="6186" y="1538"/>
                                <a:pt x="6154" y="1507"/>
                                <a:pt x="6115" y="1507"/>
                              </a:cubicBezTo>
                              <a:close/>
                              <a:moveTo>
                                <a:pt x="6115" y="2014"/>
                              </a:moveTo>
                              <a:cubicBezTo>
                                <a:pt x="6076" y="2014"/>
                                <a:pt x="6044" y="2046"/>
                                <a:pt x="6044" y="2085"/>
                              </a:cubicBezTo>
                              <a:cubicBezTo>
                                <a:pt x="6044" y="2124"/>
                                <a:pt x="6076" y="2156"/>
                                <a:pt x="6115" y="2156"/>
                              </a:cubicBezTo>
                              <a:cubicBezTo>
                                <a:pt x="6154" y="2156"/>
                                <a:pt x="6186" y="2124"/>
                                <a:pt x="6186" y="2085"/>
                              </a:cubicBezTo>
                              <a:cubicBezTo>
                                <a:pt x="6186" y="2046"/>
                                <a:pt x="6154" y="2014"/>
                                <a:pt x="6115" y="2014"/>
                              </a:cubicBezTo>
                              <a:close/>
                              <a:moveTo>
                                <a:pt x="6115" y="5311"/>
                              </a:moveTo>
                              <a:cubicBezTo>
                                <a:pt x="6076" y="5311"/>
                                <a:pt x="6044" y="5343"/>
                                <a:pt x="6044" y="5382"/>
                              </a:cubicBezTo>
                              <a:cubicBezTo>
                                <a:pt x="6044" y="5421"/>
                                <a:pt x="6076" y="5453"/>
                                <a:pt x="6115" y="5453"/>
                              </a:cubicBezTo>
                              <a:cubicBezTo>
                                <a:pt x="6154" y="5453"/>
                                <a:pt x="6186" y="5421"/>
                                <a:pt x="6186" y="5382"/>
                              </a:cubicBezTo>
                              <a:cubicBezTo>
                                <a:pt x="6186" y="5343"/>
                                <a:pt x="6154" y="5311"/>
                                <a:pt x="6115" y="5311"/>
                              </a:cubicBezTo>
                              <a:close/>
                              <a:moveTo>
                                <a:pt x="6115" y="5057"/>
                              </a:moveTo>
                              <a:cubicBezTo>
                                <a:pt x="6076" y="5057"/>
                                <a:pt x="6044" y="5089"/>
                                <a:pt x="6044" y="5128"/>
                              </a:cubicBezTo>
                              <a:cubicBezTo>
                                <a:pt x="6044" y="5167"/>
                                <a:pt x="6076" y="5199"/>
                                <a:pt x="6115" y="5199"/>
                              </a:cubicBezTo>
                              <a:cubicBezTo>
                                <a:pt x="6154" y="5199"/>
                                <a:pt x="6186" y="5167"/>
                                <a:pt x="6186" y="5128"/>
                              </a:cubicBezTo>
                              <a:cubicBezTo>
                                <a:pt x="6186" y="5089"/>
                                <a:pt x="6154" y="5057"/>
                                <a:pt x="6115" y="5057"/>
                              </a:cubicBezTo>
                              <a:close/>
                              <a:moveTo>
                                <a:pt x="6115" y="4550"/>
                              </a:moveTo>
                              <a:cubicBezTo>
                                <a:pt x="6076" y="4550"/>
                                <a:pt x="6044" y="4582"/>
                                <a:pt x="6044" y="4621"/>
                              </a:cubicBezTo>
                              <a:cubicBezTo>
                                <a:pt x="6044" y="4660"/>
                                <a:pt x="6076" y="4692"/>
                                <a:pt x="6115" y="4692"/>
                              </a:cubicBezTo>
                              <a:cubicBezTo>
                                <a:pt x="6154" y="4692"/>
                                <a:pt x="6186" y="4660"/>
                                <a:pt x="6186" y="4621"/>
                              </a:cubicBezTo>
                              <a:cubicBezTo>
                                <a:pt x="6186" y="4582"/>
                                <a:pt x="6154" y="4550"/>
                                <a:pt x="6115" y="4550"/>
                              </a:cubicBezTo>
                              <a:close/>
                              <a:moveTo>
                                <a:pt x="6115" y="4803"/>
                              </a:moveTo>
                              <a:cubicBezTo>
                                <a:pt x="6076" y="4803"/>
                                <a:pt x="6044" y="4835"/>
                                <a:pt x="6044" y="4874"/>
                              </a:cubicBezTo>
                              <a:cubicBezTo>
                                <a:pt x="6044" y="4914"/>
                                <a:pt x="6076" y="4945"/>
                                <a:pt x="6115" y="4945"/>
                              </a:cubicBezTo>
                              <a:cubicBezTo>
                                <a:pt x="6154" y="4945"/>
                                <a:pt x="6186" y="4914"/>
                                <a:pt x="6186" y="4874"/>
                              </a:cubicBezTo>
                              <a:cubicBezTo>
                                <a:pt x="6186" y="4835"/>
                                <a:pt x="6154" y="4803"/>
                                <a:pt x="6115" y="4803"/>
                              </a:cubicBezTo>
                              <a:close/>
                              <a:moveTo>
                                <a:pt x="6370" y="2521"/>
                              </a:moveTo>
                              <a:cubicBezTo>
                                <a:pt x="6331" y="2521"/>
                                <a:pt x="6299" y="2553"/>
                                <a:pt x="6299" y="2592"/>
                              </a:cubicBezTo>
                              <a:cubicBezTo>
                                <a:pt x="6299" y="2631"/>
                                <a:pt x="6331" y="2663"/>
                                <a:pt x="6370" y="2663"/>
                              </a:cubicBezTo>
                              <a:cubicBezTo>
                                <a:pt x="6409" y="2663"/>
                                <a:pt x="6441" y="2631"/>
                                <a:pt x="6441" y="2592"/>
                              </a:cubicBezTo>
                              <a:cubicBezTo>
                                <a:pt x="6441" y="2553"/>
                                <a:pt x="6409" y="2521"/>
                                <a:pt x="6370" y="2521"/>
                              </a:cubicBezTo>
                              <a:close/>
                              <a:moveTo>
                                <a:pt x="6370" y="2267"/>
                              </a:moveTo>
                              <a:cubicBezTo>
                                <a:pt x="6331" y="2267"/>
                                <a:pt x="6299" y="2299"/>
                                <a:pt x="6299" y="2338"/>
                              </a:cubicBezTo>
                              <a:cubicBezTo>
                                <a:pt x="6299" y="2378"/>
                                <a:pt x="6331" y="2409"/>
                                <a:pt x="6370" y="2409"/>
                              </a:cubicBezTo>
                              <a:cubicBezTo>
                                <a:pt x="6409" y="2409"/>
                                <a:pt x="6441" y="2378"/>
                                <a:pt x="6441" y="2338"/>
                              </a:cubicBezTo>
                              <a:cubicBezTo>
                                <a:pt x="6441" y="2299"/>
                                <a:pt x="6409" y="2267"/>
                                <a:pt x="6370" y="2267"/>
                              </a:cubicBezTo>
                              <a:close/>
                              <a:moveTo>
                                <a:pt x="6370" y="2775"/>
                              </a:moveTo>
                              <a:cubicBezTo>
                                <a:pt x="6331" y="2775"/>
                                <a:pt x="6299" y="2806"/>
                                <a:pt x="6299" y="2846"/>
                              </a:cubicBezTo>
                              <a:cubicBezTo>
                                <a:pt x="6299" y="2885"/>
                                <a:pt x="6331" y="2917"/>
                                <a:pt x="6370" y="2917"/>
                              </a:cubicBezTo>
                              <a:cubicBezTo>
                                <a:pt x="6409" y="2917"/>
                                <a:pt x="6441" y="2885"/>
                                <a:pt x="6441" y="2846"/>
                              </a:cubicBezTo>
                              <a:cubicBezTo>
                                <a:pt x="6441" y="2806"/>
                                <a:pt x="6409" y="2775"/>
                                <a:pt x="6370" y="2775"/>
                              </a:cubicBezTo>
                              <a:close/>
                              <a:moveTo>
                                <a:pt x="6370" y="3028"/>
                              </a:moveTo>
                              <a:cubicBezTo>
                                <a:pt x="6331" y="3028"/>
                                <a:pt x="6299" y="3060"/>
                                <a:pt x="6299" y="3099"/>
                              </a:cubicBezTo>
                              <a:cubicBezTo>
                                <a:pt x="6299" y="3138"/>
                                <a:pt x="6331" y="3170"/>
                                <a:pt x="6370" y="3170"/>
                              </a:cubicBezTo>
                              <a:cubicBezTo>
                                <a:pt x="6409" y="3170"/>
                                <a:pt x="6441" y="3138"/>
                                <a:pt x="6441" y="3099"/>
                              </a:cubicBezTo>
                              <a:cubicBezTo>
                                <a:pt x="6441" y="3060"/>
                                <a:pt x="6409" y="3028"/>
                                <a:pt x="6370" y="3028"/>
                              </a:cubicBezTo>
                              <a:close/>
                              <a:moveTo>
                                <a:pt x="6370" y="2014"/>
                              </a:moveTo>
                              <a:cubicBezTo>
                                <a:pt x="6331" y="2014"/>
                                <a:pt x="6299" y="2046"/>
                                <a:pt x="6299" y="2085"/>
                              </a:cubicBezTo>
                              <a:cubicBezTo>
                                <a:pt x="6299" y="2124"/>
                                <a:pt x="6331" y="2156"/>
                                <a:pt x="6370" y="2156"/>
                              </a:cubicBezTo>
                              <a:cubicBezTo>
                                <a:pt x="6409" y="2156"/>
                                <a:pt x="6441" y="2124"/>
                                <a:pt x="6441" y="2085"/>
                              </a:cubicBezTo>
                              <a:cubicBezTo>
                                <a:pt x="6441" y="2046"/>
                                <a:pt x="6409" y="2014"/>
                                <a:pt x="6370" y="2014"/>
                              </a:cubicBezTo>
                              <a:close/>
                              <a:moveTo>
                                <a:pt x="6370" y="1507"/>
                              </a:moveTo>
                              <a:cubicBezTo>
                                <a:pt x="6331" y="1507"/>
                                <a:pt x="6299" y="1538"/>
                                <a:pt x="6299" y="1578"/>
                              </a:cubicBezTo>
                              <a:cubicBezTo>
                                <a:pt x="6299" y="1617"/>
                                <a:pt x="6331" y="1649"/>
                                <a:pt x="6370" y="1649"/>
                              </a:cubicBezTo>
                              <a:cubicBezTo>
                                <a:pt x="6409" y="1649"/>
                                <a:pt x="6441" y="1617"/>
                                <a:pt x="6441" y="1578"/>
                              </a:cubicBezTo>
                              <a:cubicBezTo>
                                <a:pt x="6441" y="1538"/>
                                <a:pt x="6409" y="1507"/>
                                <a:pt x="6370" y="1507"/>
                              </a:cubicBezTo>
                              <a:close/>
                              <a:moveTo>
                                <a:pt x="6370" y="1760"/>
                              </a:moveTo>
                              <a:cubicBezTo>
                                <a:pt x="6331" y="1760"/>
                                <a:pt x="6299" y="1792"/>
                                <a:pt x="6299" y="1831"/>
                              </a:cubicBezTo>
                              <a:cubicBezTo>
                                <a:pt x="6299" y="1871"/>
                                <a:pt x="6331" y="1902"/>
                                <a:pt x="6370" y="1902"/>
                              </a:cubicBezTo>
                              <a:cubicBezTo>
                                <a:pt x="6409" y="1902"/>
                                <a:pt x="6441" y="1871"/>
                                <a:pt x="6441" y="1831"/>
                              </a:cubicBezTo>
                              <a:cubicBezTo>
                                <a:pt x="6441" y="1792"/>
                                <a:pt x="6409" y="1760"/>
                                <a:pt x="6370" y="1760"/>
                              </a:cubicBezTo>
                              <a:close/>
                              <a:moveTo>
                                <a:pt x="6370" y="1253"/>
                              </a:moveTo>
                              <a:cubicBezTo>
                                <a:pt x="6331" y="1253"/>
                                <a:pt x="6299" y="1285"/>
                                <a:pt x="6299" y="1324"/>
                              </a:cubicBezTo>
                              <a:cubicBezTo>
                                <a:pt x="6299" y="1363"/>
                                <a:pt x="6331" y="1395"/>
                                <a:pt x="6370" y="1395"/>
                              </a:cubicBezTo>
                              <a:cubicBezTo>
                                <a:pt x="6409" y="1395"/>
                                <a:pt x="6441" y="1363"/>
                                <a:pt x="6441" y="1324"/>
                              </a:cubicBezTo>
                              <a:cubicBezTo>
                                <a:pt x="6441" y="1285"/>
                                <a:pt x="6409" y="1253"/>
                                <a:pt x="6370" y="1253"/>
                              </a:cubicBezTo>
                              <a:close/>
                              <a:moveTo>
                                <a:pt x="6370" y="5057"/>
                              </a:moveTo>
                              <a:cubicBezTo>
                                <a:pt x="6331" y="5057"/>
                                <a:pt x="6299" y="5089"/>
                                <a:pt x="6299" y="5128"/>
                              </a:cubicBezTo>
                              <a:cubicBezTo>
                                <a:pt x="6299" y="5167"/>
                                <a:pt x="6331" y="5199"/>
                                <a:pt x="6370" y="5199"/>
                              </a:cubicBezTo>
                              <a:cubicBezTo>
                                <a:pt x="6409" y="5199"/>
                                <a:pt x="6441" y="5167"/>
                                <a:pt x="6441" y="5128"/>
                              </a:cubicBezTo>
                              <a:cubicBezTo>
                                <a:pt x="6441" y="5089"/>
                                <a:pt x="6409" y="5057"/>
                                <a:pt x="6370" y="5057"/>
                              </a:cubicBezTo>
                              <a:close/>
                              <a:moveTo>
                                <a:pt x="6370" y="4803"/>
                              </a:moveTo>
                              <a:cubicBezTo>
                                <a:pt x="6331" y="4803"/>
                                <a:pt x="6299" y="4835"/>
                                <a:pt x="6299" y="4874"/>
                              </a:cubicBezTo>
                              <a:cubicBezTo>
                                <a:pt x="6299" y="4914"/>
                                <a:pt x="6331" y="4945"/>
                                <a:pt x="6370" y="4945"/>
                              </a:cubicBezTo>
                              <a:cubicBezTo>
                                <a:pt x="6409" y="4945"/>
                                <a:pt x="6441" y="4914"/>
                                <a:pt x="6441" y="4874"/>
                              </a:cubicBezTo>
                              <a:cubicBezTo>
                                <a:pt x="6441" y="4835"/>
                                <a:pt x="6409" y="4803"/>
                                <a:pt x="6370" y="4803"/>
                              </a:cubicBezTo>
                              <a:close/>
                              <a:moveTo>
                                <a:pt x="6370" y="5311"/>
                              </a:moveTo>
                              <a:cubicBezTo>
                                <a:pt x="6331" y="5311"/>
                                <a:pt x="6299" y="5342"/>
                                <a:pt x="6299" y="5382"/>
                              </a:cubicBezTo>
                              <a:cubicBezTo>
                                <a:pt x="6299" y="5421"/>
                                <a:pt x="6331" y="5453"/>
                                <a:pt x="6370" y="5453"/>
                              </a:cubicBezTo>
                              <a:cubicBezTo>
                                <a:pt x="6409" y="5453"/>
                                <a:pt x="6441" y="5421"/>
                                <a:pt x="6441" y="5382"/>
                              </a:cubicBezTo>
                              <a:cubicBezTo>
                                <a:pt x="6441" y="5342"/>
                                <a:pt x="6409" y="5311"/>
                                <a:pt x="6370" y="5311"/>
                              </a:cubicBezTo>
                              <a:close/>
                              <a:moveTo>
                                <a:pt x="6370" y="4550"/>
                              </a:moveTo>
                              <a:cubicBezTo>
                                <a:pt x="6331" y="4550"/>
                                <a:pt x="6299" y="4582"/>
                                <a:pt x="6299" y="4621"/>
                              </a:cubicBezTo>
                              <a:cubicBezTo>
                                <a:pt x="6299" y="4660"/>
                                <a:pt x="6331" y="4692"/>
                                <a:pt x="6370" y="4692"/>
                              </a:cubicBezTo>
                              <a:cubicBezTo>
                                <a:pt x="6409" y="4692"/>
                                <a:pt x="6441" y="4660"/>
                                <a:pt x="6441" y="4621"/>
                              </a:cubicBezTo>
                              <a:cubicBezTo>
                                <a:pt x="6441" y="4582"/>
                                <a:pt x="6409" y="4550"/>
                                <a:pt x="6370" y="4550"/>
                              </a:cubicBezTo>
                              <a:close/>
                              <a:moveTo>
                                <a:pt x="6370" y="4296"/>
                              </a:moveTo>
                              <a:cubicBezTo>
                                <a:pt x="6331" y="4296"/>
                                <a:pt x="6299" y="4328"/>
                                <a:pt x="6299" y="4367"/>
                              </a:cubicBezTo>
                              <a:cubicBezTo>
                                <a:pt x="6299" y="4406"/>
                                <a:pt x="6331" y="4438"/>
                                <a:pt x="6370" y="4438"/>
                              </a:cubicBezTo>
                              <a:cubicBezTo>
                                <a:pt x="6409" y="4438"/>
                                <a:pt x="6441" y="4406"/>
                                <a:pt x="6441" y="4367"/>
                              </a:cubicBezTo>
                              <a:cubicBezTo>
                                <a:pt x="6441" y="4328"/>
                                <a:pt x="6409" y="4296"/>
                                <a:pt x="6370" y="4296"/>
                              </a:cubicBezTo>
                              <a:close/>
                              <a:moveTo>
                                <a:pt x="6370" y="3535"/>
                              </a:moveTo>
                              <a:cubicBezTo>
                                <a:pt x="6331" y="3535"/>
                                <a:pt x="6299" y="3567"/>
                                <a:pt x="6299" y="3606"/>
                              </a:cubicBezTo>
                              <a:cubicBezTo>
                                <a:pt x="6299" y="3646"/>
                                <a:pt x="6331" y="3677"/>
                                <a:pt x="6370" y="3677"/>
                              </a:cubicBezTo>
                              <a:cubicBezTo>
                                <a:pt x="6409" y="3677"/>
                                <a:pt x="6441" y="3646"/>
                                <a:pt x="6441" y="3606"/>
                              </a:cubicBezTo>
                              <a:cubicBezTo>
                                <a:pt x="6441" y="3567"/>
                                <a:pt x="6409" y="3535"/>
                                <a:pt x="6370" y="3535"/>
                              </a:cubicBezTo>
                              <a:close/>
                              <a:moveTo>
                                <a:pt x="6370" y="4042"/>
                              </a:moveTo>
                              <a:cubicBezTo>
                                <a:pt x="6331" y="4042"/>
                                <a:pt x="6299" y="4074"/>
                                <a:pt x="6299" y="4113"/>
                              </a:cubicBezTo>
                              <a:cubicBezTo>
                                <a:pt x="6299" y="4153"/>
                                <a:pt x="6331" y="4184"/>
                                <a:pt x="6370" y="4184"/>
                              </a:cubicBezTo>
                              <a:cubicBezTo>
                                <a:pt x="6409" y="4184"/>
                                <a:pt x="6441" y="4153"/>
                                <a:pt x="6441" y="4113"/>
                              </a:cubicBezTo>
                              <a:cubicBezTo>
                                <a:pt x="6441" y="4074"/>
                                <a:pt x="6409" y="4042"/>
                                <a:pt x="6370" y="4042"/>
                              </a:cubicBezTo>
                              <a:close/>
                              <a:moveTo>
                                <a:pt x="6370" y="3789"/>
                              </a:moveTo>
                              <a:cubicBezTo>
                                <a:pt x="6331" y="3789"/>
                                <a:pt x="6299" y="3821"/>
                                <a:pt x="6299" y="3860"/>
                              </a:cubicBezTo>
                              <a:cubicBezTo>
                                <a:pt x="6299" y="3899"/>
                                <a:pt x="6331" y="3931"/>
                                <a:pt x="6370" y="3931"/>
                              </a:cubicBezTo>
                              <a:cubicBezTo>
                                <a:pt x="6409" y="3931"/>
                                <a:pt x="6441" y="3899"/>
                                <a:pt x="6441" y="3860"/>
                              </a:cubicBezTo>
                              <a:cubicBezTo>
                                <a:pt x="6441" y="3821"/>
                                <a:pt x="6409" y="3789"/>
                                <a:pt x="6370" y="3789"/>
                              </a:cubicBezTo>
                              <a:close/>
                              <a:moveTo>
                                <a:pt x="6370" y="3282"/>
                              </a:moveTo>
                              <a:cubicBezTo>
                                <a:pt x="6331" y="3282"/>
                                <a:pt x="6299" y="3314"/>
                                <a:pt x="6299" y="3353"/>
                              </a:cubicBezTo>
                              <a:cubicBezTo>
                                <a:pt x="6299" y="3392"/>
                                <a:pt x="6331" y="3424"/>
                                <a:pt x="6370" y="3424"/>
                              </a:cubicBezTo>
                              <a:cubicBezTo>
                                <a:pt x="6409" y="3424"/>
                                <a:pt x="6441" y="3392"/>
                                <a:pt x="6441" y="3353"/>
                              </a:cubicBezTo>
                              <a:cubicBezTo>
                                <a:pt x="6441" y="3314"/>
                                <a:pt x="6409" y="3282"/>
                                <a:pt x="6370" y="3282"/>
                              </a:cubicBezTo>
                              <a:close/>
                              <a:moveTo>
                                <a:pt x="6624" y="5057"/>
                              </a:moveTo>
                              <a:cubicBezTo>
                                <a:pt x="6585" y="5057"/>
                                <a:pt x="6553" y="5089"/>
                                <a:pt x="6553" y="5128"/>
                              </a:cubicBezTo>
                              <a:cubicBezTo>
                                <a:pt x="6553" y="5167"/>
                                <a:pt x="6585" y="5199"/>
                                <a:pt x="6624" y="5199"/>
                              </a:cubicBezTo>
                              <a:cubicBezTo>
                                <a:pt x="6664" y="5199"/>
                                <a:pt x="6695" y="5167"/>
                                <a:pt x="6695" y="5128"/>
                              </a:cubicBezTo>
                              <a:cubicBezTo>
                                <a:pt x="6695" y="5089"/>
                                <a:pt x="6664" y="5057"/>
                                <a:pt x="6624" y="5057"/>
                              </a:cubicBezTo>
                              <a:close/>
                              <a:moveTo>
                                <a:pt x="6624" y="4803"/>
                              </a:moveTo>
                              <a:cubicBezTo>
                                <a:pt x="6585" y="4803"/>
                                <a:pt x="6553" y="4835"/>
                                <a:pt x="6553" y="4874"/>
                              </a:cubicBezTo>
                              <a:cubicBezTo>
                                <a:pt x="6553" y="4914"/>
                                <a:pt x="6585" y="4945"/>
                                <a:pt x="6624" y="4945"/>
                              </a:cubicBezTo>
                              <a:cubicBezTo>
                                <a:pt x="6664" y="4945"/>
                                <a:pt x="6695" y="4914"/>
                                <a:pt x="6695" y="4874"/>
                              </a:cubicBezTo>
                              <a:cubicBezTo>
                                <a:pt x="6695" y="4835"/>
                                <a:pt x="6664" y="4803"/>
                                <a:pt x="6624" y="4803"/>
                              </a:cubicBezTo>
                              <a:close/>
                              <a:moveTo>
                                <a:pt x="6624" y="5311"/>
                              </a:moveTo>
                              <a:cubicBezTo>
                                <a:pt x="6585" y="5311"/>
                                <a:pt x="6553" y="5342"/>
                                <a:pt x="6553" y="5382"/>
                              </a:cubicBezTo>
                              <a:cubicBezTo>
                                <a:pt x="6553" y="5421"/>
                                <a:pt x="6585" y="5453"/>
                                <a:pt x="6624" y="5453"/>
                              </a:cubicBezTo>
                              <a:cubicBezTo>
                                <a:pt x="6664" y="5453"/>
                                <a:pt x="6695" y="5421"/>
                                <a:pt x="6695" y="5382"/>
                              </a:cubicBezTo>
                              <a:cubicBezTo>
                                <a:pt x="6695" y="5342"/>
                                <a:pt x="6664" y="5311"/>
                                <a:pt x="6624" y="5311"/>
                              </a:cubicBezTo>
                              <a:close/>
                              <a:moveTo>
                                <a:pt x="6624" y="4296"/>
                              </a:moveTo>
                              <a:cubicBezTo>
                                <a:pt x="6585" y="4296"/>
                                <a:pt x="6553" y="4328"/>
                                <a:pt x="6553" y="4367"/>
                              </a:cubicBezTo>
                              <a:cubicBezTo>
                                <a:pt x="6553" y="4406"/>
                                <a:pt x="6585" y="4438"/>
                                <a:pt x="6624" y="4438"/>
                              </a:cubicBezTo>
                              <a:cubicBezTo>
                                <a:pt x="6664" y="4438"/>
                                <a:pt x="6695" y="4406"/>
                                <a:pt x="6695" y="4367"/>
                              </a:cubicBezTo>
                              <a:cubicBezTo>
                                <a:pt x="6695" y="4328"/>
                                <a:pt x="6664" y="4296"/>
                                <a:pt x="6624" y="4296"/>
                              </a:cubicBezTo>
                              <a:close/>
                              <a:moveTo>
                                <a:pt x="6624" y="4550"/>
                              </a:moveTo>
                              <a:cubicBezTo>
                                <a:pt x="6585" y="4550"/>
                                <a:pt x="6553" y="4582"/>
                                <a:pt x="6553" y="4621"/>
                              </a:cubicBezTo>
                              <a:cubicBezTo>
                                <a:pt x="6553" y="4660"/>
                                <a:pt x="6585" y="4692"/>
                                <a:pt x="6624" y="4692"/>
                              </a:cubicBezTo>
                              <a:cubicBezTo>
                                <a:pt x="6664" y="4692"/>
                                <a:pt x="6695" y="4660"/>
                                <a:pt x="6695" y="4621"/>
                              </a:cubicBezTo>
                              <a:cubicBezTo>
                                <a:pt x="6695" y="4582"/>
                                <a:pt x="6664" y="4550"/>
                                <a:pt x="6624" y="4550"/>
                              </a:cubicBezTo>
                              <a:close/>
                              <a:moveTo>
                                <a:pt x="6624" y="3789"/>
                              </a:moveTo>
                              <a:cubicBezTo>
                                <a:pt x="6585" y="3789"/>
                                <a:pt x="6553" y="3821"/>
                                <a:pt x="6553" y="3860"/>
                              </a:cubicBezTo>
                              <a:cubicBezTo>
                                <a:pt x="6553" y="3899"/>
                                <a:pt x="6585" y="3931"/>
                                <a:pt x="6624" y="3931"/>
                              </a:cubicBezTo>
                              <a:cubicBezTo>
                                <a:pt x="6664" y="3931"/>
                                <a:pt x="6695" y="3899"/>
                                <a:pt x="6695" y="3860"/>
                              </a:cubicBezTo>
                              <a:cubicBezTo>
                                <a:pt x="6695" y="3821"/>
                                <a:pt x="6664" y="3789"/>
                                <a:pt x="6624" y="3789"/>
                              </a:cubicBezTo>
                              <a:close/>
                              <a:moveTo>
                                <a:pt x="6624" y="4042"/>
                              </a:moveTo>
                              <a:cubicBezTo>
                                <a:pt x="6585" y="4042"/>
                                <a:pt x="6553" y="4074"/>
                                <a:pt x="6553" y="4114"/>
                              </a:cubicBezTo>
                              <a:cubicBezTo>
                                <a:pt x="6553" y="4153"/>
                                <a:pt x="6585" y="4184"/>
                                <a:pt x="6624" y="4184"/>
                              </a:cubicBezTo>
                              <a:cubicBezTo>
                                <a:pt x="6664" y="4184"/>
                                <a:pt x="6695" y="4153"/>
                                <a:pt x="6695" y="4114"/>
                              </a:cubicBezTo>
                              <a:cubicBezTo>
                                <a:pt x="6695" y="4074"/>
                                <a:pt x="6664" y="4042"/>
                                <a:pt x="6624" y="4042"/>
                              </a:cubicBezTo>
                              <a:close/>
                              <a:moveTo>
                                <a:pt x="6624" y="1253"/>
                              </a:moveTo>
                              <a:cubicBezTo>
                                <a:pt x="6585" y="1253"/>
                                <a:pt x="6553" y="1285"/>
                                <a:pt x="6553" y="1324"/>
                              </a:cubicBezTo>
                              <a:cubicBezTo>
                                <a:pt x="6553" y="1363"/>
                                <a:pt x="6585" y="1395"/>
                                <a:pt x="6624" y="1395"/>
                              </a:cubicBezTo>
                              <a:cubicBezTo>
                                <a:pt x="6664" y="1395"/>
                                <a:pt x="6695" y="1363"/>
                                <a:pt x="6695" y="1324"/>
                              </a:cubicBezTo>
                              <a:cubicBezTo>
                                <a:pt x="6695" y="1285"/>
                                <a:pt x="6664" y="1253"/>
                                <a:pt x="6624" y="1253"/>
                              </a:cubicBezTo>
                              <a:close/>
                              <a:moveTo>
                                <a:pt x="6624" y="2267"/>
                              </a:moveTo>
                              <a:cubicBezTo>
                                <a:pt x="6585" y="2267"/>
                                <a:pt x="6553" y="2299"/>
                                <a:pt x="6553" y="2338"/>
                              </a:cubicBezTo>
                              <a:cubicBezTo>
                                <a:pt x="6553" y="2378"/>
                                <a:pt x="6585" y="2409"/>
                                <a:pt x="6624" y="2409"/>
                              </a:cubicBezTo>
                              <a:cubicBezTo>
                                <a:pt x="6664" y="2409"/>
                                <a:pt x="6695" y="2378"/>
                                <a:pt x="6695" y="2338"/>
                              </a:cubicBezTo>
                              <a:cubicBezTo>
                                <a:pt x="6695" y="2299"/>
                                <a:pt x="6664" y="2267"/>
                                <a:pt x="6624" y="2267"/>
                              </a:cubicBezTo>
                              <a:close/>
                              <a:moveTo>
                                <a:pt x="6624" y="3282"/>
                              </a:moveTo>
                              <a:cubicBezTo>
                                <a:pt x="6585" y="3282"/>
                                <a:pt x="6553" y="3314"/>
                                <a:pt x="6553" y="3353"/>
                              </a:cubicBezTo>
                              <a:cubicBezTo>
                                <a:pt x="6553" y="3392"/>
                                <a:pt x="6585" y="3424"/>
                                <a:pt x="6624" y="3424"/>
                              </a:cubicBezTo>
                              <a:cubicBezTo>
                                <a:pt x="6664" y="3424"/>
                                <a:pt x="6695" y="3392"/>
                                <a:pt x="6695" y="3353"/>
                              </a:cubicBezTo>
                              <a:cubicBezTo>
                                <a:pt x="6695" y="3314"/>
                                <a:pt x="6664" y="3282"/>
                                <a:pt x="6624" y="3282"/>
                              </a:cubicBezTo>
                              <a:close/>
                              <a:moveTo>
                                <a:pt x="6624" y="1507"/>
                              </a:moveTo>
                              <a:cubicBezTo>
                                <a:pt x="6585" y="1507"/>
                                <a:pt x="6553" y="1538"/>
                                <a:pt x="6553" y="1578"/>
                              </a:cubicBezTo>
                              <a:cubicBezTo>
                                <a:pt x="6553" y="1617"/>
                                <a:pt x="6585" y="1649"/>
                                <a:pt x="6624" y="1649"/>
                              </a:cubicBezTo>
                              <a:cubicBezTo>
                                <a:pt x="6664" y="1649"/>
                                <a:pt x="6695" y="1617"/>
                                <a:pt x="6695" y="1578"/>
                              </a:cubicBezTo>
                              <a:cubicBezTo>
                                <a:pt x="6695" y="1538"/>
                                <a:pt x="6664" y="1507"/>
                                <a:pt x="6624" y="1507"/>
                              </a:cubicBezTo>
                              <a:close/>
                              <a:moveTo>
                                <a:pt x="6624" y="2014"/>
                              </a:moveTo>
                              <a:cubicBezTo>
                                <a:pt x="6585" y="2014"/>
                                <a:pt x="6553" y="2046"/>
                                <a:pt x="6553" y="2085"/>
                              </a:cubicBezTo>
                              <a:cubicBezTo>
                                <a:pt x="6553" y="2124"/>
                                <a:pt x="6585" y="2156"/>
                                <a:pt x="6624" y="2156"/>
                              </a:cubicBezTo>
                              <a:cubicBezTo>
                                <a:pt x="6664" y="2156"/>
                                <a:pt x="6695" y="2124"/>
                                <a:pt x="6695" y="2085"/>
                              </a:cubicBezTo>
                              <a:cubicBezTo>
                                <a:pt x="6695" y="2046"/>
                                <a:pt x="6664" y="2014"/>
                                <a:pt x="6624" y="2014"/>
                              </a:cubicBezTo>
                              <a:close/>
                              <a:moveTo>
                                <a:pt x="6624" y="1760"/>
                              </a:moveTo>
                              <a:cubicBezTo>
                                <a:pt x="6585" y="1760"/>
                                <a:pt x="6553" y="1792"/>
                                <a:pt x="6553" y="1831"/>
                              </a:cubicBezTo>
                              <a:cubicBezTo>
                                <a:pt x="6553" y="1870"/>
                                <a:pt x="6585" y="1902"/>
                                <a:pt x="6624" y="1902"/>
                              </a:cubicBezTo>
                              <a:cubicBezTo>
                                <a:pt x="6664" y="1902"/>
                                <a:pt x="6695" y="1870"/>
                                <a:pt x="6695" y="1831"/>
                              </a:cubicBezTo>
                              <a:cubicBezTo>
                                <a:pt x="6695" y="1792"/>
                                <a:pt x="6664" y="1760"/>
                                <a:pt x="6624" y="1760"/>
                              </a:cubicBezTo>
                              <a:close/>
                              <a:moveTo>
                                <a:pt x="6624" y="3535"/>
                              </a:moveTo>
                              <a:cubicBezTo>
                                <a:pt x="6585" y="3535"/>
                                <a:pt x="6553" y="3567"/>
                                <a:pt x="6553" y="3606"/>
                              </a:cubicBezTo>
                              <a:cubicBezTo>
                                <a:pt x="6553" y="3645"/>
                                <a:pt x="6585" y="3677"/>
                                <a:pt x="6624" y="3677"/>
                              </a:cubicBezTo>
                              <a:cubicBezTo>
                                <a:pt x="6664" y="3677"/>
                                <a:pt x="6695" y="3645"/>
                                <a:pt x="6695" y="3606"/>
                              </a:cubicBezTo>
                              <a:cubicBezTo>
                                <a:pt x="6695" y="3567"/>
                                <a:pt x="6664" y="3535"/>
                                <a:pt x="6624" y="3535"/>
                              </a:cubicBezTo>
                              <a:close/>
                              <a:moveTo>
                                <a:pt x="6624" y="2521"/>
                              </a:moveTo>
                              <a:cubicBezTo>
                                <a:pt x="6585" y="2521"/>
                                <a:pt x="6553" y="2553"/>
                                <a:pt x="6553" y="2592"/>
                              </a:cubicBezTo>
                              <a:cubicBezTo>
                                <a:pt x="6553" y="2631"/>
                                <a:pt x="6585" y="2663"/>
                                <a:pt x="6624" y="2663"/>
                              </a:cubicBezTo>
                              <a:cubicBezTo>
                                <a:pt x="6664" y="2663"/>
                                <a:pt x="6695" y="2631"/>
                                <a:pt x="6695" y="2592"/>
                              </a:cubicBezTo>
                              <a:cubicBezTo>
                                <a:pt x="6695" y="2553"/>
                                <a:pt x="6664" y="2521"/>
                                <a:pt x="6624" y="2521"/>
                              </a:cubicBezTo>
                              <a:close/>
                              <a:moveTo>
                                <a:pt x="6624" y="3028"/>
                              </a:moveTo>
                              <a:cubicBezTo>
                                <a:pt x="6585" y="3028"/>
                                <a:pt x="6553" y="3060"/>
                                <a:pt x="6553" y="3099"/>
                              </a:cubicBezTo>
                              <a:cubicBezTo>
                                <a:pt x="6553" y="3138"/>
                                <a:pt x="6585" y="3170"/>
                                <a:pt x="6624" y="3170"/>
                              </a:cubicBezTo>
                              <a:cubicBezTo>
                                <a:pt x="6664" y="3170"/>
                                <a:pt x="6695" y="3138"/>
                                <a:pt x="6695" y="3099"/>
                              </a:cubicBezTo>
                              <a:cubicBezTo>
                                <a:pt x="6695" y="3060"/>
                                <a:pt x="6664" y="3028"/>
                                <a:pt x="6624" y="3028"/>
                              </a:cubicBezTo>
                              <a:close/>
                              <a:moveTo>
                                <a:pt x="6624" y="2775"/>
                              </a:moveTo>
                              <a:cubicBezTo>
                                <a:pt x="6585" y="2775"/>
                                <a:pt x="6553" y="2806"/>
                                <a:pt x="6553" y="2846"/>
                              </a:cubicBezTo>
                              <a:cubicBezTo>
                                <a:pt x="6553" y="2885"/>
                                <a:pt x="6585" y="2917"/>
                                <a:pt x="6624" y="2917"/>
                              </a:cubicBezTo>
                              <a:cubicBezTo>
                                <a:pt x="6664" y="2917"/>
                                <a:pt x="6695" y="2885"/>
                                <a:pt x="6695" y="2846"/>
                              </a:cubicBezTo>
                              <a:cubicBezTo>
                                <a:pt x="6695" y="2806"/>
                                <a:pt x="6664" y="2775"/>
                                <a:pt x="6624" y="2775"/>
                              </a:cubicBezTo>
                              <a:close/>
                              <a:moveTo>
                                <a:pt x="6879" y="5311"/>
                              </a:moveTo>
                              <a:cubicBezTo>
                                <a:pt x="6840" y="5311"/>
                                <a:pt x="6808" y="5342"/>
                                <a:pt x="6808" y="5382"/>
                              </a:cubicBezTo>
                              <a:cubicBezTo>
                                <a:pt x="6808" y="5421"/>
                                <a:pt x="6840" y="5453"/>
                                <a:pt x="6879" y="5453"/>
                              </a:cubicBezTo>
                              <a:cubicBezTo>
                                <a:pt x="6918" y="5453"/>
                                <a:pt x="6950" y="5421"/>
                                <a:pt x="6950" y="5382"/>
                              </a:cubicBezTo>
                              <a:cubicBezTo>
                                <a:pt x="6950" y="5342"/>
                                <a:pt x="6918" y="5311"/>
                                <a:pt x="6879" y="5311"/>
                              </a:cubicBezTo>
                              <a:close/>
                              <a:moveTo>
                                <a:pt x="6879" y="5057"/>
                              </a:moveTo>
                              <a:cubicBezTo>
                                <a:pt x="6840" y="5057"/>
                                <a:pt x="6808" y="5089"/>
                                <a:pt x="6808" y="5128"/>
                              </a:cubicBezTo>
                              <a:cubicBezTo>
                                <a:pt x="6808" y="5167"/>
                                <a:pt x="6840" y="5199"/>
                                <a:pt x="6879" y="5199"/>
                              </a:cubicBezTo>
                              <a:cubicBezTo>
                                <a:pt x="6918" y="5199"/>
                                <a:pt x="6950" y="5167"/>
                                <a:pt x="6950" y="5128"/>
                              </a:cubicBezTo>
                              <a:cubicBezTo>
                                <a:pt x="6950" y="5089"/>
                                <a:pt x="6918" y="5057"/>
                                <a:pt x="6879" y="5057"/>
                              </a:cubicBezTo>
                              <a:close/>
                              <a:moveTo>
                                <a:pt x="6879" y="1253"/>
                              </a:moveTo>
                              <a:cubicBezTo>
                                <a:pt x="6840" y="1253"/>
                                <a:pt x="6808" y="1285"/>
                                <a:pt x="6808" y="1324"/>
                              </a:cubicBezTo>
                              <a:cubicBezTo>
                                <a:pt x="6808" y="1363"/>
                                <a:pt x="6840" y="1395"/>
                                <a:pt x="6879" y="1395"/>
                              </a:cubicBezTo>
                              <a:cubicBezTo>
                                <a:pt x="6918" y="1395"/>
                                <a:pt x="6950" y="1363"/>
                                <a:pt x="6950" y="1324"/>
                              </a:cubicBezTo>
                              <a:cubicBezTo>
                                <a:pt x="6950" y="1285"/>
                                <a:pt x="6918" y="1253"/>
                                <a:pt x="6879" y="1253"/>
                              </a:cubicBezTo>
                              <a:close/>
                              <a:moveTo>
                                <a:pt x="6879" y="4803"/>
                              </a:moveTo>
                              <a:cubicBezTo>
                                <a:pt x="6840" y="4803"/>
                                <a:pt x="6808" y="4835"/>
                                <a:pt x="6808" y="4874"/>
                              </a:cubicBezTo>
                              <a:cubicBezTo>
                                <a:pt x="6808" y="4914"/>
                                <a:pt x="6840" y="4945"/>
                                <a:pt x="6879" y="4945"/>
                              </a:cubicBezTo>
                              <a:cubicBezTo>
                                <a:pt x="6918" y="4945"/>
                                <a:pt x="6950" y="4914"/>
                                <a:pt x="6950" y="4874"/>
                              </a:cubicBezTo>
                              <a:cubicBezTo>
                                <a:pt x="6950" y="4835"/>
                                <a:pt x="6918" y="4803"/>
                                <a:pt x="6879" y="4803"/>
                              </a:cubicBezTo>
                              <a:close/>
                              <a:moveTo>
                                <a:pt x="6879" y="4296"/>
                              </a:moveTo>
                              <a:cubicBezTo>
                                <a:pt x="6840" y="4296"/>
                                <a:pt x="6808" y="4328"/>
                                <a:pt x="6808" y="4367"/>
                              </a:cubicBezTo>
                              <a:cubicBezTo>
                                <a:pt x="6808" y="4406"/>
                                <a:pt x="6840" y="4438"/>
                                <a:pt x="6879" y="4438"/>
                              </a:cubicBezTo>
                              <a:cubicBezTo>
                                <a:pt x="6918" y="4438"/>
                                <a:pt x="6950" y="4406"/>
                                <a:pt x="6950" y="4367"/>
                              </a:cubicBezTo>
                              <a:cubicBezTo>
                                <a:pt x="6950" y="4328"/>
                                <a:pt x="6918" y="4296"/>
                                <a:pt x="6879" y="4296"/>
                              </a:cubicBezTo>
                              <a:close/>
                              <a:moveTo>
                                <a:pt x="6879" y="4042"/>
                              </a:moveTo>
                              <a:cubicBezTo>
                                <a:pt x="6840" y="4042"/>
                                <a:pt x="6808" y="4074"/>
                                <a:pt x="6808" y="4113"/>
                              </a:cubicBezTo>
                              <a:cubicBezTo>
                                <a:pt x="6808" y="4153"/>
                                <a:pt x="6840" y="4184"/>
                                <a:pt x="6879" y="4184"/>
                              </a:cubicBezTo>
                              <a:cubicBezTo>
                                <a:pt x="6918" y="4184"/>
                                <a:pt x="6950" y="4153"/>
                                <a:pt x="6950" y="4113"/>
                              </a:cubicBezTo>
                              <a:cubicBezTo>
                                <a:pt x="6950" y="4074"/>
                                <a:pt x="6918" y="4042"/>
                                <a:pt x="6879" y="4042"/>
                              </a:cubicBezTo>
                              <a:close/>
                              <a:moveTo>
                                <a:pt x="6879" y="3789"/>
                              </a:moveTo>
                              <a:cubicBezTo>
                                <a:pt x="6840" y="3789"/>
                                <a:pt x="6808" y="3821"/>
                                <a:pt x="6808" y="3860"/>
                              </a:cubicBezTo>
                              <a:cubicBezTo>
                                <a:pt x="6808" y="3899"/>
                                <a:pt x="6840" y="3931"/>
                                <a:pt x="6879" y="3931"/>
                              </a:cubicBezTo>
                              <a:cubicBezTo>
                                <a:pt x="6918" y="3931"/>
                                <a:pt x="6950" y="3899"/>
                                <a:pt x="6950" y="3860"/>
                              </a:cubicBezTo>
                              <a:cubicBezTo>
                                <a:pt x="6950" y="3821"/>
                                <a:pt x="6918" y="3789"/>
                                <a:pt x="6879" y="3789"/>
                              </a:cubicBezTo>
                              <a:close/>
                              <a:moveTo>
                                <a:pt x="6879" y="4550"/>
                              </a:moveTo>
                              <a:cubicBezTo>
                                <a:pt x="6840" y="4550"/>
                                <a:pt x="6808" y="4582"/>
                                <a:pt x="6808" y="4621"/>
                              </a:cubicBezTo>
                              <a:cubicBezTo>
                                <a:pt x="6808" y="4660"/>
                                <a:pt x="6840" y="4692"/>
                                <a:pt x="6879" y="4692"/>
                              </a:cubicBezTo>
                              <a:cubicBezTo>
                                <a:pt x="6918" y="4692"/>
                                <a:pt x="6950" y="4660"/>
                                <a:pt x="6950" y="4621"/>
                              </a:cubicBezTo>
                              <a:cubicBezTo>
                                <a:pt x="6950" y="4582"/>
                                <a:pt x="6918" y="4550"/>
                                <a:pt x="6879" y="4550"/>
                              </a:cubicBezTo>
                              <a:close/>
                              <a:moveTo>
                                <a:pt x="6879" y="3282"/>
                              </a:moveTo>
                              <a:cubicBezTo>
                                <a:pt x="6840" y="3282"/>
                                <a:pt x="6808" y="3314"/>
                                <a:pt x="6808" y="3353"/>
                              </a:cubicBezTo>
                              <a:cubicBezTo>
                                <a:pt x="6808" y="3392"/>
                                <a:pt x="6840" y="3424"/>
                                <a:pt x="6879" y="3424"/>
                              </a:cubicBezTo>
                              <a:cubicBezTo>
                                <a:pt x="6918" y="3424"/>
                                <a:pt x="6950" y="3392"/>
                                <a:pt x="6950" y="3353"/>
                              </a:cubicBezTo>
                              <a:cubicBezTo>
                                <a:pt x="6950" y="3314"/>
                                <a:pt x="6918" y="3282"/>
                                <a:pt x="6879" y="3282"/>
                              </a:cubicBezTo>
                              <a:close/>
                              <a:moveTo>
                                <a:pt x="6879" y="3535"/>
                              </a:moveTo>
                              <a:cubicBezTo>
                                <a:pt x="6840" y="3535"/>
                                <a:pt x="6808" y="3567"/>
                                <a:pt x="6808" y="3606"/>
                              </a:cubicBezTo>
                              <a:cubicBezTo>
                                <a:pt x="6808" y="3645"/>
                                <a:pt x="6840" y="3677"/>
                                <a:pt x="6879" y="3677"/>
                              </a:cubicBezTo>
                              <a:cubicBezTo>
                                <a:pt x="6918" y="3677"/>
                                <a:pt x="6950" y="3645"/>
                                <a:pt x="6950" y="3606"/>
                              </a:cubicBezTo>
                              <a:cubicBezTo>
                                <a:pt x="6950" y="3567"/>
                                <a:pt x="6918" y="3535"/>
                                <a:pt x="6879" y="3535"/>
                              </a:cubicBezTo>
                              <a:close/>
                              <a:moveTo>
                                <a:pt x="6879" y="2521"/>
                              </a:moveTo>
                              <a:cubicBezTo>
                                <a:pt x="6840" y="2521"/>
                                <a:pt x="6808" y="2553"/>
                                <a:pt x="6808" y="2592"/>
                              </a:cubicBezTo>
                              <a:cubicBezTo>
                                <a:pt x="6808" y="2631"/>
                                <a:pt x="6840" y="2663"/>
                                <a:pt x="6879" y="2663"/>
                              </a:cubicBezTo>
                              <a:cubicBezTo>
                                <a:pt x="6918" y="2663"/>
                                <a:pt x="6950" y="2631"/>
                                <a:pt x="6950" y="2592"/>
                              </a:cubicBezTo>
                              <a:cubicBezTo>
                                <a:pt x="6950" y="2553"/>
                                <a:pt x="6918" y="2521"/>
                                <a:pt x="6879" y="2521"/>
                              </a:cubicBezTo>
                              <a:close/>
                              <a:moveTo>
                                <a:pt x="6879" y="2267"/>
                              </a:moveTo>
                              <a:cubicBezTo>
                                <a:pt x="6840" y="2267"/>
                                <a:pt x="6808" y="2299"/>
                                <a:pt x="6808" y="2338"/>
                              </a:cubicBezTo>
                              <a:cubicBezTo>
                                <a:pt x="6808" y="2378"/>
                                <a:pt x="6840" y="2409"/>
                                <a:pt x="6879" y="2409"/>
                              </a:cubicBezTo>
                              <a:cubicBezTo>
                                <a:pt x="6918" y="2409"/>
                                <a:pt x="6950" y="2378"/>
                                <a:pt x="6950" y="2338"/>
                              </a:cubicBezTo>
                              <a:cubicBezTo>
                                <a:pt x="6950" y="2299"/>
                                <a:pt x="6918" y="2267"/>
                                <a:pt x="6879" y="2267"/>
                              </a:cubicBezTo>
                              <a:close/>
                              <a:moveTo>
                                <a:pt x="6879" y="2775"/>
                              </a:moveTo>
                              <a:cubicBezTo>
                                <a:pt x="6840" y="2775"/>
                                <a:pt x="6808" y="2806"/>
                                <a:pt x="6808" y="2846"/>
                              </a:cubicBezTo>
                              <a:cubicBezTo>
                                <a:pt x="6808" y="2885"/>
                                <a:pt x="6840" y="2917"/>
                                <a:pt x="6879" y="2917"/>
                              </a:cubicBezTo>
                              <a:cubicBezTo>
                                <a:pt x="6918" y="2917"/>
                                <a:pt x="6950" y="2885"/>
                                <a:pt x="6950" y="2846"/>
                              </a:cubicBezTo>
                              <a:cubicBezTo>
                                <a:pt x="6950" y="2806"/>
                                <a:pt x="6918" y="2775"/>
                                <a:pt x="6879" y="2775"/>
                              </a:cubicBezTo>
                              <a:close/>
                              <a:moveTo>
                                <a:pt x="6879" y="3028"/>
                              </a:moveTo>
                              <a:cubicBezTo>
                                <a:pt x="6840" y="3028"/>
                                <a:pt x="6808" y="3060"/>
                                <a:pt x="6808" y="3099"/>
                              </a:cubicBezTo>
                              <a:cubicBezTo>
                                <a:pt x="6808" y="3138"/>
                                <a:pt x="6840" y="3170"/>
                                <a:pt x="6879" y="3170"/>
                              </a:cubicBezTo>
                              <a:cubicBezTo>
                                <a:pt x="6918" y="3170"/>
                                <a:pt x="6950" y="3138"/>
                                <a:pt x="6950" y="3099"/>
                              </a:cubicBezTo>
                              <a:cubicBezTo>
                                <a:pt x="6950" y="3060"/>
                                <a:pt x="6918" y="3028"/>
                                <a:pt x="6879" y="3028"/>
                              </a:cubicBezTo>
                              <a:close/>
                              <a:moveTo>
                                <a:pt x="6879" y="1507"/>
                              </a:moveTo>
                              <a:cubicBezTo>
                                <a:pt x="6840" y="1507"/>
                                <a:pt x="6808" y="1538"/>
                                <a:pt x="6808" y="1578"/>
                              </a:cubicBezTo>
                              <a:cubicBezTo>
                                <a:pt x="6808" y="1617"/>
                                <a:pt x="6840" y="1649"/>
                                <a:pt x="6879" y="1649"/>
                              </a:cubicBezTo>
                              <a:cubicBezTo>
                                <a:pt x="6918" y="1649"/>
                                <a:pt x="6950" y="1617"/>
                                <a:pt x="6950" y="1578"/>
                              </a:cubicBezTo>
                              <a:cubicBezTo>
                                <a:pt x="6950" y="1538"/>
                                <a:pt x="6918" y="1507"/>
                                <a:pt x="6879" y="1507"/>
                              </a:cubicBezTo>
                              <a:close/>
                              <a:moveTo>
                                <a:pt x="6879" y="2014"/>
                              </a:moveTo>
                              <a:cubicBezTo>
                                <a:pt x="6840" y="2014"/>
                                <a:pt x="6808" y="2046"/>
                                <a:pt x="6808" y="2085"/>
                              </a:cubicBezTo>
                              <a:cubicBezTo>
                                <a:pt x="6808" y="2124"/>
                                <a:pt x="6840" y="2156"/>
                                <a:pt x="6879" y="2156"/>
                              </a:cubicBezTo>
                              <a:cubicBezTo>
                                <a:pt x="6918" y="2156"/>
                                <a:pt x="6950" y="2124"/>
                                <a:pt x="6950" y="2085"/>
                              </a:cubicBezTo>
                              <a:cubicBezTo>
                                <a:pt x="6950" y="2046"/>
                                <a:pt x="6918" y="2014"/>
                                <a:pt x="6879" y="2014"/>
                              </a:cubicBezTo>
                              <a:close/>
                              <a:moveTo>
                                <a:pt x="6879" y="1760"/>
                              </a:moveTo>
                              <a:cubicBezTo>
                                <a:pt x="6840" y="1760"/>
                                <a:pt x="6808" y="1792"/>
                                <a:pt x="6808" y="1831"/>
                              </a:cubicBezTo>
                              <a:cubicBezTo>
                                <a:pt x="6808" y="1870"/>
                                <a:pt x="6840" y="1902"/>
                                <a:pt x="6879" y="1902"/>
                              </a:cubicBezTo>
                              <a:cubicBezTo>
                                <a:pt x="6918" y="1902"/>
                                <a:pt x="6950" y="1870"/>
                                <a:pt x="6950" y="1831"/>
                              </a:cubicBezTo>
                              <a:cubicBezTo>
                                <a:pt x="6950" y="1792"/>
                                <a:pt x="6918" y="1760"/>
                                <a:pt x="6879" y="1760"/>
                              </a:cubicBezTo>
                              <a:close/>
                              <a:moveTo>
                                <a:pt x="7134" y="4550"/>
                              </a:moveTo>
                              <a:cubicBezTo>
                                <a:pt x="7094" y="4550"/>
                                <a:pt x="7063" y="4582"/>
                                <a:pt x="7063" y="4621"/>
                              </a:cubicBezTo>
                              <a:cubicBezTo>
                                <a:pt x="7063" y="4660"/>
                                <a:pt x="7094" y="4692"/>
                                <a:pt x="7134" y="4692"/>
                              </a:cubicBezTo>
                              <a:cubicBezTo>
                                <a:pt x="7173" y="4692"/>
                                <a:pt x="7205" y="4660"/>
                                <a:pt x="7205" y="4621"/>
                              </a:cubicBezTo>
                              <a:cubicBezTo>
                                <a:pt x="7205" y="4582"/>
                                <a:pt x="7173" y="4550"/>
                                <a:pt x="7134" y="4550"/>
                              </a:cubicBezTo>
                              <a:close/>
                              <a:moveTo>
                                <a:pt x="7134" y="4296"/>
                              </a:moveTo>
                              <a:cubicBezTo>
                                <a:pt x="7094" y="4296"/>
                                <a:pt x="7063" y="4328"/>
                                <a:pt x="7063" y="4367"/>
                              </a:cubicBezTo>
                              <a:cubicBezTo>
                                <a:pt x="7063" y="4406"/>
                                <a:pt x="7094" y="4438"/>
                                <a:pt x="7134" y="4438"/>
                              </a:cubicBezTo>
                              <a:cubicBezTo>
                                <a:pt x="7173" y="4438"/>
                                <a:pt x="7205" y="4406"/>
                                <a:pt x="7205" y="4367"/>
                              </a:cubicBezTo>
                              <a:cubicBezTo>
                                <a:pt x="7205" y="4328"/>
                                <a:pt x="7173" y="4296"/>
                                <a:pt x="7134" y="4296"/>
                              </a:cubicBezTo>
                              <a:close/>
                              <a:moveTo>
                                <a:pt x="7134" y="4042"/>
                              </a:moveTo>
                              <a:cubicBezTo>
                                <a:pt x="7094" y="4042"/>
                                <a:pt x="7063" y="4074"/>
                                <a:pt x="7063" y="4113"/>
                              </a:cubicBezTo>
                              <a:cubicBezTo>
                                <a:pt x="7063" y="4153"/>
                                <a:pt x="7094" y="4184"/>
                                <a:pt x="7134" y="4184"/>
                              </a:cubicBezTo>
                              <a:cubicBezTo>
                                <a:pt x="7173" y="4184"/>
                                <a:pt x="7205" y="4153"/>
                                <a:pt x="7205" y="4113"/>
                              </a:cubicBezTo>
                              <a:cubicBezTo>
                                <a:pt x="7205" y="4074"/>
                                <a:pt x="7173" y="4042"/>
                                <a:pt x="7134" y="4042"/>
                              </a:cubicBezTo>
                              <a:close/>
                              <a:moveTo>
                                <a:pt x="7134" y="1507"/>
                              </a:moveTo>
                              <a:cubicBezTo>
                                <a:pt x="7094" y="1507"/>
                                <a:pt x="7063" y="1538"/>
                                <a:pt x="7063" y="1578"/>
                              </a:cubicBezTo>
                              <a:cubicBezTo>
                                <a:pt x="7063" y="1617"/>
                                <a:pt x="7094" y="1649"/>
                                <a:pt x="7134" y="1649"/>
                              </a:cubicBezTo>
                              <a:cubicBezTo>
                                <a:pt x="7173" y="1649"/>
                                <a:pt x="7205" y="1617"/>
                                <a:pt x="7205" y="1578"/>
                              </a:cubicBezTo>
                              <a:cubicBezTo>
                                <a:pt x="7205" y="1538"/>
                                <a:pt x="7173" y="1507"/>
                                <a:pt x="7134" y="1507"/>
                              </a:cubicBezTo>
                              <a:close/>
                              <a:moveTo>
                                <a:pt x="7134" y="1760"/>
                              </a:moveTo>
                              <a:cubicBezTo>
                                <a:pt x="7094" y="1760"/>
                                <a:pt x="7063" y="1792"/>
                                <a:pt x="7063" y="1831"/>
                              </a:cubicBezTo>
                              <a:cubicBezTo>
                                <a:pt x="7063" y="1871"/>
                                <a:pt x="7094" y="1902"/>
                                <a:pt x="7134" y="1902"/>
                              </a:cubicBezTo>
                              <a:cubicBezTo>
                                <a:pt x="7173" y="1902"/>
                                <a:pt x="7205" y="1871"/>
                                <a:pt x="7205" y="1831"/>
                              </a:cubicBezTo>
                              <a:cubicBezTo>
                                <a:pt x="7205" y="1792"/>
                                <a:pt x="7173" y="1760"/>
                                <a:pt x="7134" y="1760"/>
                              </a:cubicBezTo>
                              <a:close/>
                              <a:moveTo>
                                <a:pt x="7134" y="2014"/>
                              </a:moveTo>
                              <a:cubicBezTo>
                                <a:pt x="7094" y="2014"/>
                                <a:pt x="7063" y="2046"/>
                                <a:pt x="7063" y="2085"/>
                              </a:cubicBezTo>
                              <a:cubicBezTo>
                                <a:pt x="7063" y="2124"/>
                                <a:pt x="7094" y="2156"/>
                                <a:pt x="7134" y="2156"/>
                              </a:cubicBezTo>
                              <a:cubicBezTo>
                                <a:pt x="7173" y="2156"/>
                                <a:pt x="7205" y="2124"/>
                                <a:pt x="7205" y="2085"/>
                              </a:cubicBezTo>
                              <a:cubicBezTo>
                                <a:pt x="7205" y="2046"/>
                                <a:pt x="7173" y="2014"/>
                                <a:pt x="7134" y="2014"/>
                              </a:cubicBezTo>
                              <a:close/>
                              <a:moveTo>
                                <a:pt x="7134" y="4803"/>
                              </a:moveTo>
                              <a:cubicBezTo>
                                <a:pt x="7094" y="4803"/>
                                <a:pt x="7063" y="4835"/>
                                <a:pt x="7063" y="4874"/>
                              </a:cubicBezTo>
                              <a:cubicBezTo>
                                <a:pt x="7063" y="4914"/>
                                <a:pt x="7094" y="4945"/>
                                <a:pt x="7134" y="4945"/>
                              </a:cubicBezTo>
                              <a:cubicBezTo>
                                <a:pt x="7173" y="4945"/>
                                <a:pt x="7205" y="4914"/>
                                <a:pt x="7205" y="4874"/>
                              </a:cubicBezTo>
                              <a:cubicBezTo>
                                <a:pt x="7205" y="4835"/>
                                <a:pt x="7173" y="4803"/>
                                <a:pt x="7134" y="4803"/>
                              </a:cubicBezTo>
                              <a:close/>
                              <a:moveTo>
                                <a:pt x="7134" y="5311"/>
                              </a:moveTo>
                              <a:cubicBezTo>
                                <a:pt x="7094" y="5311"/>
                                <a:pt x="7063" y="5342"/>
                                <a:pt x="7063" y="5382"/>
                              </a:cubicBezTo>
                              <a:cubicBezTo>
                                <a:pt x="7063" y="5421"/>
                                <a:pt x="7094" y="5453"/>
                                <a:pt x="7134" y="5453"/>
                              </a:cubicBezTo>
                              <a:cubicBezTo>
                                <a:pt x="7173" y="5453"/>
                                <a:pt x="7205" y="5421"/>
                                <a:pt x="7205" y="5382"/>
                              </a:cubicBezTo>
                              <a:cubicBezTo>
                                <a:pt x="7205" y="5342"/>
                                <a:pt x="7173" y="5311"/>
                                <a:pt x="7134" y="5311"/>
                              </a:cubicBezTo>
                              <a:close/>
                              <a:moveTo>
                                <a:pt x="7134" y="1253"/>
                              </a:moveTo>
                              <a:cubicBezTo>
                                <a:pt x="7094" y="1253"/>
                                <a:pt x="7063" y="1285"/>
                                <a:pt x="7063" y="1324"/>
                              </a:cubicBezTo>
                              <a:cubicBezTo>
                                <a:pt x="7063" y="1363"/>
                                <a:pt x="7094" y="1395"/>
                                <a:pt x="7134" y="1395"/>
                              </a:cubicBezTo>
                              <a:cubicBezTo>
                                <a:pt x="7173" y="1395"/>
                                <a:pt x="7205" y="1363"/>
                                <a:pt x="7205" y="1324"/>
                              </a:cubicBezTo>
                              <a:cubicBezTo>
                                <a:pt x="7205" y="1285"/>
                                <a:pt x="7173" y="1253"/>
                                <a:pt x="7134" y="1253"/>
                              </a:cubicBezTo>
                              <a:close/>
                              <a:moveTo>
                                <a:pt x="7134" y="5057"/>
                              </a:moveTo>
                              <a:cubicBezTo>
                                <a:pt x="7094" y="5057"/>
                                <a:pt x="7063" y="5089"/>
                                <a:pt x="7063" y="5128"/>
                              </a:cubicBezTo>
                              <a:cubicBezTo>
                                <a:pt x="7063" y="5167"/>
                                <a:pt x="7094" y="5199"/>
                                <a:pt x="7134" y="5199"/>
                              </a:cubicBezTo>
                              <a:cubicBezTo>
                                <a:pt x="7173" y="5199"/>
                                <a:pt x="7205" y="5167"/>
                                <a:pt x="7205" y="5128"/>
                              </a:cubicBezTo>
                              <a:cubicBezTo>
                                <a:pt x="7205" y="5089"/>
                                <a:pt x="7173" y="5057"/>
                                <a:pt x="7134" y="5057"/>
                              </a:cubicBezTo>
                              <a:close/>
                              <a:moveTo>
                                <a:pt x="7134" y="2268"/>
                              </a:moveTo>
                              <a:cubicBezTo>
                                <a:pt x="7094" y="2268"/>
                                <a:pt x="7063" y="2299"/>
                                <a:pt x="7063" y="2338"/>
                              </a:cubicBezTo>
                              <a:cubicBezTo>
                                <a:pt x="7063" y="2378"/>
                                <a:pt x="7094" y="2409"/>
                                <a:pt x="7134" y="2409"/>
                              </a:cubicBezTo>
                              <a:cubicBezTo>
                                <a:pt x="7173" y="2409"/>
                                <a:pt x="7205" y="2378"/>
                                <a:pt x="7205" y="2338"/>
                              </a:cubicBezTo>
                              <a:cubicBezTo>
                                <a:pt x="7205" y="2299"/>
                                <a:pt x="7173" y="2268"/>
                                <a:pt x="7134" y="2268"/>
                              </a:cubicBezTo>
                              <a:close/>
                              <a:moveTo>
                                <a:pt x="7134" y="3535"/>
                              </a:moveTo>
                              <a:cubicBezTo>
                                <a:pt x="7094" y="3535"/>
                                <a:pt x="7063" y="3567"/>
                                <a:pt x="7063" y="3606"/>
                              </a:cubicBezTo>
                              <a:cubicBezTo>
                                <a:pt x="7063" y="3645"/>
                                <a:pt x="7094" y="3677"/>
                                <a:pt x="7134" y="3677"/>
                              </a:cubicBezTo>
                              <a:cubicBezTo>
                                <a:pt x="7173" y="3677"/>
                                <a:pt x="7205" y="3645"/>
                                <a:pt x="7205" y="3606"/>
                              </a:cubicBezTo>
                              <a:cubicBezTo>
                                <a:pt x="7205" y="3567"/>
                                <a:pt x="7173" y="3535"/>
                                <a:pt x="7134" y="3535"/>
                              </a:cubicBezTo>
                              <a:close/>
                              <a:moveTo>
                                <a:pt x="7134" y="3282"/>
                              </a:moveTo>
                              <a:cubicBezTo>
                                <a:pt x="7094" y="3282"/>
                                <a:pt x="7063" y="3314"/>
                                <a:pt x="7063" y="3353"/>
                              </a:cubicBezTo>
                              <a:cubicBezTo>
                                <a:pt x="7063" y="3392"/>
                                <a:pt x="7094" y="3424"/>
                                <a:pt x="7134" y="3424"/>
                              </a:cubicBezTo>
                              <a:cubicBezTo>
                                <a:pt x="7173" y="3424"/>
                                <a:pt x="7205" y="3392"/>
                                <a:pt x="7205" y="3353"/>
                              </a:cubicBezTo>
                              <a:cubicBezTo>
                                <a:pt x="7205" y="3314"/>
                                <a:pt x="7173" y="3282"/>
                                <a:pt x="7134" y="3282"/>
                              </a:cubicBezTo>
                              <a:close/>
                              <a:moveTo>
                                <a:pt x="7134" y="3789"/>
                              </a:moveTo>
                              <a:cubicBezTo>
                                <a:pt x="7094" y="3789"/>
                                <a:pt x="7063" y="3821"/>
                                <a:pt x="7063" y="3860"/>
                              </a:cubicBezTo>
                              <a:cubicBezTo>
                                <a:pt x="7063" y="3899"/>
                                <a:pt x="7094" y="3931"/>
                                <a:pt x="7134" y="3931"/>
                              </a:cubicBezTo>
                              <a:cubicBezTo>
                                <a:pt x="7173" y="3931"/>
                                <a:pt x="7205" y="3899"/>
                                <a:pt x="7205" y="3860"/>
                              </a:cubicBezTo>
                              <a:cubicBezTo>
                                <a:pt x="7205" y="3821"/>
                                <a:pt x="7173" y="3789"/>
                                <a:pt x="7134" y="3789"/>
                              </a:cubicBezTo>
                              <a:close/>
                              <a:moveTo>
                                <a:pt x="7134" y="3028"/>
                              </a:moveTo>
                              <a:cubicBezTo>
                                <a:pt x="7094" y="3028"/>
                                <a:pt x="7063" y="3060"/>
                                <a:pt x="7063" y="3099"/>
                              </a:cubicBezTo>
                              <a:cubicBezTo>
                                <a:pt x="7063" y="3138"/>
                                <a:pt x="7094" y="3170"/>
                                <a:pt x="7134" y="3170"/>
                              </a:cubicBezTo>
                              <a:cubicBezTo>
                                <a:pt x="7173" y="3170"/>
                                <a:pt x="7205" y="3138"/>
                                <a:pt x="7205" y="3099"/>
                              </a:cubicBezTo>
                              <a:cubicBezTo>
                                <a:pt x="7205" y="3060"/>
                                <a:pt x="7173" y="3028"/>
                                <a:pt x="7134" y="3028"/>
                              </a:cubicBezTo>
                              <a:close/>
                              <a:moveTo>
                                <a:pt x="7134" y="2775"/>
                              </a:moveTo>
                              <a:cubicBezTo>
                                <a:pt x="7094" y="2775"/>
                                <a:pt x="7063" y="2806"/>
                                <a:pt x="7063" y="2846"/>
                              </a:cubicBezTo>
                              <a:cubicBezTo>
                                <a:pt x="7063" y="2885"/>
                                <a:pt x="7094" y="2917"/>
                                <a:pt x="7134" y="2917"/>
                              </a:cubicBezTo>
                              <a:cubicBezTo>
                                <a:pt x="7173" y="2917"/>
                                <a:pt x="7205" y="2885"/>
                                <a:pt x="7205" y="2846"/>
                              </a:cubicBezTo>
                              <a:cubicBezTo>
                                <a:pt x="7205" y="2806"/>
                                <a:pt x="7173" y="2775"/>
                                <a:pt x="7134" y="2775"/>
                              </a:cubicBezTo>
                              <a:close/>
                              <a:moveTo>
                                <a:pt x="7134" y="2521"/>
                              </a:moveTo>
                              <a:cubicBezTo>
                                <a:pt x="7094" y="2521"/>
                                <a:pt x="7063" y="2553"/>
                                <a:pt x="7063" y="2592"/>
                              </a:cubicBezTo>
                              <a:cubicBezTo>
                                <a:pt x="7063" y="2631"/>
                                <a:pt x="7094" y="2663"/>
                                <a:pt x="7134" y="2663"/>
                              </a:cubicBezTo>
                              <a:cubicBezTo>
                                <a:pt x="7173" y="2663"/>
                                <a:pt x="7205" y="2631"/>
                                <a:pt x="7205" y="2592"/>
                              </a:cubicBezTo>
                              <a:cubicBezTo>
                                <a:pt x="7205" y="2553"/>
                                <a:pt x="7173" y="2521"/>
                                <a:pt x="7134" y="2521"/>
                              </a:cubicBezTo>
                              <a:close/>
                              <a:moveTo>
                                <a:pt x="7388" y="2775"/>
                              </a:moveTo>
                              <a:cubicBezTo>
                                <a:pt x="7349" y="2775"/>
                                <a:pt x="7317" y="2806"/>
                                <a:pt x="7317" y="2846"/>
                              </a:cubicBezTo>
                              <a:cubicBezTo>
                                <a:pt x="7317" y="2885"/>
                                <a:pt x="7349" y="2917"/>
                                <a:pt x="7388" y="2917"/>
                              </a:cubicBezTo>
                              <a:cubicBezTo>
                                <a:pt x="7428" y="2917"/>
                                <a:pt x="7460" y="2885"/>
                                <a:pt x="7460" y="2846"/>
                              </a:cubicBezTo>
                              <a:cubicBezTo>
                                <a:pt x="7460" y="2806"/>
                                <a:pt x="7428" y="2775"/>
                                <a:pt x="7388" y="2775"/>
                              </a:cubicBezTo>
                              <a:close/>
                              <a:moveTo>
                                <a:pt x="7388" y="3789"/>
                              </a:moveTo>
                              <a:cubicBezTo>
                                <a:pt x="7349" y="3789"/>
                                <a:pt x="7317" y="3821"/>
                                <a:pt x="7317" y="3860"/>
                              </a:cubicBezTo>
                              <a:cubicBezTo>
                                <a:pt x="7317" y="3899"/>
                                <a:pt x="7349" y="3931"/>
                                <a:pt x="7388" y="3931"/>
                              </a:cubicBezTo>
                              <a:cubicBezTo>
                                <a:pt x="7428" y="3931"/>
                                <a:pt x="7460" y="3899"/>
                                <a:pt x="7460" y="3860"/>
                              </a:cubicBezTo>
                              <a:cubicBezTo>
                                <a:pt x="7460" y="3821"/>
                                <a:pt x="7428" y="3789"/>
                                <a:pt x="7388" y="3789"/>
                              </a:cubicBezTo>
                              <a:close/>
                              <a:moveTo>
                                <a:pt x="7388" y="3535"/>
                              </a:moveTo>
                              <a:cubicBezTo>
                                <a:pt x="7349" y="3535"/>
                                <a:pt x="7317" y="3567"/>
                                <a:pt x="7317" y="3606"/>
                              </a:cubicBezTo>
                              <a:cubicBezTo>
                                <a:pt x="7317" y="3645"/>
                                <a:pt x="7349" y="3677"/>
                                <a:pt x="7388" y="3677"/>
                              </a:cubicBezTo>
                              <a:cubicBezTo>
                                <a:pt x="7428" y="3677"/>
                                <a:pt x="7460" y="3645"/>
                                <a:pt x="7460" y="3606"/>
                              </a:cubicBezTo>
                              <a:cubicBezTo>
                                <a:pt x="7460" y="3567"/>
                                <a:pt x="7428" y="3535"/>
                                <a:pt x="7388" y="3535"/>
                              </a:cubicBezTo>
                              <a:close/>
                              <a:moveTo>
                                <a:pt x="7388" y="3282"/>
                              </a:moveTo>
                              <a:cubicBezTo>
                                <a:pt x="7349" y="3282"/>
                                <a:pt x="7317" y="3314"/>
                                <a:pt x="7317" y="3353"/>
                              </a:cubicBezTo>
                              <a:cubicBezTo>
                                <a:pt x="7317" y="3392"/>
                                <a:pt x="7349" y="3424"/>
                                <a:pt x="7388" y="3424"/>
                              </a:cubicBezTo>
                              <a:cubicBezTo>
                                <a:pt x="7428" y="3424"/>
                                <a:pt x="7460" y="3392"/>
                                <a:pt x="7460" y="3353"/>
                              </a:cubicBezTo>
                              <a:cubicBezTo>
                                <a:pt x="7460" y="3314"/>
                                <a:pt x="7428" y="3282"/>
                                <a:pt x="7388" y="3282"/>
                              </a:cubicBezTo>
                              <a:close/>
                              <a:moveTo>
                                <a:pt x="7388" y="3028"/>
                              </a:moveTo>
                              <a:cubicBezTo>
                                <a:pt x="7349" y="3028"/>
                                <a:pt x="7317" y="3060"/>
                                <a:pt x="7317" y="3099"/>
                              </a:cubicBezTo>
                              <a:cubicBezTo>
                                <a:pt x="7317" y="3138"/>
                                <a:pt x="7349" y="3170"/>
                                <a:pt x="7388" y="3170"/>
                              </a:cubicBezTo>
                              <a:cubicBezTo>
                                <a:pt x="7428" y="3170"/>
                                <a:pt x="7460" y="3138"/>
                                <a:pt x="7460" y="3099"/>
                              </a:cubicBezTo>
                              <a:cubicBezTo>
                                <a:pt x="7460" y="3060"/>
                                <a:pt x="7428" y="3028"/>
                                <a:pt x="7388" y="3028"/>
                              </a:cubicBezTo>
                              <a:close/>
                              <a:moveTo>
                                <a:pt x="7388" y="1760"/>
                              </a:moveTo>
                              <a:cubicBezTo>
                                <a:pt x="7349" y="1760"/>
                                <a:pt x="7317" y="1792"/>
                                <a:pt x="7317" y="1831"/>
                              </a:cubicBezTo>
                              <a:cubicBezTo>
                                <a:pt x="7317" y="1871"/>
                                <a:pt x="7349" y="1902"/>
                                <a:pt x="7388" y="1902"/>
                              </a:cubicBezTo>
                              <a:cubicBezTo>
                                <a:pt x="7428" y="1902"/>
                                <a:pt x="7460" y="1871"/>
                                <a:pt x="7460" y="1831"/>
                              </a:cubicBezTo>
                              <a:cubicBezTo>
                                <a:pt x="7460" y="1792"/>
                                <a:pt x="7428" y="1760"/>
                                <a:pt x="7388" y="1760"/>
                              </a:cubicBezTo>
                              <a:close/>
                              <a:moveTo>
                                <a:pt x="7388" y="1507"/>
                              </a:moveTo>
                              <a:cubicBezTo>
                                <a:pt x="7349" y="1507"/>
                                <a:pt x="7317" y="1538"/>
                                <a:pt x="7317" y="1578"/>
                              </a:cubicBezTo>
                              <a:cubicBezTo>
                                <a:pt x="7317" y="1617"/>
                                <a:pt x="7349" y="1649"/>
                                <a:pt x="7388" y="1649"/>
                              </a:cubicBezTo>
                              <a:cubicBezTo>
                                <a:pt x="7428" y="1649"/>
                                <a:pt x="7460" y="1617"/>
                                <a:pt x="7460" y="1578"/>
                              </a:cubicBezTo>
                              <a:cubicBezTo>
                                <a:pt x="7460" y="1538"/>
                                <a:pt x="7428" y="1507"/>
                                <a:pt x="7388" y="1507"/>
                              </a:cubicBezTo>
                              <a:close/>
                              <a:moveTo>
                                <a:pt x="7388" y="1253"/>
                              </a:moveTo>
                              <a:cubicBezTo>
                                <a:pt x="7349" y="1253"/>
                                <a:pt x="7317" y="1285"/>
                                <a:pt x="7317" y="1324"/>
                              </a:cubicBezTo>
                              <a:cubicBezTo>
                                <a:pt x="7317" y="1363"/>
                                <a:pt x="7349" y="1395"/>
                                <a:pt x="7388" y="1395"/>
                              </a:cubicBezTo>
                              <a:cubicBezTo>
                                <a:pt x="7428" y="1395"/>
                                <a:pt x="7460" y="1363"/>
                                <a:pt x="7460" y="1324"/>
                              </a:cubicBezTo>
                              <a:cubicBezTo>
                                <a:pt x="7460" y="1285"/>
                                <a:pt x="7428" y="1253"/>
                                <a:pt x="7388" y="1253"/>
                              </a:cubicBezTo>
                              <a:close/>
                              <a:moveTo>
                                <a:pt x="7388" y="5311"/>
                              </a:moveTo>
                              <a:cubicBezTo>
                                <a:pt x="7349" y="5311"/>
                                <a:pt x="7317" y="5342"/>
                                <a:pt x="7317" y="5382"/>
                              </a:cubicBezTo>
                              <a:cubicBezTo>
                                <a:pt x="7317" y="5421"/>
                                <a:pt x="7349" y="5453"/>
                                <a:pt x="7388" y="5453"/>
                              </a:cubicBezTo>
                              <a:cubicBezTo>
                                <a:pt x="7428" y="5453"/>
                                <a:pt x="7460" y="5421"/>
                                <a:pt x="7460" y="5382"/>
                              </a:cubicBezTo>
                              <a:cubicBezTo>
                                <a:pt x="7460" y="5342"/>
                                <a:pt x="7428" y="5311"/>
                                <a:pt x="7388" y="5311"/>
                              </a:cubicBezTo>
                              <a:close/>
                              <a:moveTo>
                                <a:pt x="7388" y="5057"/>
                              </a:moveTo>
                              <a:cubicBezTo>
                                <a:pt x="7349" y="5057"/>
                                <a:pt x="7317" y="5089"/>
                                <a:pt x="7317" y="5128"/>
                              </a:cubicBezTo>
                              <a:cubicBezTo>
                                <a:pt x="7317" y="5167"/>
                                <a:pt x="7349" y="5199"/>
                                <a:pt x="7388" y="5199"/>
                              </a:cubicBezTo>
                              <a:cubicBezTo>
                                <a:pt x="7428" y="5199"/>
                                <a:pt x="7460" y="5167"/>
                                <a:pt x="7460" y="5128"/>
                              </a:cubicBezTo>
                              <a:cubicBezTo>
                                <a:pt x="7460" y="5089"/>
                                <a:pt x="7428" y="5057"/>
                                <a:pt x="7388" y="5057"/>
                              </a:cubicBezTo>
                              <a:close/>
                              <a:moveTo>
                                <a:pt x="7388" y="4296"/>
                              </a:moveTo>
                              <a:cubicBezTo>
                                <a:pt x="7349" y="4296"/>
                                <a:pt x="7317" y="4328"/>
                                <a:pt x="7317" y="4367"/>
                              </a:cubicBezTo>
                              <a:cubicBezTo>
                                <a:pt x="7317" y="4406"/>
                                <a:pt x="7349" y="4438"/>
                                <a:pt x="7388" y="4438"/>
                              </a:cubicBezTo>
                              <a:cubicBezTo>
                                <a:pt x="7428" y="4438"/>
                                <a:pt x="7460" y="4406"/>
                                <a:pt x="7460" y="4367"/>
                              </a:cubicBezTo>
                              <a:cubicBezTo>
                                <a:pt x="7460" y="4328"/>
                                <a:pt x="7428" y="4296"/>
                                <a:pt x="7388" y="4296"/>
                              </a:cubicBezTo>
                              <a:close/>
                              <a:moveTo>
                                <a:pt x="7388" y="4803"/>
                              </a:moveTo>
                              <a:cubicBezTo>
                                <a:pt x="7349" y="4803"/>
                                <a:pt x="7317" y="4835"/>
                                <a:pt x="7317" y="4874"/>
                              </a:cubicBezTo>
                              <a:cubicBezTo>
                                <a:pt x="7317" y="4914"/>
                                <a:pt x="7349" y="4945"/>
                                <a:pt x="7388" y="4945"/>
                              </a:cubicBezTo>
                              <a:cubicBezTo>
                                <a:pt x="7428" y="4945"/>
                                <a:pt x="7460" y="4914"/>
                                <a:pt x="7460" y="4874"/>
                              </a:cubicBezTo>
                              <a:cubicBezTo>
                                <a:pt x="7460" y="4835"/>
                                <a:pt x="7428" y="4803"/>
                                <a:pt x="7388" y="4803"/>
                              </a:cubicBezTo>
                              <a:close/>
                              <a:moveTo>
                                <a:pt x="7388" y="2521"/>
                              </a:moveTo>
                              <a:cubicBezTo>
                                <a:pt x="7349" y="2521"/>
                                <a:pt x="7317" y="2553"/>
                                <a:pt x="7317" y="2592"/>
                              </a:cubicBezTo>
                              <a:cubicBezTo>
                                <a:pt x="7317" y="2631"/>
                                <a:pt x="7349" y="2663"/>
                                <a:pt x="7388" y="2663"/>
                              </a:cubicBezTo>
                              <a:cubicBezTo>
                                <a:pt x="7428" y="2663"/>
                                <a:pt x="7460" y="2631"/>
                                <a:pt x="7460" y="2592"/>
                              </a:cubicBezTo>
                              <a:cubicBezTo>
                                <a:pt x="7460" y="2553"/>
                                <a:pt x="7428" y="2521"/>
                                <a:pt x="7388" y="2521"/>
                              </a:cubicBezTo>
                              <a:close/>
                              <a:moveTo>
                                <a:pt x="7388" y="4550"/>
                              </a:moveTo>
                              <a:cubicBezTo>
                                <a:pt x="7349" y="4550"/>
                                <a:pt x="7317" y="4581"/>
                                <a:pt x="7317" y="4621"/>
                              </a:cubicBezTo>
                              <a:cubicBezTo>
                                <a:pt x="7317" y="4660"/>
                                <a:pt x="7349" y="4692"/>
                                <a:pt x="7388" y="4692"/>
                              </a:cubicBezTo>
                              <a:cubicBezTo>
                                <a:pt x="7428" y="4692"/>
                                <a:pt x="7460" y="4660"/>
                                <a:pt x="7460" y="4621"/>
                              </a:cubicBezTo>
                              <a:cubicBezTo>
                                <a:pt x="7460" y="4581"/>
                                <a:pt x="7428" y="4550"/>
                                <a:pt x="7388" y="4550"/>
                              </a:cubicBezTo>
                              <a:close/>
                              <a:moveTo>
                                <a:pt x="7388" y="2268"/>
                              </a:moveTo>
                              <a:cubicBezTo>
                                <a:pt x="7349" y="2268"/>
                                <a:pt x="7317" y="2299"/>
                                <a:pt x="7317" y="2338"/>
                              </a:cubicBezTo>
                              <a:cubicBezTo>
                                <a:pt x="7317" y="2378"/>
                                <a:pt x="7349" y="2409"/>
                                <a:pt x="7388" y="2409"/>
                              </a:cubicBezTo>
                              <a:cubicBezTo>
                                <a:pt x="7428" y="2409"/>
                                <a:pt x="7460" y="2378"/>
                                <a:pt x="7460" y="2338"/>
                              </a:cubicBezTo>
                              <a:cubicBezTo>
                                <a:pt x="7460" y="2299"/>
                                <a:pt x="7428" y="2268"/>
                                <a:pt x="7388" y="2268"/>
                              </a:cubicBezTo>
                              <a:close/>
                              <a:moveTo>
                                <a:pt x="7388" y="2014"/>
                              </a:moveTo>
                              <a:cubicBezTo>
                                <a:pt x="7349" y="2014"/>
                                <a:pt x="7317" y="2046"/>
                                <a:pt x="7317" y="2085"/>
                              </a:cubicBezTo>
                              <a:cubicBezTo>
                                <a:pt x="7317" y="2124"/>
                                <a:pt x="7349" y="2156"/>
                                <a:pt x="7388" y="2156"/>
                              </a:cubicBezTo>
                              <a:cubicBezTo>
                                <a:pt x="7428" y="2156"/>
                                <a:pt x="7460" y="2124"/>
                                <a:pt x="7460" y="2085"/>
                              </a:cubicBezTo>
                              <a:cubicBezTo>
                                <a:pt x="7460" y="2046"/>
                                <a:pt x="7428" y="2014"/>
                                <a:pt x="7388" y="2014"/>
                              </a:cubicBezTo>
                              <a:close/>
                              <a:moveTo>
                                <a:pt x="7388" y="4042"/>
                              </a:moveTo>
                              <a:cubicBezTo>
                                <a:pt x="7349" y="4042"/>
                                <a:pt x="7317" y="4074"/>
                                <a:pt x="7317" y="4113"/>
                              </a:cubicBezTo>
                              <a:cubicBezTo>
                                <a:pt x="7317" y="4153"/>
                                <a:pt x="7349" y="4184"/>
                                <a:pt x="7388" y="4184"/>
                              </a:cubicBezTo>
                              <a:cubicBezTo>
                                <a:pt x="7428" y="4184"/>
                                <a:pt x="7460" y="4153"/>
                                <a:pt x="7460" y="4113"/>
                              </a:cubicBezTo>
                              <a:cubicBezTo>
                                <a:pt x="7460" y="4074"/>
                                <a:pt x="7428" y="4042"/>
                                <a:pt x="7388" y="4042"/>
                              </a:cubicBezTo>
                              <a:close/>
                              <a:moveTo>
                                <a:pt x="7643" y="2521"/>
                              </a:moveTo>
                              <a:cubicBezTo>
                                <a:pt x="7604" y="2521"/>
                                <a:pt x="7572" y="2553"/>
                                <a:pt x="7572" y="2592"/>
                              </a:cubicBezTo>
                              <a:cubicBezTo>
                                <a:pt x="7572" y="2631"/>
                                <a:pt x="7604" y="2663"/>
                                <a:pt x="7643" y="2663"/>
                              </a:cubicBezTo>
                              <a:cubicBezTo>
                                <a:pt x="7682" y="2663"/>
                                <a:pt x="7714" y="2631"/>
                                <a:pt x="7714" y="2592"/>
                              </a:cubicBezTo>
                              <a:cubicBezTo>
                                <a:pt x="7714" y="2553"/>
                                <a:pt x="7682" y="2521"/>
                                <a:pt x="7643" y="2521"/>
                              </a:cubicBezTo>
                              <a:close/>
                              <a:moveTo>
                                <a:pt x="7643" y="2775"/>
                              </a:moveTo>
                              <a:cubicBezTo>
                                <a:pt x="7604" y="2775"/>
                                <a:pt x="7572" y="2806"/>
                                <a:pt x="7572" y="2846"/>
                              </a:cubicBezTo>
                              <a:cubicBezTo>
                                <a:pt x="7572" y="2885"/>
                                <a:pt x="7604" y="2917"/>
                                <a:pt x="7643" y="2917"/>
                              </a:cubicBezTo>
                              <a:cubicBezTo>
                                <a:pt x="7682" y="2917"/>
                                <a:pt x="7714" y="2885"/>
                                <a:pt x="7714" y="2846"/>
                              </a:cubicBezTo>
                              <a:cubicBezTo>
                                <a:pt x="7714" y="2806"/>
                                <a:pt x="7682" y="2775"/>
                                <a:pt x="7643" y="2775"/>
                              </a:cubicBezTo>
                              <a:close/>
                              <a:moveTo>
                                <a:pt x="7643" y="5311"/>
                              </a:moveTo>
                              <a:cubicBezTo>
                                <a:pt x="7604" y="5311"/>
                                <a:pt x="7572" y="5342"/>
                                <a:pt x="7572" y="5382"/>
                              </a:cubicBezTo>
                              <a:cubicBezTo>
                                <a:pt x="7572" y="5421"/>
                                <a:pt x="7604" y="5453"/>
                                <a:pt x="7643" y="5453"/>
                              </a:cubicBezTo>
                              <a:cubicBezTo>
                                <a:pt x="7682" y="5453"/>
                                <a:pt x="7714" y="5421"/>
                                <a:pt x="7714" y="5382"/>
                              </a:cubicBezTo>
                              <a:cubicBezTo>
                                <a:pt x="7714" y="5342"/>
                                <a:pt x="7682" y="5311"/>
                                <a:pt x="7643" y="5311"/>
                              </a:cubicBezTo>
                              <a:close/>
                              <a:moveTo>
                                <a:pt x="7643" y="2267"/>
                              </a:moveTo>
                              <a:cubicBezTo>
                                <a:pt x="7604" y="2267"/>
                                <a:pt x="7572" y="2299"/>
                                <a:pt x="7572" y="2338"/>
                              </a:cubicBezTo>
                              <a:cubicBezTo>
                                <a:pt x="7572" y="2378"/>
                                <a:pt x="7604" y="2409"/>
                                <a:pt x="7643" y="2409"/>
                              </a:cubicBezTo>
                              <a:cubicBezTo>
                                <a:pt x="7682" y="2409"/>
                                <a:pt x="7714" y="2378"/>
                                <a:pt x="7714" y="2338"/>
                              </a:cubicBezTo>
                              <a:cubicBezTo>
                                <a:pt x="7714" y="2299"/>
                                <a:pt x="7682" y="2267"/>
                                <a:pt x="7643" y="2267"/>
                              </a:cubicBezTo>
                              <a:close/>
                              <a:moveTo>
                                <a:pt x="7643" y="3028"/>
                              </a:moveTo>
                              <a:cubicBezTo>
                                <a:pt x="7604" y="3028"/>
                                <a:pt x="7572" y="3060"/>
                                <a:pt x="7572" y="3099"/>
                              </a:cubicBezTo>
                              <a:cubicBezTo>
                                <a:pt x="7572" y="3138"/>
                                <a:pt x="7604" y="3170"/>
                                <a:pt x="7643" y="3170"/>
                              </a:cubicBezTo>
                              <a:cubicBezTo>
                                <a:pt x="7682" y="3170"/>
                                <a:pt x="7714" y="3138"/>
                                <a:pt x="7714" y="3099"/>
                              </a:cubicBezTo>
                              <a:cubicBezTo>
                                <a:pt x="7714" y="3060"/>
                                <a:pt x="7682" y="3028"/>
                                <a:pt x="7643" y="3028"/>
                              </a:cubicBezTo>
                              <a:close/>
                              <a:moveTo>
                                <a:pt x="7643" y="1507"/>
                              </a:moveTo>
                              <a:cubicBezTo>
                                <a:pt x="7604" y="1507"/>
                                <a:pt x="7572" y="1538"/>
                                <a:pt x="7572" y="1578"/>
                              </a:cubicBezTo>
                              <a:cubicBezTo>
                                <a:pt x="7572" y="1617"/>
                                <a:pt x="7604" y="1649"/>
                                <a:pt x="7643" y="1649"/>
                              </a:cubicBezTo>
                              <a:cubicBezTo>
                                <a:pt x="7682" y="1649"/>
                                <a:pt x="7714" y="1617"/>
                                <a:pt x="7714" y="1578"/>
                              </a:cubicBezTo>
                              <a:cubicBezTo>
                                <a:pt x="7714" y="1538"/>
                                <a:pt x="7682" y="1507"/>
                                <a:pt x="7643" y="1507"/>
                              </a:cubicBezTo>
                              <a:close/>
                              <a:moveTo>
                                <a:pt x="7643" y="1760"/>
                              </a:moveTo>
                              <a:cubicBezTo>
                                <a:pt x="7604" y="1760"/>
                                <a:pt x="7572" y="1792"/>
                                <a:pt x="7572" y="1831"/>
                              </a:cubicBezTo>
                              <a:cubicBezTo>
                                <a:pt x="7572" y="1870"/>
                                <a:pt x="7604" y="1902"/>
                                <a:pt x="7643" y="1902"/>
                              </a:cubicBezTo>
                              <a:cubicBezTo>
                                <a:pt x="7682" y="1902"/>
                                <a:pt x="7714" y="1870"/>
                                <a:pt x="7714" y="1831"/>
                              </a:cubicBezTo>
                              <a:cubicBezTo>
                                <a:pt x="7714" y="1792"/>
                                <a:pt x="7682" y="1760"/>
                                <a:pt x="7643" y="1760"/>
                              </a:cubicBezTo>
                              <a:close/>
                              <a:moveTo>
                                <a:pt x="7643" y="2014"/>
                              </a:moveTo>
                              <a:cubicBezTo>
                                <a:pt x="7604" y="2014"/>
                                <a:pt x="7572" y="2046"/>
                                <a:pt x="7572" y="2085"/>
                              </a:cubicBezTo>
                              <a:cubicBezTo>
                                <a:pt x="7572" y="2124"/>
                                <a:pt x="7604" y="2156"/>
                                <a:pt x="7643" y="2156"/>
                              </a:cubicBezTo>
                              <a:cubicBezTo>
                                <a:pt x="7682" y="2156"/>
                                <a:pt x="7714" y="2124"/>
                                <a:pt x="7714" y="2085"/>
                              </a:cubicBezTo>
                              <a:cubicBezTo>
                                <a:pt x="7714" y="2046"/>
                                <a:pt x="7682" y="2014"/>
                                <a:pt x="7643" y="2014"/>
                              </a:cubicBezTo>
                              <a:close/>
                              <a:moveTo>
                                <a:pt x="7643" y="4296"/>
                              </a:moveTo>
                              <a:cubicBezTo>
                                <a:pt x="7604" y="4296"/>
                                <a:pt x="7572" y="4328"/>
                                <a:pt x="7572" y="4367"/>
                              </a:cubicBezTo>
                              <a:cubicBezTo>
                                <a:pt x="7572" y="4406"/>
                                <a:pt x="7604" y="4438"/>
                                <a:pt x="7643" y="4438"/>
                              </a:cubicBezTo>
                              <a:cubicBezTo>
                                <a:pt x="7682" y="4438"/>
                                <a:pt x="7714" y="4406"/>
                                <a:pt x="7714" y="4367"/>
                              </a:cubicBezTo>
                              <a:cubicBezTo>
                                <a:pt x="7714" y="4328"/>
                                <a:pt x="7682" y="4296"/>
                                <a:pt x="7643" y="4296"/>
                              </a:cubicBezTo>
                              <a:close/>
                              <a:moveTo>
                                <a:pt x="7643" y="3282"/>
                              </a:moveTo>
                              <a:cubicBezTo>
                                <a:pt x="7604" y="3282"/>
                                <a:pt x="7572" y="3314"/>
                                <a:pt x="7572" y="3353"/>
                              </a:cubicBezTo>
                              <a:cubicBezTo>
                                <a:pt x="7572" y="3392"/>
                                <a:pt x="7604" y="3424"/>
                                <a:pt x="7643" y="3424"/>
                              </a:cubicBezTo>
                              <a:cubicBezTo>
                                <a:pt x="7682" y="3424"/>
                                <a:pt x="7714" y="3392"/>
                                <a:pt x="7714" y="3353"/>
                              </a:cubicBezTo>
                              <a:cubicBezTo>
                                <a:pt x="7714" y="3314"/>
                                <a:pt x="7682" y="3282"/>
                                <a:pt x="7643" y="3282"/>
                              </a:cubicBezTo>
                              <a:close/>
                              <a:moveTo>
                                <a:pt x="7643" y="4803"/>
                              </a:moveTo>
                              <a:cubicBezTo>
                                <a:pt x="7604" y="4803"/>
                                <a:pt x="7572" y="4835"/>
                                <a:pt x="7572" y="4874"/>
                              </a:cubicBezTo>
                              <a:cubicBezTo>
                                <a:pt x="7572" y="4914"/>
                                <a:pt x="7604" y="4945"/>
                                <a:pt x="7643" y="4945"/>
                              </a:cubicBezTo>
                              <a:cubicBezTo>
                                <a:pt x="7682" y="4945"/>
                                <a:pt x="7714" y="4914"/>
                                <a:pt x="7714" y="4874"/>
                              </a:cubicBezTo>
                              <a:cubicBezTo>
                                <a:pt x="7714" y="4835"/>
                                <a:pt x="7682" y="4803"/>
                                <a:pt x="7643" y="4803"/>
                              </a:cubicBezTo>
                              <a:close/>
                              <a:moveTo>
                                <a:pt x="7643" y="5057"/>
                              </a:moveTo>
                              <a:cubicBezTo>
                                <a:pt x="7604" y="5057"/>
                                <a:pt x="7572" y="5089"/>
                                <a:pt x="7572" y="5128"/>
                              </a:cubicBezTo>
                              <a:cubicBezTo>
                                <a:pt x="7572" y="5167"/>
                                <a:pt x="7604" y="5199"/>
                                <a:pt x="7643" y="5199"/>
                              </a:cubicBezTo>
                              <a:cubicBezTo>
                                <a:pt x="7682" y="5199"/>
                                <a:pt x="7714" y="5167"/>
                                <a:pt x="7714" y="5128"/>
                              </a:cubicBezTo>
                              <a:cubicBezTo>
                                <a:pt x="7714" y="5089"/>
                                <a:pt x="7682" y="5057"/>
                                <a:pt x="7643" y="5057"/>
                              </a:cubicBezTo>
                              <a:close/>
                              <a:moveTo>
                                <a:pt x="7643" y="1253"/>
                              </a:moveTo>
                              <a:cubicBezTo>
                                <a:pt x="7604" y="1253"/>
                                <a:pt x="7572" y="1285"/>
                                <a:pt x="7572" y="1324"/>
                              </a:cubicBezTo>
                              <a:cubicBezTo>
                                <a:pt x="7572" y="1363"/>
                                <a:pt x="7604" y="1395"/>
                                <a:pt x="7643" y="1395"/>
                              </a:cubicBezTo>
                              <a:cubicBezTo>
                                <a:pt x="7682" y="1395"/>
                                <a:pt x="7714" y="1363"/>
                                <a:pt x="7714" y="1324"/>
                              </a:cubicBezTo>
                              <a:cubicBezTo>
                                <a:pt x="7714" y="1285"/>
                                <a:pt x="7682" y="1253"/>
                                <a:pt x="7643" y="1253"/>
                              </a:cubicBezTo>
                              <a:close/>
                              <a:moveTo>
                                <a:pt x="7643" y="4550"/>
                              </a:moveTo>
                              <a:cubicBezTo>
                                <a:pt x="7604" y="4550"/>
                                <a:pt x="7572" y="4582"/>
                                <a:pt x="7572" y="4621"/>
                              </a:cubicBezTo>
                              <a:cubicBezTo>
                                <a:pt x="7572" y="4660"/>
                                <a:pt x="7604" y="4692"/>
                                <a:pt x="7643" y="4692"/>
                              </a:cubicBezTo>
                              <a:cubicBezTo>
                                <a:pt x="7682" y="4692"/>
                                <a:pt x="7714" y="4660"/>
                                <a:pt x="7714" y="4621"/>
                              </a:cubicBezTo>
                              <a:cubicBezTo>
                                <a:pt x="7714" y="4582"/>
                                <a:pt x="7682" y="4550"/>
                                <a:pt x="7643" y="4550"/>
                              </a:cubicBezTo>
                              <a:close/>
                              <a:moveTo>
                                <a:pt x="7643" y="3535"/>
                              </a:moveTo>
                              <a:cubicBezTo>
                                <a:pt x="7604" y="3535"/>
                                <a:pt x="7572" y="3567"/>
                                <a:pt x="7572" y="3606"/>
                              </a:cubicBezTo>
                              <a:cubicBezTo>
                                <a:pt x="7572" y="3645"/>
                                <a:pt x="7604" y="3677"/>
                                <a:pt x="7643" y="3677"/>
                              </a:cubicBezTo>
                              <a:cubicBezTo>
                                <a:pt x="7682" y="3677"/>
                                <a:pt x="7714" y="3645"/>
                                <a:pt x="7714" y="3606"/>
                              </a:cubicBezTo>
                              <a:cubicBezTo>
                                <a:pt x="7714" y="3567"/>
                                <a:pt x="7682" y="3535"/>
                                <a:pt x="7643" y="3535"/>
                              </a:cubicBezTo>
                              <a:close/>
                              <a:moveTo>
                                <a:pt x="7643" y="4043"/>
                              </a:moveTo>
                              <a:cubicBezTo>
                                <a:pt x="7604" y="4043"/>
                                <a:pt x="7572" y="4074"/>
                                <a:pt x="7572" y="4113"/>
                              </a:cubicBezTo>
                              <a:cubicBezTo>
                                <a:pt x="7572" y="4153"/>
                                <a:pt x="7604" y="4184"/>
                                <a:pt x="7643" y="4184"/>
                              </a:cubicBezTo>
                              <a:cubicBezTo>
                                <a:pt x="7682" y="4184"/>
                                <a:pt x="7714" y="4153"/>
                                <a:pt x="7714" y="4113"/>
                              </a:cubicBezTo>
                              <a:cubicBezTo>
                                <a:pt x="7714" y="4074"/>
                                <a:pt x="7682" y="4043"/>
                                <a:pt x="7643" y="4043"/>
                              </a:cubicBezTo>
                              <a:close/>
                              <a:moveTo>
                                <a:pt x="7643" y="3789"/>
                              </a:moveTo>
                              <a:cubicBezTo>
                                <a:pt x="7604" y="3789"/>
                                <a:pt x="7572" y="3821"/>
                                <a:pt x="7572" y="3860"/>
                              </a:cubicBezTo>
                              <a:cubicBezTo>
                                <a:pt x="7572" y="3899"/>
                                <a:pt x="7604" y="3931"/>
                                <a:pt x="7643" y="3931"/>
                              </a:cubicBezTo>
                              <a:cubicBezTo>
                                <a:pt x="7682" y="3931"/>
                                <a:pt x="7714" y="3899"/>
                                <a:pt x="7714" y="3860"/>
                              </a:cubicBezTo>
                              <a:cubicBezTo>
                                <a:pt x="7714" y="3821"/>
                                <a:pt x="7682" y="3789"/>
                                <a:pt x="7643" y="3789"/>
                              </a:cubicBezTo>
                              <a:close/>
                              <a:moveTo>
                                <a:pt x="7898" y="3535"/>
                              </a:moveTo>
                              <a:cubicBezTo>
                                <a:pt x="7859" y="3535"/>
                                <a:pt x="7827" y="3567"/>
                                <a:pt x="7827" y="3606"/>
                              </a:cubicBezTo>
                              <a:cubicBezTo>
                                <a:pt x="7827" y="3645"/>
                                <a:pt x="7859" y="3677"/>
                                <a:pt x="7898" y="3677"/>
                              </a:cubicBezTo>
                              <a:cubicBezTo>
                                <a:pt x="7937" y="3677"/>
                                <a:pt x="7969" y="3645"/>
                                <a:pt x="7969" y="3606"/>
                              </a:cubicBezTo>
                              <a:cubicBezTo>
                                <a:pt x="7969" y="3567"/>
                                <a:pt x="7937" y="3535"/>
                                <a:pt x="7898" y="3535"/>
                              </a:cubicBezTo>
                              <a:close/>
                              <a:moveTo>
                                <a:pt x="7898" y="2267"/>
                              </a:moveTo>
                              <a:cubicBezTo>
                                <a:pt x="7859" y="2267"/>
                                <a:pt x="7827" y="2299"/>
                                <a:pt x="7827" y="2338"/>
                              </a:cubicBezTo>
                              <a:cubicBezTo>
                                <a:pt x="7827" y="2378"/>
                                <a:pt x="7859" y="2409"/>
                                <a:pt x="7898" y="2409"/>
                              </a:cubicBezTo>
                              <a:cubicBezTo>
                                <a:pt x="7937" y="2409"/>
                                <a:pt x="7969" y="2378"/>
                                <a:pt x="7969" y="2338"/>
                              </a:cubicBezTo>
                              <a:cubicBezTo>
                                <a:pt x="7969" y="2299"/>
                                <a:pt x="7937" y="2267"/>
                                <a:pt x="7898" y="2267"/>
                              </a:cubicBezTo>
                              <a:close/>
                              <a:moveTo>
                                <a:pt x="7898" y="2521"/>
                              </a:moveTo>
                              <a:cubicBezTo>
                                <a:pt x="7859" y="2521"/>
                                <a:pt x="7827" y="2553"/>
                                <a:pt x="7827" y="2592"/>
                              </a:cubicBezTo>
                              <a:cubicBezTo>
                                <a:pt x="7827" y="2631"/>
                                <a:pt x="7859" y="2663"/>
                                <a:pt x="7898" y="2663"/>
                              </a:cubicBezTo>
                              <a:cubicBezTo>
                                <a:pt x="7937" y="2663"/>
                                <a:pt x="7969" y="2631"/>
                                <a:pt x="7969" y="2592"/>
                              </a:cubicBezTo>
                              <a:cubicBezTo>
                                <a:pt x="7969" y="2553"/>
                                <a:pt x="7937" y="2521"/>
                                <a:pt x="7898" y="2521"/>
                              </a:cubicBezTo>
                              <a:close/>
                              <a:moveTo>
                                <a:pt x="7898" y="5311"/>
                              </a:moveTo>
                              <a:cubicBezTo>
                                <a:pt x="7859" y="5311"/>
                                <a:pt x="7827" y="5342"/>
                                <a:pt x="7827" y="5382"/>
                              </a:cubicBezTo>
                              <a:cubicBezTo>
                                <a:pt x="7827" y="5421"/>
                                <a:pt x="7859" y="5453"/>
                                <a:pt x="7898" y="5453"/>
                              </a:cubicBezTo>
                              <a:cubicBezTo>
                                <a:pt x="7937" y="5453"/>
                                <a:pt x="7969" y="5421"/>
                                <a:pt x="7969" y="5382"/>
                              </a:cubicBezTo>
                              <a:cubicBezTo>
                                <a:pt x="7969" y="5342"/>
                                <a:pt x="7937" y="5311"/>
                                <a:pt x="7898" y="5311"/>
                              </a:cubicBezTo>
                              <a:close/>
                              <a:moveTo>
                                <a:pt x="7898" y="1253"/>
                              </a:moveTo>
                              <a:cubicBezTo>
                                <a:pt x="7859" y="1253"/>
                                <a:pt x="7827" y="1285"/>
                                <a:pt x="7827" y="1324"/>
                              </a:cubicBezTo>
                              <a:cubicBezTo>
                                <a:pt x="7827" y="1363"/>
                                <a:pt x="7859" y="1395"/>
                                <a:pt x="7898" y="1395"/>
                              </a:cubicBezTo>
                              <a:cubicBezTo>
                                <a:pt x="7937" y="1395"/>
                                <a:pt x="7969" y="1363"/>
                                <a:pt x="7969" y="1324"/>
                              </a:cubicBezTo>
                              <a:cubicBezTo>
                                <a:pt x="7969" y="1285"/>
                                <a:pt x="7937" y="1253"/>
                                <a:pt x="7898" y="1253"/>
                              </a:cubicBezTo>
                              <a:close/>
                              <a:moveTo>
                                <a:pt x="7898" y="1760"/>
                              </a:moveTo>
                              <a:cubicBezTo>
                                <a:pt x="7859" y="1760"/>
                                <a:pt x="7827" y="1792"/>
                                <a:pt x="7827" y="1831"/>
                              </a:cubicBezTo>
                              <a:cubicBezTo>
                                <a:pt x="7827" y="1871"/>
                                <a:pt x="7859" y="1902"/>
                                <a:pt x="7898" y="1902"/>
                              </a:cubicBezTo>
                              <a:cubicBezTo>
                                <a:pt x="7937" y="1902"/>
                                <a:pt x="7969" y="1871"/>
                                <a:pt x="7969" y="1831"/>
                              </a:cubicBezTo>
                              <a:cubicBezTo>
                                <a:pt x="7969" y="1792"/>
                                <a:pt x="7937" y="1760"/>
                                <a:pt x="7898" y="1760"/>
                              </a:cubicBezTo>
                              <a:close/>
                              <a:moveTo>
                                <a:pt x="7898" y="2775"/>
                              </a:moveTo>
                              <a:cubicBezTo>
                                <a:pt x="7859" y="2775"/>
                                <a:pt x="7827" y="2806"/>
                                <a:pt x="7827" y="2846"/>
                              </a:cubicBezTo>
                              <a:cubicBezTo>
                                <a:pt x="7827" y="2885"/>
                                <a:pt x="7859" y="2917"/>
                                <a:pt x="7898" y="2917"/>
                              </a:cubicBezTo>
                              <a:cubicBezTo>
                                <a:pt x="7937" y="2917"/>
                                <a:pt x="7969" y="2885"/>
                                <a:pt x="7969" y="2846"/>
                              </a:cubicBezTo>
                              <a:cubicBezTo>
                                <a:pt x="7969" y="2806"/>
                                <a:pt x="7937" y="2775"/>
                                <a:pt x="7898" y="2775"/>
                              </a:cubicBezTo>
                              <a:close/>
                              <a:moveTo>
                                <a:pt x="7898" y="1507"/>
                              </a:moveTo>
                              <a:cubicBezTo>
                                <a:pt x="7859" y="1507"/>
                                <a:pt x="7827" y="1538"/>
                                <a:pt x="7827" y="1578"/>
                              </a:cubicBezTo>
                              <a:cubicBezTo>
                                <a:pt x="7827" y="1617"/>
                                <a:pt x="7859" y="1649"/>
                                <a:pt x="7898" y="1649"/>
                              </a:cubicBezTo>
                              <a:cubicBezTo>
                                <a:pt x="7937" y="1649"/>
                                <a:pt x="7969" y="1617"/>
                                <a:pt x="7969" y="1578"/>
                              </a:cubicBezTo>
                              <a:cubicBezTo>
                                <a:pt x="7969" y="1538"/>
                                <a:pt x="7937" y="1507"/>
                                <a:pt x="7898" y="1507"/>
                              </a:cubicBezTo>
                              <a:close/>
                              <a:moveTo>
                                <a:pt x="7898" y="2014"/>
                              </a:moveTo>
                              <a:cubicBezTo>
                                <a:pt x="7859" y="2014"/>
                                <a:pt x="7827" y="2046"/>
                                <a:pt x="7827" y="2085"/>
                              </a:cubicBezTo>
                              <a:cubicBezTo>
                                <a:pt x="7827" y="2124"/>
                                <a:pt x="7859" y="2156"/>
                                <a:pt x="7898" y="2156"/>
                              </a:cubicBezTo>
                              <a:cubicBezTo>
                                <a:pt x="7937" y="2156"/>
                                <a:pt x="7969" y="2124"/>
                                <a:pt x="7969" y="2085"/>
                              </a:cubicBezTo>
                              <a:cubicBezTo>
                                <a:pt x="7969" y="2046"/>
                                <a:pt x="7937" y="2014"/>
                                <a:pt x="7898" y="2014"/>
                              </a:cubicBezTo>
                              <a:close/>
                              <a:moveTo>
                                <a:pt x="7898" y="4803"/>
                              </a:moveTo>
                              <a:cubicBezTo>
                                <a:pt x="7859" y="4803"/>
                                <a:pt x="7827" y="4835"/>
                                <a:pt x="7827" y="4874"/>
                              </a:cubicBezTo>
                              <a:cubicBezTo>
                                <a:pt x="7827" y="4914"/>
                                <a:pt x="7859" y="4945"/>
                                <a:pt x="7898" y="4945"/>
                              </a:cubicBezTo>
                              <a:cubicBezTo>
                                <a:pt x="7937" y="4945"/>
                                <a:pt x="7969" y="4914"/>
                                <a:pt x="7969" y="4874"/>
                              </a:cubicBezTo>
                              <a:cubicBezTo>
                                <a:pt x="7969" y="4835"/>
                                <a:pt x="7937" y="4803"/>
                                <a:pt x="7898" y="4803"/>
                              </a:cubicBezTo>
                              <a:close/>
                              <a:moveTo>
                                <a:pt x="7898" y="3028"/>
                              </a:moveTo>
                              <a:cubicBezTo>
                                <a:pt x="7859" y="3028"/>
                                <a:pt x="7827" y="3060"/>
                                <a:pt x="7827" y="3099"/>
                              </a:cubicBezTo>
                              <a:cubicBezTo>
                                <a:pt x="7827" y="3138"/>
                                <a:pt x="7859" y="3170"/>
                                <a:pt x="7898" y="3170"/>
                              </a:cubicBezTo>
                              <a:cubicBezTo>
                                <a:pt x="7937" y="3170"/>
                                <a:pt x="7969" y="3138"/>
                                <a:pt x="7969" y="3099"/>
                              </a:cubicBezTo>
                              <a:cubicBezTo>
                                <a:pt x="7969" y="3060"/>
                                <a:pt x="7937" y="3028"/>
                                <a:pt x="7898" y="3028"/>
                              </a:cubicBezTo>
                              <a:close/>
                              <a:moveTo>
                                <a:pt x="7898" y="4296"/>
                              </a:moveTo>
                              <a:cubicBezTo>
                                <a:pt x="7859" y="4296"/>
                                <a:pt x="7827" y="4328"/>
                                <a:pt x="7827" y="4367"/>
                              </a:cubicBezTo>
                              <a:cubicBezTo>
                                <a:pt x="7827" y="4406"/>
                                <a:pt x="7859" y="4438"/>
                                <a:pt x="7898" y="4438"/>
                              </a:cubicBezTo>
                              <a:cubicBezTo>
                                <a:pt x="7937" y="4438"/>
                                <a:pt x="7969" y="4406"/>
                                <a:pt x="7969" y="4367"/>
                              </a:cubicBezTo>
                              <a:cubicBezTo>
                                <a:pt x="7969" y="4328"/>
                                <a:pt x="7937" y="4296"/>
                                <a:pt x="7898" y="4296"/>
                              </a:cubicBezTo>
                              <a:close/>
                              <a:moveTo>
                                <a:pt x="7898" y="5057"/>
                              </a:moveTo>
                              <a:cubicBezTo>
                                <a:pt x="7859" y="5057"/>
                                <a:pt x="7827" y="5089"/>
                                <a:pt x="7827" y="5128"/>
                              </a:cubicBezTo>
                              <a:cubicBezTo>
                                <a:pt x="7827" y="5167"/>
                                <a:pt x="7859" y="5199"/>
                                <a:pt x="7898" y="5199"/>
                              </a:cubicBezTo>
                              <a:cubicBezTo>
                                <a:pt x="7937" y="5199"/>
                                <a:pt x="7969" y="5167"/>
                                <a:pt x="7969" y="5128"/>
                              </a:cubicBezTo>
                              <a:cubicBezTo>
                                <a:pt x="7969" y="5089"/>
                                <a:pt x="7937" y="5057"/>
                                <a:pt x="7898" y="5057"/>
                              </a:cubicBezTo>
                              <a:close/>
                              <a:moveTo>
                                <a:pt x="7898" y="3282"/>
                              </a:moveTo>
                              <a:cubicBezTo>
                                <a:pt x="7859" y="3282"/>
                                <a:pt x="7827" y="3314"/>
                                <a:pt x="7827" y="3353"/>
                              </a:cubicBezTo>
                              <a:cubicBezTo>
                                <a:pt x="7827" y="3392"/>
                                <a:pt x="7859" y="3424"/>
                                <a:pt x="7898" y="3424"/>
                              </a:cubicBezTo>
                              <a:cubicBezTo>
                                <a:pt x="7937" y="3424"/>
                                <a:pt x="7969" y="3392"/>
                                <a:pt x="7969" y="3353"/>
                              </a:cubicBezTo>
                              <a:cubicBezTo>
                                <a:pt x="7969" y="3314"/>
                                <a:pt x="7937" y="3282"/>
                                <a:pt x="7898" y="3282"/>
                              </a:cubicBezTo>
                              <a:close/>
                              <a:moveTo>
                                <a:pt x="7898" y="3789"/>
                              </a:moveTo>
                              <a:cubicBezTo>
                                <a:pt x="7859" y="3789"/>
                                <a:pt x="7827" y="3821"/>
                                <a:pt x="7827" y="3860"/>
                              </a:cubicBezTo>
                              <a:cubicBezTo>
                                <a:pt x="7827" y="3899"/>
                                <a:pt x="7859" y="3931"/>
                                <a:pt x="7898" y="3931"/>
                              </a:cubicBezTo>
                              <a:cubicBezTo>
                                <a:pt x="7937" y="3931"/>
                                <a:pt x="7969" y="3899"/>
                                <a:pt x="7969" y="3860"/>
                              </a:cubicBezTo>
                              <a:cubicBezTo>
                                <a:pt x="7969" y="3821"/>
                                <a:pt x="7937" y="3789"/>
                                <a:pt x="7898" y="3789"/>
                              </a:cubicBezTo>
                              <a:close/>
                              <a:moveTo>
                                <a:pt x="7898" y="4042"/>
                              </a:moveTo>
                              <a:cubicBezTo>
                                <a:pt x="7859" y="4042"/>
                                <a:pt x="7827" y="4074"/>
                                <a:pt x="7827" y="4113"/>
                              </a:cubicBezTo>
                              <a:cubicBezTo>
                                <a:pt x="7827" y="4153"/>
                                <a:pt x="7859" y="4184"/>
                                <a:pt x="7898" y="4184"/>
                              </a:cubicBezTo>
                              <a:cubicBezTo>
                                <a:pt x="7937" y="4184"/>
                                <a:pt x="7969" y="4153"/>
                                <a:pt x="7969" y="4113"/>
                              </a:cubicBezTo>
                              <a:cubicBezTo>
                                <a:pt x="7969" y="4074"/>
                                <a:pt x="7937" y="4042"/>
                                <a:pt x="7898" y="4042"/>
                              </a:cubicBezTo>
                              <a:close/>
                              <a:moveTo>
                                <a:pt x="7898" y="4550"/>
                              </a:moveTo>
                              <a:cubicBezTo>
                                <a:pt x="7859" y="4550"/>
                                <a:pt x="7827" y="4582"/>
                                <a:pt x="7827" y="4621"/>
                              </a:cubicBezTo>
                              <a:cubicBezTo>
                                <a:pt x="7827" y="4660"/>
                                <a:pt x="7859" y="4692"/>
                                <a:pt x="7898" y="4692"/>
                              </a:cubicBezTo>
                              <a:cubicBezTo>
                                <a:pt x="7937" y="4692"/>
                                <a:pt x="7969" y="4660"/>
                                <a:pt x="7969" y="4621"/>
                              </a:cubicBezTo>
                              <a:cubicBezTo>
                                <a:pt x="7969" y="4582"/>
                                <a:pt x="7937" y="4550"/>
                                <a:pt x="7898" y="4550"/>
                              </a:cubicBezTo>
                              <a:close/>
                              <a:moveTo>
                                <a:pt x="8152" y="2521"/>
                              </a:moveTo>
                              <a:cubicBezTo>
                                <a:pt x="8113" y="2521"/>
                                <a:pt x="8081" y="2553"/>
                                <a:pt x="8081" y="2592"/>
                              </a:cubicBezTo>
                              <a:cubicBezTo>
                                <a:pt x="8081" y="2631"/>
                                <a:pt x="8113" y="2663"/>
                                <a:pt x="8152" y="2663"/>
                              </a:cubicBezTo>
                              <a:cubicBezTo>
                                <a:pt x="8192" y="2663"/>
                                <a:pt x="8223" y="2631"/>
                                <a:pt x="8223" y="2592"/>
                              </a:cubicBezTo>
                              <a:cubicBezTo>
                                <a:pt x="8223" y="2553"/>
                                <a:pt x="8192" y="2521"/>
                                <a:pt x="8152" y="2521"/>
                              </a:cubicBezTo>
                              <a:close/>
                              <a:moveTo>
                                <a:pt x="8152" y="2267"/>
                              </a:moveTo>
                              <a:cubicBezTo>
                                <a:pt x="8113" y="2267"/>
                                <a:pt x="8081" y="2299"/>
                                <a:pt x="8081" y="2338"/>
                              </a:cubicBezTo>
                              <a:cubicBezTo>
                                <a:pt x="8081" y="2378"/>
                                <a:pt x="8113" y="2409"/>
                                <a:pt x="8152" y="2409"/>
                              </a:cubicBezTo>
                              <a:cubicBezTo>
                                <a:pt x="8192" y="2409"/>
                                <a:pt x="8223" y="2378"/>
                                <a:pt x="8223" y="2338"/>
                              </a:cubicBezTo>
                              <a:cubicBezTo>
                                <a:pt x="8223" y="2299"/>
                                <a:pt x="8192" y="2267"/>
                                <a:pt x="8152" y="2267"/>
                              </a:cubicBezTo>
                              <a:close/>
                              <a:moveTo>
                                <a:pt x="8152" y="2775"/>
                              </a:moveTo>
                              <a:cubicBezTo>
                                <a:pt x="8113" y="2775"/>
                                <a:pt x="8081" y="2806"/>
                                <a:pt x="8081" y="2846"/>
                              </a:cubicBezTo>
                              <a:cubicBezTo>
                                <a:pt x="8081" y="2885"/>
                                <a:pt x="8113" y="2917"/>
                                <a:pt x="8152" y="2917"/>
                              </a:cubicBezTo>
                              <a:cubicBezTo>
                                <a:pt x="8192" y="2917"/>
                                <a:pt x="8223" y="2885"/>
                                <a:pt x="8223" y="2846"/>
                              </a:cubicBezTo>
                              <a:cubicBezTo>
                                <a:pt x="8223" y="2806"/>
                                <a:pt x="8192" y="2775"/>
                                <a:pt x="8152" y="2775"/>
                              </a:cubicBezTo>
                              <a:close/>
                              <a:moveTo>
                                <a:pt x="8152" y="3028"/>
                              </a:moveTo>
                              <a:cubicBezTo>
                                <a:pt x="8113" y="3028"/>
                                <a:pt x="8081" y="3060"/>
                                <a:pt x="8081" y="3099"/>
                              </a:cubicBezTo>
                              <a:cubicBezTo>
                                <a:pt x="8081" y="3138"/>
                                <a:pt x="8113" y="3170"/>
                                <a:pt x="8152" y="3170"/>
                              </a:cubicBezTo>
                              <a:cubicBezTo>
                                <a:pt x="8192" y="3170"/>
                                <a:pt x="8223" y="3138"/>
                                <a:pt x="8223" y="3099"/>
                              </a:cubicBezTo>
                              <a:cubicBezTo>
                                <a:pt x="8223" y="3060"/>
                                <a:pt x="8192" y="3028"/>
                                <a:pt x="8152" y="3028"/>
                              </a:cubicBezTo>
                              <a:close/>
                              <a:moveTo>
                                <a:pt x="8152" y="1760"/>
                              </a:moveTo>
                              <a:cubicBezTo>
                                <a:pt x="8113" y="1760"/>
                                <a:pt x="8081" y="1792"/>
                                <a:pt x="8081" y="1831"/>
                              </a:cubicBezTo>
                              <a:cubicBezTo>
                                <a:pt x="8081" y="1871"/>
                                <a:pt x="8113" y="1902"/>
                                <a:pt x="8152" y="1902"/>
                              </a:cubicBezTo>
                              <a:cubicBezTo>
                                <a:pt x="8192" y="1902"/>
                                <a:pt x="8223" y="1871"/>
                                <a:pt x="8223" y="1831"/>
                              </a:cubicBezTo>
                              <a:cubicBezTo>
                                <a:pt x="8223" y="1792"/>
                                <a:pt x="8192" y="1760"/>
                                <a:pt x="8152" y="1760"/>
                              </a:cubicBezTo>
                              <a:close/>
                              <a:moveTo>
                                <a:pt x="8152" y="2014"/>
                              </a:moveTo>
                              <a:cubicBezTo>
                                <a:pt x="8113" y="2014"/>
                                <a:pt x="8081" y="2046"/>
                                <a:pt x="8081" y="2085"/>
                              </a:cubicBezTo>
                              <a:cubicBezTo>
                                <a:pt x="8081" y="2124"/>
                                <a:pt x="8113" y="2156"/>
                                <a:pt x="8152" y="2156"/>
                              </a:cubicBezTo>
                              <a:cubicBezTo>
                                <a:pt x="8192" y="2156"/>
                                <a:pt x="8223" y="2124"/>
                                <a:pt x="8223" y="2085"/>
                              </a:cubicBezTo>
                              <a:cubicBezTo>
                                <a:pt x="8223" y="2046"/>
                                <a:pt x="8192" y="2014"/>
                                <a:pt x="8152" y="2014"/>
                              </a:cubicBezTo>
                              <a:close/>
                              <a:moveTo>
                                <a:pt x="8152" y="1507"/>
                              </a:moveTo>
                              <a:cubicBezTo>
                                <a:pt x="8113" y="1507"/>
                                <a:pt x="8081" y="1538"/>
                                <a:pt x="8081" y="1578"/>
                              </a:cubicBezTo>
                              <a:cubicBezTo>
                                <a:pt x="8081" y="1617"/>
                                <a:pt x="8113" y="1649"/>
                                <a:pt x="8152" y="1649"/>
                              </a:cubicBezTo>
                              <a:cubicBezTo>
                                <a:pt x="8192" y="1649"/>
                                <a:pt x="8223" y="1617"/>
                                <a:pt x="8223" y="1578"/>
                              </a:cubicBezTo>
                              <a:cubicBezTo>
                                <a:pt x="8223" y="1538"/>
                                <a:pt x="8192" y="1507"/>
                                <a:pt x="8152" y="1507"/>
                              </a:cubicBezTo>
                              <a:close/>
                              <a:moveTo>
                                <a:pt x="8152" y="1253"/>
                              </a:moveTo>
                              <a:cubicBezTo>
                                <a:pt x="8113" y="1253"/>
                                <a:pt x="8081" y="1285"/>
                                <a:pt x="8081" y="1324"/>
                              </a:cubicBezTo>
                              <a:cubicBezTo>
                                <a:pt x="8081" y="1363"/>
                                <a:pt x="8113" y="1395"/>
                                <a:pt x="8152" y="1395"/>
                              </a:cubicBezTo>
                              <a:cubicBezTo>
                                <a:pt x="8192" y="1395"/>
                                <a:pt x="8223" y="1363"/>
                                <a:pt x="8223" y="1324"/>
                              </a:cubicBezTo>
                              <a:cubicBezTo>
                                <a:pt x="8223" y="1285"/>
                                <a:pt x="8192" y="1253"/>
                                <a:pt x="8152" y="1253"/>
                              </a:cubicBezTo>
                              <a:close/>
                              <a:moveTo>
                                <a:pt x="8152" y="3282"/>
                              </a:moveTo>
                              <a:cubicBezTo>
                                <a:pt x="8113" y="3282"/>
                                <a:pt x="8081" y="3314"/>
                                <a:pt x="8081" y="3353"/>
                              </a:cubicBezTo>
                              <a:cubicBezTo>
                                <a:pt x="8081" y="3392"/>
                                <a:pt x="8113" y="3424"/>
                                <a:pt x="8152" y="3424"/>
                              </a:cubicBezTo>
                              <a:cubicBezTo>
                                <a:pt x="8192" y="3424"/>
                                <a:pt x="8223" y="3392"/>
                                <a:pt x="8223" y="3353"/>
                              </a:cubicBezTo>
                              <a:cubicBezTo>
                                <a:pt x="8223" y="3314"/>
                                <a:pt x="8192" y="3282"/>
                                <a:pt x="8152" y="3282"/>
                              </a:cubicBezTo>
                              <a:close/>
                              <a:moveTo>
                                <a:pt x="8152" y="3535"/>
                              </a:moveTo>
                              <a:cubicBezTo>
                                <a:pt x="8113" y="3535"/>
                                <a:pt x="8081" y="3567"/>
                                <a:pt x="8081" y="3606"/>
                              </a:cubicBezTo>
                              <a:cubicBezTo>
                                <a:pt x="8081" y="3645"/>
                                <a:pt x="8113" y="3677"/>
                                <a:pt x="8152" y="3677"/>
                              </a:cubicBezTo>
                              <a:cubicBezTo>
                                <a:pt x="8192" y="3677"/>
                                <a:pt x="8223" y="3645"/>
                                <a:pt x="8223" y="3606"/>
                              </a:cubicBezTo>
                              <a:cubicBezTo>
                                <a:pt x="8223" y="3567"/>
                                <a:pt x="8192" y="3535"/>
                                <a:pt x="8152" y="3535"/>
                              </a:cubicBezTo>
                              <a:close/>
                              <a:moveTo>
                                <a:pt x="8152" y="5057"/>
                              </a:moveTo>
                              <a:cubicBezTo>
                                <a:pt x="8113" y="5057"/>
                                <a:pt x="8081" y="5089"/>
                                <a:pt x="8081" y="5128"/>
                              </a:cubicBezTo>
                              <a:cubicBezTo>
                                <a:pt x="8081" y="5167"/>
                                <a:pt x="8113" y="5199"/>
                                <a:pt x="8152" y="5199"/>
                              </a:cubicBezTo>
                              <a:cubicBezTo>
                                <a:pt x="8192" y="5199"/>
                                <a:pt x="8223" y="5167"/>
                                <a:pt x="8223" y="5128"/>
                              </a:cubicBezTo>
                              <a:cubicBezTo>
                                <a:pt x="8223" y="5089"/>
                                <a:pt x="8192" y="5057"/>
                                <a:pt x="8152" y="5057"/>
                              </a:cubicBezTo>
                              <a:close/>
                              <a:moveTo>
                                <a:pt x="8152" y="5311"/>
                              </a:moveTo>
                              <a:cubicBezTo>
                                <a:pt x="8113" y="5311"/>
                                <a:pt x="8081" y="5342"/>
                                <a:pt x="8081" y="5382"/>
                              </a:cubicBezTo>
                              <a:cubicBezTo>
                                <a:pt x="8081" y="5421"/>
                                <a:pt x="8113" y="5453"/>
                                <a:pt x="8152" y="5453"/>
                              </a:cubicBezTo>
                              <a:cubicBezTo>
                                <a:pt x="8192" y="5453"/>
                                <a:pt x="8223" y="5421"/>
                                <a:pt x="8223" y="5382"/>
                              </a:cubicBezTo>
                              <a:cubicBezTo>
                                <a:pt x="8223" y="5342"/>
                                <a:pt x="8192" y="5311"/>
                                <a:pt x="8152" y="5311"/>
                              </a:cubicBezTo>
                              <a:close/>
                              <a:moveTo>
                                <a:pt x="8152" y="4803"/>
                              </a:moveTo>
                              <a:cubicBezTo>
                                <a:pt x="8113" y="4803"/>
                                <a:pt x="8081" y="4835"/>
                                <a:pt x="8081" y="4874"/>
                              </a:cubicBezTo>
                              <a:cubicBezTo>
                                <a:pt x="8081" y="4914"/>
                                <a:pt x="8113" y="4945"/>
                                <a:pt x="8152" y="4945"/>
                              </a:cubicBezTo>
                              <a:cubicBezTo>
                                <a:pt x="8192" y="4945"/>
                                <a:pt x="8223" y="4914"/>
                                <a:pt x="8223" y="4874"/>
                              </a:cubicBezTo>
                              <a:cubicBezTo>
                                <a:pt x="8223" y="4835"/>
                                <a:pt x="8192" y="4803"/>
                                <a:pt x="8152" y="4803"/>
                              </a:cubicBezTo>
                              <a:close/>
                              <a:moveTo>
                                <a:pt x="8152" y="4550"/>
                              </a:moveTo>
                              <a:cubicBezTo>
                                <a:pt x="8113" y="4550"/>
                                <a:pt x="8081" y="4582"/>
                                <a:pt x="8081" y="4621"/>
                              </a:cubicBezTo>
                              <a:cubicBezTo>
                                <a:pt x="8081" y="4660"/>
                                <a:pt x="8113" y="4692"/>
                                <a:pt x="8152" y="4692"/>
                              </a:cubicBezTo>
                              <a:cubicBezTo>
                                <a:pt x="8192" y="4692"/>
                                <a:pt x="8223" y="4660"/>
                                <a:pt x="8223" y="4621"/>
                              </a:cubicBezTo>
                              <a:cubicBezTo>
                                <a:pt x="8223" y="4582"/>
                                <a:pt x="8192" y="4550"/>
                                <a:pt x="8152" y="4550"/>
                              </a:cubicBezTo>
                              <a:close/>
                              <a:moveTo>
                                <a:pt x="8152" y="4042"/>
                              </a:moveTo>
                              <a:cubicBezTo>
                                <a:pt x="8113" y="4042"/>
                                <a:pt x="8081" y="4074"/>
                                <a:pt x="8081" y="4113"/>
                              </a:cubicBezTo>
                              <a:cubicBezTo>
                                <a:pt x="8081" y="4153"/>
                                <a:pt x="8113" y="4184"/>
                                <a:pt x="8152" y="4184"/>
                              </a:cubicBezTo>
                              <a:cubicBezTo>
                                <a:pt x="8192" y="4184"/>
                                <a:pt x="8223" y="4153"/>
                                <a:pt x="8223" y="4113"/>
                              </a:cubicBezTo>
                              <a:cubicBezTo>
                                <a:pt x="8223" y="4074"/>
                                <a:pt x="8192" y="4042"/>
                                <a:pt x="8152" y="4042"/>
                              </a:cubicBezTo>
                              <a:close/>
                              <a:moveTo>
                                <a:pt x="8152" y="4296"/>
                              </a:moveTo>
                              <a:cubicBezTo>
                                <a:pt x="8113" y="4296"/>
                                <a:pt x="8081" y="4328"/>
                                <a:pt x="8081" y="4367"/>
                              </a:cubicBezTo>
                              <a:cubicBezTo>
                                <a:pt x="8081" y="4406"/>
                                <a:pt x="8113" y="4438"/>
                                <a:pt x="8152" y="4438"/>
                              </a:cubicBezTo>
                              <a:cubicBezTo>
                                <a:pt x="8192" y="4438"/>
                                <a:pt x="8223" y="4406"/>
                                <a:pt x="8223" y="4367"/>
                              </a:cubicBezTo>
                              <a:cubicBezTo>
                                <a:pt x="8223" y="4328"/>
                                <a:pt x="8192" y="4296"/>
                                <a:pt x="8152" y="4296"/>
                              </a:cubicBezTo>
                              <a:close/>
                              <a:moveTo>
                                <a:pt x="8152" y="3789"/>
                              </a:moveTo>
                              <a:cubicBezTo>
                                <a:pt x="8113" y="3789"/>
                                <a:pt x="8081" y="3821"/>
                                <a:pt x="8081" y="3860"/>
                              </a:cubicBezTo>
                              <a:cubicBezTo>
                                <a:pt x="8081" y="3899"/>
                                <a:pt x="8113" y="3931"/>
                                <a:pt x="8152" y="3931"/>
                              </a:cubicBezTo>
                              <a:cubicBezTo>
                                <a:pt x="8192" y="3931"/>
                                <a:pt x="8223" y="3899"/>
                                <a:pt x="8223" y="3860"/>
                              </a:cubicBezTo>
                              <a:cubicBezTo>
                                <a:pt x="8223" y="3821"/>
                                <a:pt x="8192" y="3789"/>
                                <a:pt x="8152" y="3789"/>
                              </a:cubicBezTo>
                              <a:close/>
                              <a:moveTo>
                                <a:pt x="8407" y="2267"/>
                              </a:moveTo>
                              <a:cubicBezTo>
                                <a:pt x="8368" y="2267"/>
                                <a:pt x="8336" y="2299"/>
                                <a:pt x="8336" y="2339"/>
                              </a:cubicBezTo>
                              <a:cubicBezTo>
                                <a:pt x="8336" y="2378"/>
                                <a:pt x="8368" y="2409"/>
                                <a:pt x="8407" y="2409"/>
                              </a:cubicBezTo>
                              <a:cubicBezTo>
                                <a:pt x="8446" y="2409"/>
                                <a:pt x="8478" y="2378"/>
                                <a:pt x="8478" y="2339"/>
                              </a:cubicBezTo>
                              <a:cubicBezTo>
                                <a:pt x="8478" y="2299"/>
                                <a:pt x="8446" y="2267"/>
                                <a:pt x="8407" y="2267"/>
                              </a:cubicBezTo>
                              <a:close/>
                              <a:moveTo>
                                <a:pt x="8407" y="2521"/>
                              </a:moveTo>
                              <a:cubicBezTo>
                                <a:pt x="8368" y="2521"/>
                                <a:pt x="8336" y="2553"/>
                                <a:pt x="8336" y="2592"/>
                              </a:cubicBezTo>
                              <a:cubicBezTo>
                                <a:pt x="8336" y="2631"/>
                                <a:pt x="8368" y="2663"/>
                                <a:pt x="8407" y="2663"/>
                              </a:cubicBezTo>
                              <a:cubicBezTo>
                                <a:pt x="8446" y="2663"/>
                                <a:pt x="8478" y="2631"/>
                                <a:pt x="8478" y="2592"/>
                              </a:cubicBezTo>
                              <a:cubicBezTo>
                                <a:pt x="8478" y="2553"/>
                                <a:pt x="8446" y="2521"/>
                                <a:pt x="8407" y="2521"/>
                              </a:cubicBezTo>
                              <a:close/>
                              <a:moveTo>
                                <a:pt x="8407" y="3282"/>
                              </a:moveTo>
                              <a:cubicBezTo>
                                <a:pt x="8368" y="3282"/>
                                <a:pt x="8336" y="3314"/>
                                <a:pt x="8336" y="3353"/>
                              </a:cubicBezTo>
                              <a:cubicBezTo>
                                <a:pt x="8336" y="3392"/>
                                <a:pt x="8368" y="3424"/>
                                <a:pt x="8407" y="3424"/>
                              </a:cubicBezTo>
                              <a:cubicBezTo>
                                <a:pt x="8446" y="3424"/>
                                <a:pt x="8478" y="3392"/>
                                <a:pt x="8478" y="3353"/>
                              </a:cubicBezTo>
                              <a:cubicBezTo>
                                <a:pt x="8478" y="3314"/>
                                <a:pt x="8446" y="3282"/>
                                <a:pt x="8407" y="3282"/>
                              </a:cubicBezTo>
                              <a:close/>
                              <a:moveTo>
                                <a:pt x="8407" y="3028"/>
                              </a:moveTo>
                              <a:cubicBezTo>
                                <a:pt x="8368" y="3028"/>
                                <a:pt x="8336" y="3060"/>
                                <a:pt x="8336" y="3099"/>
                              </a:cubicBezTo>
                              <a:cubicBezTo>
                                <a:pt x="8336" y="3138"/>
                                <a:pt x="8368" y="3170"/>
                                <a:pt x="8407" y="3170"/>
                              </a:cubicBezTo>
                              <a:cubicBezTo>
                                <a:pt x="8446" y="3170"/>
                                <a:pt x="8478" y="3138"/>
                                <a:pt x="8478" y="3099"/>
                              </a:cubicBezTo>
                              <a:cubicBezTo>
                                <a:pt x="8478" y="3060"/>
                                <a:pt x="8446" y="3028"/>
                                <a:pt x="8407" y="3028"/>
                              </a:cubicBezTo>
                              <a:close/>
                              <a:moveTo>
                                <a:pt x="8407" y="2775"/>
                              </a:moveTo>
                              <a:cubicBezTo>
                                <a:pt x="8368" y="2775"/>
                                <a:pt x="8336" y="2806"/>
                                <a:pt x="8336" y="2846"/>
                              </a:cubicBezTo>
                              <a:cubicBezTo>
                                <a:pt x="8336" y="2885"/>
                                <a:pt x="8368" y="2917"/>
                                <a:pt x="8407" y="2917"/>
                              </a:cubicBezTo>
                              <a:cubicBezTo>
                                <a:pt x="8446" y="2917"/>
                                <a:pt x="8478" y="2885"/>
                                <a:pt x="8478" y="2846"/>
                              </a:cubicBezTo>
                              <a:cubicBezTo>
                                <a:pt x="8478" y="2806"/>
                                <a:pt x="8446" y="2775"/>
                                <a:pt x="8407" y="2775"/>
                              </a:cubicBezTo>
                              <a:close/>
                              <a:moveTo>
                                <a:pt x="8407" y="1253"/>
                              </a:moveTo>
                              <a:cubicBezTo>
                                <a:pt x="8368" y="1253"/>
                                <a:pt x="8336" y="1285"/>
                                <a:pt x="8336" y="1324"/>
                              </a:cubicBezTo>
                              <a:cubicBezTo>
                                <a:pt x="8336" y="1363"/>
                                <a:pt x="8368" y="1395"/>
                                <a:pt x="8407" y="1395"/>
                              </a:cubicBezTo>
                              <a:cubicBezTo>
                                <a:pt x="8446" y="1395"/>
                                <a:pt x="8478" y="1363"/>
                                <a:pt x="8478" y="1324"/>
                              </a:cubicBezTo>
                              <a:cubicBezTo>
                                <a:pt x="8478" y="1285"/>
                                <a:pt x="8446" y="1253"/>
                                <a:pt x="8407" y="1253"/>
                              </a:cubicBezTo>
                              <a:close/>
                              <a:moveTo>
                                <a:pt x="8407" y="5311"/>
                              </a:moveTo>
                              <a:cubicBezTo>
                                <a:pt x="8368" y="5311"/>
                                <a:pt x="8336" y="5342"/>
                                <a:pt x="8336" y="5382"/>
                              </a:cubicBezTo>
                              <a:cubicBezTo>
                                <a:pt x="8336" y="5421"/>
                                <a:pt x="8368" y="5453"/>
                                <a:pt x="8407" y="5453"/>
                              </a:cubicBezTo>
                              <a:cubicBezTo>
                                <a:pt x="8446" y="5453"/>
                                <a:pt x="8478" y="5421"/>
                                <a:pt x="8478" y="5382"/>
                              </a:cubicBezTo>
                              <a:cubicBezTo>
                                <a:pt x="8478" y="5342"/>
                                <a:pt x="8446" y="5311"/>
                                <a:pt x="8407" y="5311"/>
                              </a:cubicBezTo>
                              <a:close/>
                              <a:moveTo>
                                <a:pt x="8407" y="1507"/>
                              </a:moveTo>
                              <a:cubicBezTo>
                                <a:pt x="8368" y="1507"/>
                                <a:pt x="8336" y="1538"/>
                                <a:pt x="8336" y="1578"/>
                              </a:cubicBezTo>
                              <a:cubicBezTo>
                                <a:pt x="8336" y="1617"/>
                                <a:pt x="8368" y="1649"/>
                                <a:pt x="8407" y="1649"/>
                              </a:cubicBezTo>
                              <a:cubicBezTo>
                                <a:pt x="8446" y="1649"/>
                                <a:pt x="8478" y="1617"/>
                                <a:pt x="8478" y="1578"/>
                              </a:cubicBezTo>
                              <a:cubicBezTo>
                                <a:pt x="8478" y="1538"/>
                                <a:pt x="8446" y="1507"/>
                                <a:pt x="8407" y="1507"/>
                              </a:cubicBezTo>
                              <a:close/>
                              <a:moveTo>
                                <a:pt x="8407" y="2014"/>
                              </a:moveTo>
                              <a:cubicBezTo>
                                <a:pt x="8368" y="2014"/>
                                <a:pt x="8336" y="2046"/>
                                <a:pt x="8336" y="2085"/>
                              </a:cubicBezTo>
                              <a:cubicBezTo>
                                <a:pt x="8336" y="2124"/>
                                <a:pt x="8368" y="2156"/>
                                <a:pt x="8407" y="2156"/>
                              </a:cubicBezTo>
                              <a:cubicBezTo>
                                <a:pt x="8446" y="2156"/>
                                <a:pt x="8478" y="2124"/>
                                <a:pt x="8478" y="2085"/>
                              </a:cubicBezTo>
                              <a:cubicBezTo>
                                <a:pt x="8478" y="2046"/>
                                <a:pt x="8446" y="2014"/>
                                <a:pt x="8407" y="2014"/>
                              </a:cubicBezTo>
                              <a:close/>
                              <a:moveTo>
                                <a:pt x="8407" y="1760"/>
                              </a:moveTo>
                              <a:cubicBezTo>
                                <a:pt x="8368" y="1760"/>
                                <a:pt x="8336" y="1792"/>
                                <a:pt x="8336" y="1831"/>
                              </a:cubicBezTo>
                              <a:cubicBezTo>
                                <a:pt x="8336" y="1871"/>
                                <a:pt x="8368" y="1902"/>
                                <a:pt x="8407" y="1902"/>
                              </a:cubicBezTo>
                              <a:cubicBezTo>
                                <a:pt x="8446" y="1902"/>
                                <a:pt x="8478" y="1871"/>
                                <a:pt x="8478" y="1831"/>
                              </a:cubicBezTo>
                              <a:cubicBezTo>
                                <a:pt x="8478" y="1792"/>
                                <a:pt x="8446" y="1760"/>
                                <a:pt x="8407" y="1760"/>
                              </a:cubicBezTo>
                              <a:close/>
                              <a:moveTo>
                                <a:pt x="8407" y="4550"/>
                              </a:moveTo>
                              <a:cubicBezTo>
                                <a:pt x="8368" y="4550"/>
                                <a:pt x="8336" y="4582"/>
                                <a:pt x="8336" y="4621"/>
                              </a:cubicBezTo>
                              <a:cubicBezTo>
                                <a:pt x="8336" y="4660"/>
                                <a:pt x="8368" y="4692"/>
                                <a:pt x="8407" y="4692"/>
                              </a:cubicBezTo>
                              <a:cubicBezTo>
                                <a:pt x="8446" y="4692"/>
                                <a:pt x="8478" y="4660"/>
                                <a:pt x="8478" y="4621"/>
                              </a:cubicBezTo>
                              <a:cubicBezTo>
                                <a:pt x="8478" y="4582"/>
                                <a:pt x="8446" y="4550"/>
                                <a:pt x="8407" y="4550"/>
                              </a:cubicBezTo>
                              <a:close/>
                              <a:moveTo>
                                <a:pt x="8407" y="4803"/>
                              </a:moveTo>
                              <a:cubicBezTo>
                                <a:pt x="8368" y="4803"/>
                                <a:pt x="8336" y="4835"/>
                                <a:pt x="8336" y="4874"/>
                              </a:cubicBezTo>
                              <a:cubicBezTo>
                                <a:pt x="8336" y="4914"/>
                                <a:pt x="8368" y="4945"/>
                                <a:pt x="8407" y="4945"/>
                              </a:cubicBezTo>
                              <a:cubicBezTo>
                                <a:pt x="8446" y="4945"/>
                                <a:pt x="8478" y="4914"/>
                                <a:pt x="8478" y="4874"/>
                              </a:cubicBezTo>
                              <a:cubicBezTo>
                                <a:pt x="8478" y="4835"/>
                                <a:pt x="8446" y="4803"/>
                                <a:pt x="8407" y="4803"/>
                              </a:cubicBezTo>
                              <a:close/>
                              <a:moveTo>
                                <a:pt x="8407" y="4296"/>
                              </a:moveTo>
                              <a:cubicBezTo>
                                <a:pt x="8368" y="4296"/>
                                <a:pt x="8336" y="4328"/>
                                <a:pt x="8336" y="4367"/>
                              </a:cubicBezTo>
                              <a:cubicBezTo>
                                <a:pt x="8336" y="4406"/>
                                <a:pt x="8368" y="4438"/>
                                <a:pt x="8407" y="4438"/>
                              </a:cubicBezTo>
                              <a:cubicBezTo>
                                <a:pt x="8446" y="4438"/>
                                <a:pt x="8478" y="4406"/>
                                <a:pt x="8478" y="4367"/>
                              </a:cubicBezTo>
                              <a:cubicBezTo>
                                <a:pt x="8478" y="4328"/>
                                <a:pt x="8446" y="4296"/>
                                <a:pt x="8407" y="4296"/>
                              </a:cubicBezTo>
                              <a:close/>
                              <a:moveTo>
                                <a:pt x="8407" y="3789"/>
                              </a:moveTo>
                              <a:cubicBezTo>
                                <a:pt x="8368" y="3789"/>
                                <a:pt x="8336" y="3821"/>
                                <a:pt x="8336" y="3860"/>
                              </a:cubicBezTo>
                              <a:cubicBezTo>
                                <a:pt x="8336" y="3899"/>
                                <a:pt x="8368" y="3931"/>
                                <a:pt x="8407" y="3931"/>
                              </a:cubicBezTo>
                              <a:cubicBezTo>
                                <a:pt x="8446" y="3931"/>
                                <a:pt x="8478" y="3899"/>
                                <a:pt x="8478" y="3860"/>
                              </a:cubicBezTo>
                              <a:cubicBezTo>
                                <a:pt x="8478" y="3821"/>
                                <a:pt x="8446" y="3789"/>
                                <a:pt x="8407" y="3789"/>
                              </a:cubicBezTo>
                              <a:close/>
                              <a:moveTo>
                                <a:pt x="8407" y="3535"/>
                              </a:moveTo>
                              <a:cubicBezTo>
                                <a:pt x="8368" y="3535"/>
                                <a:pt x="8336" y="3567"/>
                                <a:pt x="8336" y="3606"/>
                              </a:cubicBezTo>
                              <a:cubicBezTo>
                                <a:pt x="8336" y="3646"/>
                                <a:pt x="8368" y="3677"/>
                                <a:pt x="8407" y="3677"/>
                              </a:cubicBezTo>
                              <a:cubicBezTo>
                                <a:pt x="8446" y="3677"/>
                                <a:pt x="8478" y="3646"/>
                                <a:pt x="8478" y="3606"/>
                              </a:cubicBezTo>
                              <a:cubicBezTo>
                                <a:pt x="8478" y="3567"/>
                                <a:pt x="8446" y="3535"/>
                                <a:pt x="8407" y="3535"/>
                              </a:cubicBezTo>
                              <a:close/>
                              <a:moveTo>
                                <a:pt x="8407" y="5057"/>
                              </a:moveTo>
                              <a:cubicBezTo>
                                <a:pt x="8368" y="5057"/>
                                <a:pt x="8336" y="5089"/>
                                <a:pt x="8336" y="5128"/>
                              </a:cubicBezTo>
                              <a:cubicBezTo>
                                <a:pt x="8336" y="5167"/>
                                <a:pt x="8368" y="5199"/>
                                <a:pt x="8407" y="5199"/>
                              </a:cubicBezTo>
                              <a:cubicBezTo>
                                <a:pt x="8446" y="5199"/>
                                <a:pt x="8478" y="5167"/>
                                <a:pt x="8478" y="5128"/>
                              </a:cubicBezTo>
                              <a:cubicBezTo>
                                <a:pt x="8478" y="5089"/>
                                <a:pt x="8446" y="5057"/>
                                <a:pt x="8407" y="5057"/>
                              </a:cubicBezTo>
                              <a:close/>
                              <a:moveTo>
                                <a:pt x="8407" y="4042"/>
                              </a:moveTo>
                              <a:cubicBezTo>
                                <a:pt x="8368" y="4042"/>
                                <a:pt x="8336" y="4074"/>
                                <a:pt x="8336" y="4113"/>
                              </a:cubicBezTo>
                              <a:cubicBezTo>
                                <a:pt x="8336" y="4153"/>
                                <a:pt x="8368" y="4184"/>
                                <a:pt x="8407" y="4184"/>
                              </a:cubicBezTo>
                              <a:cubicBezTo>
                                <a:pt x="8446" y="4184"/>
                                <a:pt x="8478" y="4153"/>
                                <a:pt x="8478" y="4113"/>
                              </a:cubicBezTo>
                              <a:cubicBezTo>
                                <a:pt x="8478" y="4074"/>
                                <a:pt x="8446" y="4042"/>
                                <a:pt x="8407" y="4042"/>
                              </a:cubicBezTo>
                              <a:close/>
                              <a:moveTo>
                                <a:pt x="8662" y="1253"/>
                              </a:moveTo>
                              <a:cubicBezTo>
                                <a:pt x="8622" y="1253"/>
                                <a:pt x="8591" y="1285"/>
                                <a:pt x="8591" y="1324"/>
                              </a:cubicBezTo>
                              <a:cubicBezTo>
                                <a:pt x="8591" y="1363"/>
                                <a:pt x="8622" y="1395"/>
                                <a:pt x="8662" y="1395"/>
                              </a:cubicBezTo>
                              <a:cubicBezTo>
                                <a:pt x="8701" y="1395"/>
                                <a:pt x="8733" y="1363"/>
                                <a:pt x="8733" y="1324"/>
                              </a:cubicBezTo>
                              <a:cubicBezTo>
                                <a:pt x="8733" y="1285"/>
                                <a:pt x="8701" y="1253"/>
                                <a:pt x="8662" y="1253"/>
                              </a:cubicBezTo>
                              <a:close/>
                              <a:moveTo>
                                <a:pt x="8662" y="2267"/>
                              </a:moveTo>
                              <a:cubicBezTo>
                                <a:pt x="8622" y="2267"/>
                                <a:pt x="8591" y="2299"/>
                                <a:pt x="8591" y="2338"/>
                              </a:cubicBezTo>
                              <a:cubicBezTo>
                                <a:pt x="8591" y="2378"/>
                                <a:pt x="8622" y="2409"/>
                                <a:pt x="8662" y="2409"/>
                              </a:cubicBezTo>
                              <a:cubicBezTo>
                                <a:pt x="8701" y="2409"/>
                                <a:pt x="8733" y="2378"/>
                                <a:pt x="8733" y="2338"/>
                              </a:cubicBezTo>
                              <a:cubicBezTo>
                                <a:pt x="8733" y="2299"/>
                                <a:pt x="8701" y="2267"/>
                                <a:pt x="8662" y="2267"/>
                              </a:cubicBezTo>
                              <a:close/>
                              <a:moveTo>
                                <a:pt x="8662" y="2775"/>
                              </a:moveTo>
                              <a:cubicBezTo>
                                <a:pt x="8622" y="2775"/>
                                <a:pt x="8591" y="2806"/>
                                <a:pt x="8591" y="2846"/>
                              </a:cubicBezTo>
                              <a:cubicBezTo>
                                <a:pt x="8591" y="2885"/>
                                <a:pt x="8622" y="2917"/>
                                <a:pt x="8662" y="2917"/>
                              </a:cubicBezTo>
                              <a:cubicBezTo>
                                <a:pt x="8701" y="2917"/>
                                <a:pt x="8733" y="2885"/>
                                <a:pt x="8733" y="2846"/>
                              </a:cubicBezTo>
                              <a:cubicBezTo>
                                <a:pt x="8733" y="2806"/>
                                <a:pt x="8701" y="2775"/>
                                <a:pt x="8662" y="2775"/>
                              </a:cubicBezTo>
                              <a:close/>
                              <a:moveTo>
                                <a:pt x="8662" y="3028"/>
                              </a:moveTo>
                              <a:cubicBezTo>
                                <a:pt x="8622" y="3028"/>
                                <a:pt x="8591" y="3060"/>
                                <a:pt x="8591" y="3099"/>
                              </a:cubicBezTo>
                              <a:cubicBezTo>
                                <a:pt x="8591" y="3138"/>
                                <a:pt x="8622" y="3170"/>
                                <a:pt x="8662" y="3170"/>
                              </a:cubicBezTo>
                              <a:cubicBezTo>
                                <a:pt x="8701" y="3170"/>
                                <a:pt x="8733" y="3138"/>
                                <a:pt x="8733" y="3099"/>
                              </a:cubicBezTo>
                              <a:cubicBezTo>
                                <a:pt x="8733" y="3060"/>
                                <a:pt x="8701" y="3028"/>
                                <a:pt x="8662" y="3028"/>
                              </a:cubicBezTo>
                              <a:close/>
                              <a:moveTo>
                                <a:pt x="8662" y="3282"/>
                              </a:moveTo>
                              <a:cubicBezTo>
                                <a:pt x="8622" y="3282"/>
                                <a:pt x="8591" y="3314"/>
                                <a:pt x="8591" y="3353"/>
                              </a:cubicBezTo>
                              <a:cubicBezTo>
                                <a:pt x="8591" y="3392"/>
                                <a:pt x="8622" y="3424"/>
                                <a:pt x="8662" y="3424"/>
                              </a:cubicBezTo>
                              <a:cubicBezTo>
                                <a:pt x="8701" y="3424"/>
                                <a:pt x="8733" y="3392"/>
                                <a:pt x="8733" y="3353"/>
                              </a:cubicBezTo>
                              <a:cubicBezTo>
                                <a:pt x="8733" y="3314"/>
                                <a:pt x="8701" y="3282"/>
                                <a:pt x="8662" y="3282"/>
                              </a:cubicBezTo>
                              <a:close/>
                              <a:moveTo>
                                <a:pt x="8662" y="1760"/>
                              </a:moveTo>
                              <a:cubicBezTo>
                                <a:pt x="8622" y="1760"/>
                                <a:pt x="8591" y="1792"/>
                                <a:pt x="8591" y="1831"/>
                              </a:cubicBezTo>
                              <a:cubicBezTo>
                                <a:pt x="8591" y="1871"/>
                                <a:pt x="8622" y="1902"/>
                                <a:pt x="8662" y="1902"/>
                              </a:cubicBezTo>
                              <a:cubicBezTo>
                                <a:pt x="8701" y="1902"/>
                                <a:pt x="8733" y="1871"/>
                                <a:pt x="8733" y="1831"/>
                              </a:cubicBezTo>
                              <a:cubicBezTo>
                                <a:pt x="8733" y="1792"/>
                                <a:pt x="8701" y="1760"/>
                                <a:pt x="8662" y="1760"/>
                              </a:cubicBezTo>
                              <a:close/>
                              <a:moveTo>
                                <a:pt x="8662" y="1507"/>
                              </a:moveTo>
                              <a:cubicBezTo>
                                <a:pt x="8622" y="1507"/>
                                <a:pt x="8591" y="1538"/>
                                <a:pt x="8591" y="1578"/>
                              </a:cubicBezTo>
                              <a:cubicBezTo>
                                <a:pt x="8591" y="1617"/>
                                <a:pt x="8622" y="1649"/>
                                <a:pt x="8662" y="1649"/>
                              </a:cubicBezTo>
                              <a:cubicBezTo>
                                <a:pt x="8701" y="1649"/>
                                <a:pt x="8733" y="1617"/>
                                <a:pt x="8733" y="1578"/>
                              </a:cubicBezTo>
                              <a:cubicBezTo>
                                <a:pt x="8733" y="1538"/>
                                <a:pt x="8701" y="1507"/>
                                <a:pt x="8662" y="1507"/>
                              </a:cubicBezTo>
                              <a:close/>
                              <a:moveTo>
                                <a:pt x="8662" y="2014"/>
                              </a:moveTo>
                              <a:cubicBezTo>
                                <a:pt x="8622" y="2014"/>
                                <a:pt x="8591" y="2046"/>
                                <a:pt x="8591" y="2085"/>
                              </a:cubicBezTo>
                              <a:cubicBezTo>
                                <a:pt x="8591" y="2124"/>
                                <a:pt x="8622" y="2156"/>
                                <a:pt x="8662" y="2156"/>
                              </a:cubicBezTo>
                              <a:cubicBezTo>
                                <a:pt x="8701" y="2156"/>
                                <a:pt x="8733" y="2124"/>
                                <a:pt x="8733" y="2085"/>
                              </a:cubicBezTo>
                              <a:cubicBezTo>
                                <a:pt x="8733" y="2046"/>
                                <a:pt x="8701" y="2014"/>
                                <a:pt x="8662" y="2014"/>
                              </a:cubicBezTo>
                              <a:close/>
                              <a:moveTo>
                                <a:pt x="8662" y="2521"/>
                              </a:moveTo>
                              <a:cubicBezTo>
                                <a:pt x="8622" y="2521"/>
                                <a:pt x="8591" y="2553"/>
                                <a:pt x="8591" y="2592"/>
                              </a:cubicBezTo>
                              <a:cubicBezTo>
                                <a:pt x="8591" y="2631"/>
                                <a:pt x="8622" y="2663"/>
                                <a:pt x="8662" y="2663"/>
                              </a:cubicBezTo>
                              <a:cubicBezTo>
                                <a:pt x="8701" y="2663"/>
                                <a:pt x="8733" y="2631"/>
                                <a:pt x="8733" y="2592"/>
                              </a:cubicBezTo>
                              <a:cubicBezTo>
                                <a:pt x="8733" y="2553"/>
                                <a:pt x="8701" y="2521"/>
                                <a:pt x="8662" y="2521"/>
                              </a:cubicBezTo>
                              <a:close/>
                              <a:moveTo>
                                <a:pt x="8662" y="4803"/>
                              </a:moveTo>
                              <a:cubicBezTo>
                                <a:pt x="8622" y="4803"/>
                                <a:pt x="8591" y="4835"/>
                                <a:pt x="8591" y="4874"/>
                              </a:cubicBezTo>
                              <a:cubicBezTo>
                                <a:pt x="8591" y="4914"/>
                                <a:pt x="8622" y="4945"/>
                                <a:pt x="8662" y="4945"/>
                              </a:cubicBezTo>
                              <a:cubicBezTo>
                                <a:pt x="8701" y="4945"/>
                                <a:pt x="8733" y="4914"/>
                                <a:pt x="8733" y="4874"/>
                              </a:cubicBezTo>
                              <a:cubicBezTo>
                                <a:pt x="8733" y="4835"/>
                                <a:pt x="8701" y="4803"/>
                                <a:pt x="8662" y="4803"/>
                              </a:cubicBezTo>
                              <a:close/>
                              <a:moveTo>
                                <a:pt x="8662" y="5057"/>
                              </a:moveTo>
                              <a:cubicBezTo>
                                <a:pt x="8622" y="5057"/>
                                <a:pt x="8591" y="5089"/>
                                <a:pt x="8591" y="5128"/>
                              </a:cubicBezTo>
                              <a:cubicBezTo>
                                <a:pt x="8591" y="5167"/>
                                <a:pt x="8622" y="5199"/>
                                <a:pt x="8662" y="5199"/>
                              </a:cubicBezTo>
                              <a:cubicBezTo>
                                <a:pt x="8701" y="5199"/>
                                <a:pt x="8733" y="5167"/>
                                <a:pt x="8733" y="5128"/>
                              </a:cubicBezTo>
                              <a:cubicBezTo>
                                <a:pt x="8733" y="5089"/>
                                <a:pt x="8701" y="5057"/>
                                <a:pt x="8662" y="5057"/>
                              </a:cubicBezTo>
                              <a:close/>
                              <a:moveTo>
                                <a:pt x="8662" y="5311"/>
                              </a:moveTo>
                              <a:cubicBezTo>
                                <a:pt x="8622" y="5311"/>
                                <a:pt x="8591" y="5342"/>
                                <a:pt x="8591" y="5382"/>
                              </a:cubicBezTo>
                              <a:cubicBezTo>
                                <a:pt x="8591" y="5421"/>
                                <a:pt x="8622" y="5453"/>
                                <a:pt x="8662" y="5453"/>
                              </a:cubicBezTo>
                              <a:cubicBezTo>
                                <a:pt x="8701" y="5453"/>
                                <a:pt x="8733" y="5421"/>
                                <a:pt x="8733" y="5382"/>
                              </a:cubicBezTo>
                              <a:cubicBezTo>
                                <a:pt x="8733" y="5342"/>
                                <a:pt x="8701" y="5311"/>
                                <a:pt x="8662" y="5311"/>
                              </a:cubicBezTo>
                              <a:close/>
                              <a:moveTo>
                                <a:pt x="8662" y="3535"/>
                              </a:moveTo>
                              <a:cubicBezTo>
                                <a:pt x="8622" y="3535"/>
                                <a:pt x="8591" y="3567"/>
                                <a:pt x="8591" y="3606"/>
                              </a:cubicBezTo>
                              <a:cubicBezTo>
                                <a:pt x="8591" y="3646"/>
                                <a:pt x="8622" y="3677"/>
                                <a:pt x="8662" y="3677"/>
                              </a:cubicBezTo>
                              <a:cubicBezTo>
                                <a:pt x="8701" y="3677"/>
                                <a:pt x="8733" y="3646"/>
                                <a:pt x="8733" y="3606"/>
                              </a:cubicBezTo>
                              <a:cubicBezTo>
                                <a:pt x="8733" y="3567"/>
                                <a:pt x="8701" y="3535"/>
                                <a:pt x="8662" y="3535"/>
                              </a:cubicBezTo>
                              <a:close/>
                              <a:moveTo>
                                <a:pt x="8662" y="4550"/>
                              </a:moveTo>
                              <a:cubicBezTo>
                                <a:pt x="8622" y="4550"/>
                                <a:pt x="8591" y="4582"/>
                                <a:pt x="8591" y="4621"/>
                              </a:cubicBezTo>
                              <a:cubicBezTo>
                                <a:pt x="8591" y="4660"/>
                                <a:pt x="8622" y="4692"/>
                                <a:pt x="8662" y="4692"/>
                              </a:cubicBezTo>
                              <a:cubicBezTo>
                                <a:pt x="8701" y="4692"/>
                                <a:pt x="8733" y="4660"/>
                                <a:pt x="8733" y="4621"/>
                              </a:cubicBezTo>
                              <a:cubicBezTo>
                                <a:pt x="8733" y="4582"/>
                                <a:pt x="8701" y="4550"/>
                                <a:pt x="8662" y="4550"/>
                              </a:cubicBezTo>
                              <a:close/>
                              <a:moveTo>
                                <a:pt x="8662" y="3789"/>
                              </a:moveTo>
                              <a:cubicBezTo>
                                <a:pt x="8622" y="3789"/>
                                <a:pt x="8591" y="3821"/>
                                <a:pt x="8591" y="3860"/>
                              </a:cubicBezTo>
                              <a:cubicBezTo>
                                <a:pt x="8591" y="3899"/>
                                <a:pt x="8622" y="3931"/>
                                <a:pt x="8662" y="3931"/>
                              </a:cubicBezTo>
                              <a:cubicBezTo>
                                <a:pt x="8701" y="3931"/>
                                <a:pt x="8733" y="3899"/>
                                <a:pt x="8733" y="3860"/>
                              </a:cubicBezTo>
                              <a:cubicBezTo>
                                <a:pt x="8733" y="3821"/>
                                <a:pt x="8701" y="3789"/>
                                <a:pt x="8662" y="3789"/>
                              </a:cubicBezTo>
                              <a:close/>
                              <a:moveTo>
                                <a:pt x="8662" y="4296"/>
                              </a:moveTo>
                              <a:cubicBezTo>
                                <a:pt x="8622" y="4296"/>
                                <a:pt x="8591" y="4328"/>
                                <a:pt x="8591" y="4367"/>
                              </a:cubicBezTo>
                              <a:cubicBezTo>
                                <a:pt x="8591" y="4406"/>
                                <a:pt x="8622" y="4438"/>
                                <a:pt x="8662" y="4438"/>
                              </a:cubicBezTo>
                              <a:cubicBezTo>
                                <a:pt x="8701" y="4438"/>
                                <a:pt x="8733" y="4406"/>
                                <a:pt x="8733" y="4367"/>
                              </a:cubicBezTo>
                              <a:cubicBezTo>
                                <a:pt x="8733" y="4328"/>
                                <a:pt x="8701" y="4296"/>
                                <a:pt x="8662" y="4296"/>
                              </a:cubicBezTo>
                              <a:close/>
                              <a:moveTo>
                                <a:pt x="8662" y="4042"/>
                              </a:moveTo>
                              <a:cubicBezTo>
                                <a:pt x="8622" y="4042"/>
                                <a:pt x="8591" y="4074"/>
                                <a:pt x="8591" y="4113"/>
                              </a:cubicBezTo>
                              <a:cubicBezTo>
                                <a:pt x="8591" y="4153"/>
                                <a:pt x="8622" y="4184"/>
                                <a:pt x="8662" y="4184"/>
                              </a:cubicBezTo>
                              <a:cubicBezTo>
                                <a:pt x="8701" y="4184"/>
                                <a:pt x="8733" y="4153"/>
                                <a:pt x="8733" y="4113"/>
                              </a:cubicBezTo>
                              <a:cubicBezTo>
                                <a:pt x="8733" y="4074"/>
                                <a:pt x="8701" y="4042"/>
                                <a:pt x="8662" y="4042"/>
                              </a:cubicBezTo>
                              <a:close/>
                              <a:moveTo>
                                <a:pt x="18" y="761"/>
                              </a:moveTo>
                              <a:cubicBezTo>
                                <a:pt x="12" y="761"/>
                                <a:pt x="6" y="762"/>
                                <a:pt x="0" y="763"/>
                              </a:cubicBezTo>
                              <a:cubicBezTo>
                                <a:pt x="0" y="900"/>
                                <a:pt x="0" y="900"/>
                                <a:pt x="0" y="900"/>
                              </a:cubicBezTo>
                              <a:cubicBezTo>
                                <a:pt x="6" y="901"/>
                                <a:pt x="12" y="902"/>
                                <a:pt x="18" y="902"/>
                              </a:cubicBezTo>
                              <a:cubicBezTo>
                                <a:pt x="58" y="902"/>
                                <a:pt x="89" y="871"/>
                                <a:pt x="89" y="831"/>
                              </a:cubicBezTo>
                              <a:cubicBezTo>
                                <a:pt x="89" y="792"/>
                                <a:pt x="58" y="761"/>
                                <a:pt x="18" y="761"/>
                              </a:cubicBezTo>
                              <a:close/>
                              <a:moveTo>
                                <a:pt x="18" y="507"/>
                              </a:moveTo>
                              <a:cubicBezTo>
                                <a:pt x="12" y="507"/>
                                <a:pt x="6" y="508"/>
                                <a:pt x="0" y="510"/>
                              </a:cubicBezTo>
                              <a:cubicBezTo>
                                <a:pt x="0" y="646"/>
                                <a:pt x="0" y="646"/>
                                <a:pt x="0" y="646"/>
                              </a:cubicBezTo>
                              <a:cubicBezTo>
                                <a:pt x="6" y="648"/>
                                <a:pt x="12" y="649"/>
                                <a:pt x="18" y="649"/>
                              </a:cubicBezTo>
                              <a:cubicBezTo>
                                <a:pt x="58" y="649"/>
                                <a:pt x="89" y="617"/>
                                <a:pt x="89" y="578"/>
                              </a:cubicBezTo>
                              <a:cubicBezTo>
                                <a:pt x="89" y="539"/>
                                <a:pt x="58" y="507"/>
                                <a:pt x="18" y="507"/>
                              </a:cubicBezTo>
                              <a:close/>
                              <a:moveTo>
                                <a:pt x="18" y="0"/>
                              </a:moveTo>
                              <a:cubicBezTo>
                                <a:pt x="12" y="0"/>
                                <a:pt x="6" y="1"/>
                                <a:pt x="0" y="2"/>
                              </a:cubicBezTo>
                              <a:cubicBezTo>
                                <a:pt x="0" y="139"/>
                                <a:pt x="0" y="139"/>
                                <a:pt x="0" y="139"/>
                              </a:cubicBezTo>
                              <a:cubicBezTo>
                                <a:pt x="6" y="141"/>
                                <a:pt x="12" y="142"/>
                                <a:pt x="18" y="142"/>
                              </a:cubicBezTo>
                              <a:cubicBezTo>
                                <a:pt x="58" y="142"/>
                                <a:pt x="89" y="110"/>
                                <a:pt x="89" y="71"/>
                              </a:cubicBezTo>
                              <a:cubicBezTo>
                                <a:pt x="89" y="31"/>
                                <a:pt x="58" y="0"/>
                                <a:pt x="18" y="0"/>
                              </a:cubicBezTo>
                              <a:close/>
                              <a:moveTo>
                                <a:pt x="18" y="253"/>
                              </a:moveTo>
                              <a:cubicBezTo>
                                <a:pt x="12" y="253"/>
                                <a:pt x="6" y="254"/>
                                <a:pt x="0" y="256"/>
                              </a:cubicBezTo>
                              <a:cubicBezTo>
                                <a:pt x="0" y="393"/>
                                <a:pt x="0" y="393"/>
                                <a:pt x="0" y="393"/>
                              </a:cubicBezTo>
                              <a:cubicBezTo>
                                <a:pt x="6" y="394"/>
                                <a:pt x="12" y="395"/>
                                <a:pt x="18" y="395"/>
                              </a:cubicBezTo>
                              <a:cubicBezTo>
                                <a:pt x="58" y="395"/>
                                <a:pt x="89" y="364"/>
                                <a:pt x="89" y="324"/>
                              </a:cubicBezTo>
                              <a:cubicBezTo>
                                <a:pt x="89" y="285"/>
                                <a:pt x="58" y="253"/>
                                <a:pt x="18" y="253"/>
                              </a:cubicBezTo>
                              <a:close/>
                              <a:moveTo>
                                <a:pt x="18" y="1014"/>
                              </a:moveTo>
                              <a:cubicBezTo>
                                <a:pt x="12" y="1014"/>
                                <a:pt x="6" y="1015"/>
                                <a:pt x="0" y="1017"/>
                              </a:cubicBezTo>
                              <a:cubicBezTo>
                                <a:pt x="0" y="1154"/>
                                <a:pt x="0" y="1154"/>
                                <a:pt x="0" y="1154"/>
                              </a:cubicBezTo>
                              <a:cubicBezTo>
                                <a:pt x="6" y="1155"/>
                                <a:pt x="12" y="1156"/>
                                <a:pt x="18" y="1156"/>
                              </a:cubicBezTo>
                              <a:cubicBezTo>
                                <a:pt x="58" y="1156"/>
                                <a:pt x="89" y="1125"/>
                                <a:pt x="89" y="1085"/>
                              </a:cubicBezTo>
                              <a:cubicBezTo>
                                <a:pt x="89" y="1046"/>
                                <a:pt x="58" y="1014"/>
                                <a:pt x="18" y="1014"/>
                              </a:cubicBezTo>
                              <a:close/>
                              <a:moveTo>
                                <a:pt x="273" y="253"/>
                              </a:moveTo>
                              <a:cubicBezTo>
                                <a:pt x="234" y="253"/>
                                <a:pt x="202" y="285"/>
                                <a:pt x="202" y="324"/>
                              </a:cubicBezTo>
                              <a:cubicBezTo>
                                <a:pt x="202" y="364"/>
                                <a:pt x="234" y="395"/>
                                <a:pt x="273" y="395"/>
                              </a:cubicBezTo>
                              <a:cubicBezTo>
                                <a:pt x="312" y="395"/>
                                <a:pt x="344" y="364"/>
                                <a:pt x="344" y="324"/>
                              </a:cubicBezTo>
                              <a:cubicBezTo>
                                <a:pt x="344" y="285"/>
                                <a:pt x="312" y="253"/>
                                <a:pt x="273" y="253"/>
                              </a:cubicBezTo>
                              <a:close/>
                              <a:moveTo>
                                <a:pt x="273" y="507"/>
                              </a:moveTo>
                              <a:cubicBezTo>
                                <a:pt x="234" y="507"/>
                                <a:pt x="202" y="539"/>
                                <a:pt x="202" y="578"/>
                              </a:cubicBezTo>
                              <a:cubicBezTo>
                                <a:pt x="202" y="617"/>
                                <a:pt x="234" y="649"/>
                                <a:pt x="273" y="649"/>
                              </a:cubicBezTo>
                              <a:cubicBezTo>
                                <a:pt x="312" y="649"/>
                                <a:pt x="344" y="617"/>
                                <a:pt x="344" y="578"/>
                              </a:cubicBezTo>
                              <a:cubicBezTo>
                                <a:pt x="344" y="539"/>
                                <a:pt x="312" y="507"/>
                                <a:pt x="273" y="507"/>
                              </a:cubicBezTo>
                              <a:close/>
                              <a:moveTo>
                                <a:pt x="273" y="0"/>
                              </a:moveTo>
                              <a:cubicBezTo>
                                <a:pt x="234" y="0"/>
                                <a:pt x="202" y="31"/>
                                <a:pt x="202" y="71"/>
                              </a:cubicBezTo>
                              <a:cubicBezTo>
                                <a:pt x="202" y="110"/>
                                <a:pt x="234" y="142"/>
                                <a:pt x="273" y="142"/>
                              </a:cubicBezTo>
                              <a:cubicBezTo>
                                <a:pt x="312" y="142"/>
                                <a:pt x="344" y="110"/>
                                <a:pt x="344" y="71"/>
                              </a:cubicBezTo>
                              <a:cubicBezTo>
                                <a:pt x="344" y="31"/>
                                <a:pt x="312" y="0"/>
                                <a:pt x="273" y="0"/>
                              </a:cubicBezTo>
                              <a:close/>
                              <a:moveTo>
                                <a:pt x="273" y="1014"/>
                              </a:moveTo>
                              <a:cubicBezTo>
                                <a:pt x="234" y="1014"/>
                                <a:pt x="202" y="1046"/>
                                <a:pt x="202" y="1085"/>
                              </a:cubicBezTo>
                              <a:cubicBezTo>
                                <a:pt x="202" y="1124"/>
                                <a:pt x="234" y="1156"/>
                                <a:pt x="273" y="1156"/>
                              </a:cubicBezTo>
                              <a:cubicBezTo>
                                <a:pt x="312" y="1156"/>
                                <a:pt x="344" y="1124"/>
                                <a:pt x="344" y="1085"/>
                              </a:cubicBezTo>
                              <a:cubicBezTo>
                                <a:pt x="344" y="1046"/>
                                <a:pt x="312" y="1014"/>
                                <a:pt x="273" y="1014"/>
                              </a:cubicBezTo>
                              <a:close/>
                              <a:moveTo>
                                <a:pt x="273" y="760"/>
                              </a:moveTo>
                              <a:cubicBezTo>
                                <a:pt x="234" y="760"/>
                                <a:pt x="202" y="792"/>
                                <a:pt x="202" y="832"/>
                              </a:cubicBezTo>
                              <a:cubicBezTo>
                                <a:pt x="202" y="871"/>
                                <a:pt x="234" y="903"/>
                                <a:pt x="273" y="903"/>
                              </a:cubicBezTo>
                              <a:cubicBezTo>
                                <a:pt x="312" y="903"/>
                                <a:pt x="344" y="871"/>
                                <a:pt x="344" y="832"/>
                              </a:cubicBezTo>
                              <a:cubicBezTo>
                                <a:pt x="344" y="792"/>
                                <a:pt x="312" y="760"/>
                                <a:pt x="273" y="760"/>
                              </a:cubicBezTo>
                              <a:close/>
                              <a:moveTo>
                                <a:pt x="528" y="1014"/>
                              </a:moveTo>
                              <a:cubicBezTo>
                                <a:pt x="488" y="1014"/>
                                <a:pt x="457" y="1046"/>
                                <a:pt x="457" y="1085"/>
                              </a:cubicBezTo>
                              <a:cubicBezTo>
                                <a:pt x="457" y="1124"/>
                                <a:pt x="488" y="1156"/>
                                <a:pt x="528" y="1156"/>
                              </a:cubicBezTo>
                              <a:cubicBezTo>
                                <a:pt x="567" y="1156"/>
                                <a:pt x="599" y="1124"/>
                                <a:pt x="599" y="1085"/>
                              </a:cubicBezTo>
                              <a:cubicBezTo>
                                <a:pt x="599" y="1046"/>
                                <a:pt x="567" y="1014"/>
                                <a:pt x="528" y="1014"/>
                              </a:cubicBezTo>
                              <a:close/>
                              <a:moveTo>
                                <a:pt x="528" y="507"/>
                              </a:moveTo>
                              <a:cubicBezTo>
                                <a:pt x="488" y="507"/>
                                <a:pt x="457" y="539"/>
                                <a:pt x="457" y="578"/>
                              </a:cubicBezTo>
                              <a:cubicBezTo>
                                <a:pt x="457" y="617"/>
                                <a:pt x="488" y="649"/>
                                <a:pt x="528" y="649"/>
                              </a:cubicBezTo>
                              <a:cubicBezTo>
                                <a:pt x="567" y="649"/>
                                <a:pt x="599" y="617"/>
                                <a:pt x="599" y="578"/>
                              </a:cubicBezTo>
                              <a:cubicBezTo>
                                <a:pt x="599" y="539"/>
                                <a:pt x="567" y="507"/>
                                <a:pt x="528" y="507"/>
                              </a:cubicBezTo>
                              <a:close/>
                              <a:moveTo>
                                <a:pt x="528" y="0"/>
                              </a:moveTo>
                              <a:cubicBezTo>
                                <a:pt x="488" y="0"/>
                                <a:pt x="457" y="31"/>
                                <a:pt x="457" y="71"/>
                              </a:cubicBezTo>
                              <a:cubicBezTo>
                                <a:pt x="457" y="110"/>
                                <a:pt x="488" y="142"/>
                                <a:pt x="528" y="142"/>
                              </a:cubicBezTo>
                              <a:cubicBezTo>
                                <a:pt x="567" y="142"/>
                                <a:pt x="599" y="110"/>
                                <a:pt x="599" y="71"/>
                              </a:cubicBezTo>
                              <a:cubicBezTo>
                                <a:pt x="599" y="31"/>
                                <a:pt x="567" y="0"/>
                                <a:pt x="528" y="0"/>
                              </a:cubicBezTo>
                              <a:close/>
                              <a:moveTo>
                                <a:pt x="528" y="253"/>
                              </a:moveTo>
                              <a:cubicBezTo>
                                <a:pt x="488" y="253"/>
                                <a:pt x="457" y="285"/>
                                <a:pt x="457" y="324"/>
                              </a:cubicBezTo>
                              <a:cubicBezTo>
                                <a:pt x="457" y="364"/>
                                <a:pt x="488" y="395"/>
                                <a:pt x="528" y="395"/>
                              </a:cubicBezTo>
                              <a:cubicBezTo>
                                <a:pt x="567" y="395"/>
                                <a:pt x="599" y="364"/>
                                <a:pt x="599" y="324"/>
                              </a:cubicBezTo>
                              <a:cubicBezTo>
                                <a:pt x="599" y="285"/>
                                <a:pt x="567" y="253"/>
                                <a:pt x="528" y="253"/>
                              </a:cubicBezTo>
                              <a:close/>
                              <a:moveTo>
                                <a:pt x="528" y="761"/>
                              </a:moveTo>
                              <a:cubicBezTo>
                                <a:pt x="488" y="761"/>
                                <a:pt x="457" y="792"/>
                                <a:pt x="457" y="832"/>
                              </a:cubicBezTo>
                              <a:cubicBezTo>
                                <a:pt x="457" y="871"/>
                                <a:pt x="488" y="903"/>
                                <a:pt x="528" y="903"/>
                              </a:cubicBezTo>
                              <a:cubicBezTo>
                                <a:pt x="567" y="903"/>
                                <a:pt x="599" y="871"/>
                                <a:pt x="599" y="832"/>
                              </a:cubicBezTo>
                              <a:cubicBezTo>
                                <a:pt x="599" y="792"/>
                                <a:pt x="567" y="761"/>
                                <a:pt x="528" y="761"/>
                              </a:cubicBezTo>
                              <a:close/>
                              <a:moveTo>
                                <a:pt x="782" y="1014"/>
                              </a:moveTo>
                              <a:cubicBezTo>
                                <a:pt x="743" y="1014"/>
                                <a:pt x="711" y="1046"/>
                                <a:pt x="711" y="1085"/>
                              </a:cubicBezTo>
                              <a:cubicBezTo>
                                <a:pt x="711" y="1124"/>
                                <a:pt x="743" y="1156"/>
                                <a:pt x="782" y="1156"/>
                              </a:cubicBezTo>
                              <a:cubicBezTo>
                                <a:pt x="822" y="1156"/>
                                <a:pt x="853" y="1124"/>
                                <a:pt x="853" y="1085"/>
                              </a:cubicBezTo>
                              <a:cubicBezTo>
                                <a:pt x="853" y="1046"/>
                                <a:pt x="822" y="1014"/>
                                <a:pt x="782" y="1014"/>
                              </a:cubicBezTo>
                              <a:close/>
                              <a:moveTo>
                                <a:pt x="782" y="0"/>
                              </a:moveTo>
                              <a:cubicBezTo>
                                <a:pt x="743" y="0"/>
                                <a:pt x="711" y="31"/>
                                <a:pt x="711" y="71"/>
                              </a:cubicBezTo>
                              <a:cubicBezTo>
                                <a:pt x="711" y="110"/>
                                <a:pt x="743" y="142"/>
                                <a:pt x="782" y="142"/>
                              </a:cubicBezTo>
                              <a:cubicBezTo>
                                <a:pt x="822" y="142"/>
                                <a:pt x="853" y="110"/>
                                <a:pt x="853" y="71"/>
                              </a:cubicBezTo>
                              <a:cubicBezTo>
                                <a:pt x="853" y="31"/>
                                <a:pt x="822" y="0"/>
                                <a:pt x="782" y="0"/>
                              </a:cubicBezTo>
                              <a:close/>
                              <a:moveTo>
                                <a:pt x="782" y="507"/>
                              </a:moveTo>
                              <a:cubicBezTo>
                                <a:pt x="743" y="507"/>
                                <a:pt x="711" y="539"/>
                                <a:pt x="711" y="578"/>
                              </a:cubicBezTo>
                              <a:cubicBezTo>
                                <a:pt x="711" y="617"/>
                                <a:pt x="743" y="649"/>
                                <a:pt x="782" y="649"/>
                              </a:cubicBezTo>
                              <a:cubicBezTo>
                                <a:pt x="822" y="649"/>
                                <a:pt x="853" y="617"/>
                                <a:pt x="853" y="578"/>
                              </a:cubicBezTo>
                              <a:cubicBezTo>
                                <a:pt x="853" y="539"/>
                                <a:pt x="822" y="507"/>
                                <a:pt x="782" y="507"/>
                              </a:cubicBezTo>
                              <a:close/>
                              <a:moveTo>
                                <a:pt x="782" y="761"/>
                              </a:moveTo>
                              <a:cubicBezTo>
                                <a:pt x="743" y="761"/>
                                <a:pt x="711" y="792"/>
                                <a:pt x="711" y="832"/>
                              </a:cubicBezTo>
                              <a:cubicBezTo>
                                <a:pt x="711" y="871"/>
                                <a:pt x="743" y="903"/>
                                <a:pt x="782" y="903"/>
                              </a:cubicBezTo>
                              <a:cubicBezTo>
                                <a:pt x="822" y="903"/>
                                <a:pt x="853" y="871"/>
                                <a:pt x="853" y="832"/>
                              </a:cubicBezTo>
                              <a:cubicBezTo>
                                <a:pt x="853" y="792"/>
                                <a:pt x="822" y="761"/>
                                <a:pt x="782" y="761"/>
                              </a:cubicBezTo>
                              <a:close/>
                              <a:moveTo>
                                <a:pt x="782" y="253"/>
                              </a:moveTo>
                              <a:cubicBezTo>
                                <a:pt x="743" y="253"/>
                                <a:pt x="711" y="285"/>
                                <a:pt x="711" y="324"/>
                              </a:cubicBezTo>
                              <a:cubicBezTo>
                                <a:pt x="711" y="364"/>
                                <a:pt x="743" y="395"/>
                                <a:pt x="782" y="395"/>
                              </a:cubicBezTo>
                              <a:cubicBezTo>
                                <a:pt x="822" y="395"/>
                                <a:pt x="853" y="364"/>
                                <a:pt x="853" y="324"/>
                              </a:cubicBezTo>
                              <a:cubicBezTo>
                                <a:pt x="853" y="285"/>
                                <a:pt x="822" y="253"/>
                                <a:pt x="782" y="253"/>
                              </a:cubicBezTo>
                              <a:close/>
                              <a:moveTo>
                                <a:pt x="1037" y="0"/>
                              </a:moveTo>
                              <a:cubicBezTo>
                                <a:pt x="998" y="0"/>
                                <a:pt x="966" y="31"/>
                                <a:pt x="966" y="71"/>
                              </a:cubicBezTo>
                              <a:cubicBezTo>
                                <a:pt x="966" y="110"/>
                                <a:pt x="998" y="142"/>
                                <a:pt x="1037" y="142"/>
                              </a:cubicBezTo>
                              <a:cubicBezTo>
                                <a:pt x="1076" y="142"/>
                                <a:pt x="1108" y="110"/>
                                <a:pt x="1108" y="71"/>
                              </a:cubicBezTo>
                              <a:cubicBezTo>
                                <a:pt x="1108" y="31"/>
                                <a:pt x="1076" y="0"/>
                                <a:pt x="1037" y="0"/>
                              </a:cubicBezTo>
                              <a:close/>
                              <a:moveTo>
                                <a:pt x="1037" y="1014"/>
                              </a:moveTo>
                              <a:cubicBezTo>
                                <a:pt x="998" y="1014"/>
                                <a:pt x="966" y="1046"/>
                                <a:pt x="966" y="1085"/>
                              </a:cubicBezTo>
                              <a:cubicBezTo>
                                <a:pt x="966" y="1124"/>
                                <a:pt x="998" y="1156"/>
                                <a:pt x="1037" y="1156"/>
                              </a:cubicBezTo>
                              <a:cubicBezTo>
                                <a:pt x="1076" y="1156"/>
                                <a:pt x="1108" y="1124"/>
                                <a:pt x="1108" y="1085"/>
                              </a:cubicBezTo>
                              <a:cubicBezTo>
                                <a:pt x="1108" y="1046"/>
                                <a:pt x="1076" y="1014"/>
                                <a:pt x="1037" y="1014"/>
                              </a:cubicBezTo>
                              <a:close/>
                              <a:moveTo>
                                <a:pt x="1037" y="761"/>
                              </a:moveTo>
                              <a:cubicBezTo>
                                <a:pt x="998" y="761"/>
                                <a:pt x="966" y="792"/>
                                <a:pt x="966" y="832"/>
                              </a:cubicBezTo>
                              <a:cubicBezTo>
                                <a:pt x="966" y="871"/>
                                <a:pt x="998" y="903"/>
                                <a:pt x="1037" y="903"/>
                              </a:cubicBezTo>
                              <a:cubicBezTo>
                                <a:pt x="1076" y="903"/>
                                <a:pt x="1108" y="871"/>
                                <a:pt x="1108" y="832"/>
                              </a:cubicBezTo>
                              <a:cubicBezTo>
                                <a:pt x="1108" y="792"/>
                                <a:pt x="1076" y="761"/>
                                <a:pt x="1037" y="761"/>
                              </a:cubicBezTo>
                              <a:close/>
                              <a:moveTo>
                                <a:pt x="1037" y="507"/>
                              </a:moveTo>
                              <a:cubicBezTo>
                                <a:pt x="998" y="507"/>
                                <a:pt x="966" y="539"/>
                                <a:pt x="966" y="578"/>
                              </a:cubicBezTo>
                              <a:cubicBezTo>
                                <a:pt x="966" y="617"/>
                                <a:pt x="998" y="649"/>
                                <a:pt x="1037" y="649"/>
                              </a:cubicBezTo>
                              <a:cubicBezTo>
                                <a:pt x="1076" y="649"/>
                                <a:pt x="1108" y="617"/>
                                <a:pt x="1108" y="578"/>
                              </a:cubicBezTo>
                              <a:cubicBezTo>
                                <a:pt x="1108" y="539"/>
                                <a:pt x="1076" y="507"/>
                                <a:pt x="1037" y="507"/>
                              </a:cubicBezTo>
                              <a:close/>
                              <a:moveTo>
                                <a:pt x="1037" y="253"/>
                              </a:moveTo>
                              <a:cubicBezTo>
                                <a:pt x="998" y="253"/>
                                <a:pt x="966" y="285"/>
                                <a:pt x="966" y="324"/>
                              </a:cubicBezTo>
                              <a:cubicBezTo>
                                <a:pt x="966" y="364"/>
                                <a:pt x="998" y="395"/>
                                <a:pt x="1037" y="395"/>
                              </a:cubicBezTo>
                              <a:cubicBezTo>
                                <a:pt x="1076" y="395"/>
                                <a:pt x="1108" y="364"/>
                                <a:pt x="1108" y="324"/>
                              </a:cubicBezTo>
                              <a:cubicBezTo>
                                <a:pt x="1108" y="285"/>
                                <a:pt x="1076" y="253"/>
                                <a:pt x="1037" y="253"/>
                              </a:cubicBezTo>
                              <a:close/>
                              <a:moveTo>
                                <a:pt x="1291" y="1014"/>
                              </a:moveTo>
                              <a:cubicBezTo>
                                <a:pt x="1252" y="1014"/>
                                <a:pt x="1221" y="1046"/>
                                <a:pt x="1221" y="1085"/>
                              </a:cubicBezTo>
                              <a:cubicBezTo>
                                <a:pt x="1221" y="1124"/>
                                <a:pt x="1252" y="1156"/>
                                <a:pt x="1291" y="1156"/>
                              </a:cubicBezTo>
                              <a:cubicBezTo>
                                <a:pt x="1331" y="1156"/>
                                <a:pt x="1362" y="1124"/>
                                <a:pt x="1362" y="1085"/>
                              </a:cubicBezTo>
                              <a:cubicBezTo>
                                <a:pt x="1362" y="1046"/>
                                <a:pt x="1331" y="1014"/>
                                <a:pt x="1291" y="1014"/>
                              </a:cubicBezTo>
                              <a:close/>
                              <a:moveTo>
                                <a:pt x="1291" y="761"/>
                              </a:moveTo>
                              <a:cubicBezTo>
                                <a:pt x="1252" y="761"/>
                                <a:pt x="1221" y="792"/>
                                <a:pt x="1221" y="832"/>
                              </a:cubicBezTo>
                              <a:cubicBezTo>
                                <a:pt x="1221" y="871"/>
                                <a:pt x="1252" y="903"/>
                                <a:pt x="1291" y="903"/>
                              </a:cubicBezTo>
                              <a:cubicBezTo>
                                <a:pt x="1331" y="903"/>
                                <a:pt x="1362" y="871"/>
                                <a:pt x="1362" y="832"/>
                              </a:cubicBezTo>
                              <a:cubicBezTo>
                                <a:pt x="1362" y="792"/>
                                <a:pt x="1331" y="761"/>
                                <a:pt x="1291" y="761"/>
                              </a:cubicBezTo>
                              <a:close/>
                              <a:moveTo>
                                <a:pt x="1291" y="253"/>
                              </a:moveTo>
                              <a:cubicBezTo>
                                <a:pt x="1252" y="253"/>
                                <a:pt x="1221" y="285"/>
                                <a:pt x="1221" y="324"/>
                              </a:cubicBezTo>
                              <a:cubicBezTo>
                                <a:pt x="1221" y="363"/>
                                <a:pt x="1252" y="395"/>
                                <a:pt x="1291" y="395"/>
                              </a:cubicBezTo>
                              <a:cubicBezTo>
                                <a:pt x="1331" y="395"/>
                                <a:pt x="1362" y="363"/>
                                <a:pt x="1362" y="324"/>
                              </a:cubicBezTo>
                              <a:cubicBezTo>
                                <a:pt x="1362" y="285"/>
                                <a:pt x="1331" y="253"/>
                                <a:pt x="1291" y="253"/>
                              </a:cubicBezTo>
                              <a:close/>
                              <a:moveTo>
                                <a:pt x="1291" y="507"/>
                              </a:moveTo>
                              <a:cubicBezTo>
                                <a:pt x="1252" y="507"/>
                                <a:pt x="1221" y="539"/>
                                <a:pt x="1221" y="578"/>
                              </a:cubicBezTo>
                              <a:cubicBezTo>
                                <a:pt x="1221" y="617"/>
                                <a:pt x="1252" y="649"/>
                                <a:pt x="1291" y="649"/>
                              </a:cubicBezTo>
                              <a:cubicBezTo>
                                <a:pt x="1331" y="649"/>
                                <a:pt x="1362" y="617"/>
                                <a:pt x="1362" y="578"/>
                              </a:cubicBezTo>
                              <a:cubicBezTo>
                                <a:pt x="1362" y="539"/>
                                <a:pt x="1331" y="507"/>
                                <a:pt x="1291" y="507"/>
                              </a:cubicBezTo>
                              <a:close/>
                              <a:moveTo>
                                <a:pt x="1291" y="0"/>
                              </a:moveTo>
                              <a:cubicBezTo>
                                <a:pt x="1252" y="0"/>
                                <a:pt x="1221" y="31"/>
                                <a:pt x="1221" y="71"/>
                              </a:cubicBezTo>
                              <a:cubicBezTo>
                                <a:pt x="1221" y="110"/>
                                <a:pt x="1252" y="142"/>
                                <a:pt x="1291" y="142"/>
                              </a:cubicBezTo>
                              <a:cubicBezTo>
                                <a:pt x="1331" y="142"/>
                                <a:pt x="1362" y="110"/>
                                <a:pt x="1362" y="71"/>
                              </a:cubicBezTo>
                              <a:cubicBezTo>
                                <a:pt x="1362" y="31"/>
                                <a:pt x="1331" y="0"/>
                                <a:pt x="1291" y="0"/>
                              </a:cubicBezTo>
                              <a:close/>
                              <a:moveTo>
                                <a:pt x="1546" y="507"/>
                              </a:moveTo>
                              <a:cubicBezTo>
                                <a:pt x="1507" y="507"/>
                                <a:pt x="1475" y="539"/>
                                <a:pt x="1475" y="578"/>
                              </a:cubicBezTo>
                              <a:cubicBezTo>
                                <a:pt x="1475" y="617"/>
                                <a:pt x="1507" y="649"/>
                                <a:pt x="1546" y="649"/>
                              </a:cubicBezTo>
                              <a:cubicBezTo>
                                <a:pt x="1585" y="649"/>
                                <a:pt x="1617" y="617"/>
                                <a:pt x="1617" y="578"/>
                              </a:cubicBezTo>
                              <a:cubicBezTo>
                                <a:pt x="1617" y="539"/>
                                <a:pt x="1585" y="507"/>
                                <a:pt x="1546" y="507"/>
                              </a:cubicBezTo>
                              <a:close/>
                              <a:moveTo>
                                <a:pt x="1546" y="253"/>
                              </a:moveTo>
                              <a:cubicBezTo>
                                <a:pt x="1507" y="253"/>
                                <a:pt x="1475" y="285"/>
                                <a:pt x="1475" y="324"/>
                              </a:cubicBezTo>
                              <a:cubicBezTo>
                                <a:pt x="1475" y="364"/>
                                <a:pt x="1507" y="395"/>
                                <a:pt x="1546" y="395"/>
                              </a:cubicBezTo>
                              <a:cubicBezTo>
                                <a:pt x="1585" y="395"/>
                                <a:pt x="1617" y="364"/>
                                <a:pt x="1617" y="324"/>
                              </a:cubicBezTo>
                              <a:cubicBezTo>
                                <a:pt x="1617" y="285"/>
                                <a:pt x="1585" y="253"/>
                                <a:pt x="1546" y="253"/>
                              </a:cubicBezTo>
                              <a:close/>
                              <a:moveTo>
                                <a:pt x="1546" y="761"/>
                              </a:moveTo>
                              <a:cubicBezTo>
                                <a:pt x="1507" y="761"/>
                                <a:pt x="1475" y="792"/>
                                <a:pt x="1475" y="832"/>
                              </a:cubicBezTo>
                              <a:cubicBezTo>
                                <a:pt x="1475" y="871"/>
                                <a:pt x="1507" y="903"/>
                                <a:pt x="1546" y="903"/>
                              </a:cubicBezTo>
                              <a:cubicBezTo>
                                <a:pt x="1585" y="903"/>
                                <a:pt x="1617" y="871"/>
                                <a:pt x="1617" y="832"/>
                              </a:cubicBezTo>
                              <a:cubicBezTo>
                                <a:pt x="1617" y="792"/>
                                <a:pt x="1585" y="761"/>
                                <a:pt x="1546" y="761"/>
                              </a:cubicBezTo>
                              <a:close/>
                              <a:moveTo>
                                <a:pt x="1546" y="0"/>
                              </a:moveTo>
                              <a:cubicBezTo>
                                <a:pt x="1507" y="0"/>
                                <a:pt x="1475" y="31"/>
                                <a:pt x="1475" y="71"/>
                              </a:cubicBezTo>
                              <a:cubicBezTo>
                                <a:pt x="1475" y="110"/>
                                <a:pt x="1507" y="142"/>
                                <a:pt x="1546" y="142"/>
                              </a:cubicBezTo>
                              <a:cubicBezTo>
                                <a:pt x="1585" y="142"/>
                                <a:pt x="1617" y="110"/>
                                <a:pt x="1617" y="71"/>
                              </a:cubicBezTo>
                              <a:cubicBezTo>
                                <a:pt x="1617" y="31"/>
                                <a:pt x="1585" y="0"/>
                                <a:pt x="1546" y="0"/>
                              </a:cubicBezTo>
                              <a:close/>
                              <a:moveTo>
                                <a:pt x="1546" y="1014"/>
                              </a:moveTo>
                              <a:cubicBezTo>
                                <a:pt x="1507" y="1014"/>
                                <a:pt x="1475" y="1046"/>
                                <a:pt x="1475" y="1085"/>
                              </a:cubicBezTo>
                              <a:cubicBezTo>
                                <a:pt x="1475" y="1124"/>
                                <a:pt x="1507" y="1156"/>
                                <a:pt x="1546" y="1156"/>
                              </a:cubicBezTo>
                              <a:cubicBezTo>
                                <a:pt x="1585" y="1156"/>
                                <a:pt x="1617" y="1124"/>
                                <a:pt x="1617" y="1085"/>
                              </a:cubicBezTo>
                              <a:cubicBezTo>
                                <a:pt x="1617" y="1046"/>
                                <a:pt x="1585" y="1014"/>
                                <a:pt x="1546" y="1014"/>
                              </a:cubicBezTo>
                              <a:close/>
                              <a:moveTo>
                                <a:pt x="1801" y="507"/>
                              </a:moveTo>
                              <a:cubicBezTo>
                                <a:pt x="1762" y="507"/>
                                <a:pt x="1730" y="539"/>
                                <a:pt x="1730" y="578"/>
                              </a:cubicBezTo>
                              <a:cubicBezTo>
                                <a:pt x="1730" y="617"/>
                                <a:pt x="1762" y="649"/>
                                <a:pt x="1801" y="649"/>
                              </a:cubicBezTo>
                              <a:cubicBezTo>
                                <a:pt x="1840" y="649"/>
                                <a:pt x="1872" y="617"/>
                                <a:pt x="1872" y="578"/>
                              </a:cubicBezTo>
                              <a:cubicBezTo>
                                <a:pt x="1872" y="539"/>
                                <a:pt x="1840" y="507"/>
                                <a:pt x="1801" y="507"/>
                              </a:cubicBezTo>
                              <a:close/>
                              <a:moveTo>
                                <a:pt x="1801" y="253"/>
                              </a:moveTo>
                              <a:cubicBezTo>
                                <a:pt x="1762" y="253"/>
                                <a:pt x="1730" y="285"/>
                                <a:pt x="1730" y="324"/>
                              </a:cubicBezTo>
                              <a:cubicBezTo>
                                <a:pt x="1730" y="364"/>
                                <a:pt x="1762" y="395"/>
                                <a:pt x="1801" y="395"/>
                              </a:cubicBezTo>
                              <a:cubicBezTo>
                                <a:pt x="1840" y="395"/>
                                <a:pt x="1872" y="364"/>
                                <a:pt x="1872" y="324"/>
                              </a:cubicBezTo>
                              <a:cubicBezTo>
                                <a:pt x="1872" y="285"/>
                                <a:pt x="1840" y="253"/>
                                <a:pt x="1801" y="253"/>
                              </a:cubicBezTo>
                              <a:close/>
                              <a:moveTo>
                                <a:pt x="1801" y="761"/>
                              </a:moveTo>
                              <a:cubicBezTo>
                                <a:pt x="1762" y="761"/>
                                <a:pt x="1730" y="792"/>
                                <a:pt x="1730" y="832"/>
                              </a:cubicBezTo>
                              <a:cubicBezTo>
                                <a:pt x="1730" y="871"/>
                                <a:pt x="1762" y="903"/>
                                <a:pt x="1801" y="903"/>
                              </a:cubicBezTo>
                              <a:cubicBezTo>
                                <a:pt x="1840" y="903"/>
                                <a:pt x="1872" y="871"/>
                                <a:pt x="1872" y="832"/>
                              </a:cubicBezTo>
                              <a:cubicBezTo>
                                <a:pt x="1872" y="792"/>
                                <a:pt x="1840" y="761"/>
                                <a:pt x="1801" y="761"/>
                              </a:cubicBezTo>
                              <a:close/>
                              <a:moveTo>
                                <a:pt x="1801" y="0"/>
                              </a:moveTo>
                              <a:cubicBezTo>
                                <a:pt x="1762" y="0"/>
                                <a:pt x="1730" y="31"/>
                                <a:pt x="1730" y="71"/>
                              </a:cubicBezTo>
                              <a:cubicBezTo>
                                <a:pt x="1730" y="110"/>
                                <a:pt x="1762" y="142"/>
                                <a:pt x="1801" y="142"/>
                              </a:cubicBezTo>
                              <a:cubicBezTo>
                                <a:pt x="1840" y="142"/>
                                <a:pt x="1872" y="110"/>
                                <a:pt x="1872" y="71"/>
                              </a:cubicBezTo>
                              <a:cubicBezTo>
                                <a:pt x="1872" y="31"/>
                                <a:pt x="1840" y="0"/>
                                <a:pt x="1801" y="0"/>
                              </a:cubicBezTo>
                              <a:close/>
                              <a:moveTo>
                                <a:pt x="1801" y="1014"/>
                              </a:moveTo>
                              <a:cubicBezTo>
                                <a:pt x="1762" y="1014"/>
                                <a:pt x="1730" y="1046"/>
                                <a:pt x="1730" y="1085"/>
                              </a:cubicBezTo>
                              <a:cubicBezTo>
                                <a:pt x="1730" y="1124"/>
                                <a:pt x="1762" y="1156"/>
                                <a:pt x="1801" y="1156"/>
                              </a:cubicBezTo>
                              <a:cubicBezTo>
                                <a:pt x="1840" y="1156"/>
                                <a:pt x="1872" y="1124"/>
                                <a:pt x="1872" y="1085"/>
                              </a:cubicBezTo>
                              <a:cubicBezTo>
                                <a:pt x="1872" y="1046"/>
                                <a:pt x="1840" y="1014"/>
                                <a:pt x="1801" y="1014"/>
                              </a:cubicBezTo>
                              <a:close/>
                              <a:moveTo>
                                <a:pt x="2056" y="761"/>
                              </a:moveTo>
                              <a:cubicBezTo>
                                <a:pt x="2016" y="761"/>
                                <a:pt x="1985" y="792"/>
                                <a:pt x="1985" y="832"/>
                              </a:cubicBezTo>
                              <a:cubicBezTo>
                                <a:pt x="1985" y="871"/>
                                <a:pt x="2016" y="903"/>
                                <a:pt x="2056" y="903"/>
                              </a:cubicBezTo>
                              <a:cubicBezTo>
                                <a:pt x="2095" y="903"/>
                                <a:pt x="2127" y="871"/>
                                <a:pt x="2127" y="832"/>
                              </a:cubicBezTo>
                              <a:cubicBezTo>
                                <a:pt x="2127" y="792"/>
                                <a:pt x="2095" y="761"/>
                                <a:pt x="2056" y="761"/>
                              </a:cubicBezTo>
                              <a:close/>
                              <a:moveTo>
                                <a:pt x="2056" y="507"/>
                              </a:moveTo>
                              <a:cubicBezTo>
                                <a:pt x="2016" y="507"/>
                                <a:pt x="1985" y="539"/>
                                <a:pt x="1985" y="578"/>
                              </a:cubicBezTo>
                              <a:cubicBezTo>
                                <a:pt x="1985" y="617"/>
                                <a:pt x="2016" y="649"/>
                                <a:pt x="2056" y="649"/>
                              </a:cubicBezTo>
                              <a:cubicBezTo>
                                <a:pt x="2095" y="649"/>
                                <a:pt x="2127" y="617"/>
                                <a:pt x="2127" y="578"/>
                              </a:cubicBezTo>
                              <a:cubicBezTo>
                                <a:pt x="2127" y="539"/>
                                <a:pt x="2095" y="507"/>
                                <a:pt x="2056" y="507"/>
                              </a:cubicBezTo>
                              <a:close/>
                              <a:moveTo>
                                <a:pt x="2056" y="0"/>
                              </a:moveTo>
                              <a:cubicBezTo>
                                <a:pt x="2016" y="0"/>
                                <a:pt x="1985" y="31"/>
                                <a:pt x="1985" y="71"/>
                              </a:cubicBezTo>
                              <a:cubicBezTo>
                                <a:pt x="1985" y="110"/>
                                <a:pt x="2016" y="142"/>
                                <a:pt x="2056" y="142"/>
                              </a:cubicBezTo>
                              <a:cubicBezTo>
                                <a:pt x="2095" y="142"/>
                                <a:pt x="2127" y="110"/>
                                <a:pt x="2127" y="71"/>
                              </a:cubicBezTo>
                              <a:cubicBezTo>
                                <a:pt x="2127" y="31"/>
                                <a:pt x="2095" y="0"/>
                                <a:pt x="2056" y="0"/>
                              </a:cubicBezTo>
                              <a:close/>
                              <a:moveTo>
                                <a:pt x="2056" y="253"/>
                              </a:moveTo>
                              <a:cubicBezTo>
                                <a:pt x="2016" y="253"/>
                                <a:pt x="1985" y="285"/>
                                <a:pt x="1985" y="324"/>
                              </a:cubicBezTo>
                              <a:cubicBezTo>
                                <a:pt x="1985" y="364"/>
                                <a:pt x="2016" y="395"/>
                                <a:pt x="2056" y="395"/>
                              </a:cubicBezTo>
                              <a:cubicBezTo>
                                <a:pt x="2095" y="395"/>
                                <a:pt x="2127" y="364"/>
                                <a:pt x="2127" y="324"/>
                              </a:cubicBezTo>
                              <a:cubicBezTo>
                                <a:pt x="2127" y="285"/>
                                <a:pt x="2095" y="253"/>
                                <a:pt x="2056" y="253"/>
                              </a:cubicBezTo>
                              <a:close/>
                              <a:moveTo>
                                <a:pt x="2056" y="1014"/>
                              </a:moveTo>
                              <a:cubicBezTo>
                                <a:pt x="2016" y="1014"/>
                                <a:pt x="1985" y="1046"/>
                                <a:pt x="1985" y="1085"/>
                              </a:cubicBezTo>
                              <a:cubicBezTo>
                                <a:pt x="1985" y="1124"/>
                                <a:pt x="2016" y="1156"/>
                                <a:pt x="2056" y="1156"/>
                              </a:cubicBezTo>
                              <a:cubicBezTo>
                                <a:pt x="2095" y="1156"/>
                                <a:pt x="2127" y="1124"/>
                                <a:pt x="2127" y="1085"/>
                              </a:cubicBezTo>
                              <a:cubicBezTo>
                                <a:pt x="2127" y="1046"/>
                                <a:pt x="2095" y="1014"/>
                                <a:pt x="2056" y="1014"/>
                              </a:cubicBezTo>
                              <a:close/>
                              <a:moveTo>
                                <a:pt x="2310" y="507"/>
                              </a:moveTo>
                              <a:cubicBezTo>
                                <a:pt x="2271" y="507"/>
                                <a:pt x="2239" y="539"/>
                                <a:pt x="2239" y="578"/>
                              </a:cubicBezTo>
                              <a:cubicBezTo>
                                <a:pt x="2239" y="617"/>
                                <a:pt x="2271" y="649"/>
                                <a:pt x="2310" y="649"/>
                              </a:cubicBezTo>
                              <a:cubicBezTo>
                                <a:pt x="2350" y="649"/>
                                <a:pt x="2381" y="617"/>
                                <a:pt x="2381" y="578"/>
                              </a:cubicBezTo>
                              <a:cubicBezTo>
                                <a:pt x="2381" y="539"/>
                                <a:pt x="2350" y="507"/>
                                <a:pt x="2310" y="507"/>
                              </a:cubicBezTo>
                              <a:close/>
                              <a:moveTo>
                                <a:pt x="2310" y="253"/>
                              </a:moveTo>
                              <a:cubicBezTo>
                                <a:pt x="2271" y="253"/>
                                <a:pt x="2239" y="285"/>
                                <a:pt x="2239" y="324"/>
                              </a:cubicBezTo>
                              <a:cubicBezTo>
                                <a:pt x="2239" y="364"/>
                                <a:pt x="2271" y="395"/>
                                <a:pt x="2310" y="395"/>
                              </a:cubicBezTo>
                              <a:cubicBezTo>
                                <a:pt x="2350" y="395"/>
                                <a:pt x="2381" y="364"/>
                                <a:pt x="2381" y="324"/>
                              </a:cubicBezTo>
                              <a:cubicBezTo>
                                <a:pt x="2381" y="285"/>
                                <a:pt x="2350" y="253"/>
                                <a:pt x="2310" y="253"/>
                              </a:cubicBezTo>
                              <a:close/>
                              <a:moveTo>
                                <a:pt x="2310" y="0"/>
                              </a:moveTo>
                              <a:cubicBezTo>
                                <a:pt x="2271" y="0"/>
                                <a:pt x="2239" y="31"/>
                                <a:pt x="2239" y="71"/>
                              </a:cubicBezTo>
                              <a:cubicBezTo>
                                <a:pt x="2239" y="110"/>
                                <a:pt x="2271" y="142"/>
                                <a:pt x="2310" y="142"/>
                              </a:cubicBezTo>
                              <a:cubicBezTo>
                                <a:pt x="2350" y="142"/>
                                <a:pt x="2381" y="110"/>
                                <a:pt x="2381" y="71"/>
                              </a:cubicBezTo>
                              <a:cubicBezTo>
                                <a:pt x="2381" y="31"/>
                                <a:pt x="2350" y="0"/>
                                <a:pt x="2310" y="0"/>
                              </a:cubicBezTo>
                              <a:close/>
                              <a:moveTo>
                                <a:pt x="2310" y="761"/>
                              </a:moveTo>
                              <a:cubicBezTo>
                                <a:pt x="2271" y="761"/>
                                <a:pt x="2239" y="792"/>
                                <a:pt x="2239" y="832"/>
                              </a:cubicBezTo>
                              <a:cubicBezTo>
                                <a:pt x="2239" y="871"/>
                                <a:pt x="2271" y="903"/>
                                <a:pt x="2310" y="903"/>
                              </a:cubicBezTo>
                              <a:cubicBezTo>
                                <a:pt x="2350" y="903"/>
                                <a:pt x="2381" y="871"/>
                                <a:pt x="2381" y="832"/>
                              </a:cubicBezTo>
                              <a:cubicBezTo>
                                <a:pt x="2381" y="792"/>
                                <a:pt x="2350" y="761"/>
                                <a:pt x="2310" y="761"/>
                              </a:cubicBezTo>
                              <a:close/>
                              <a:moveTo>
                                <a:pt x="2310" y="1014"/>
                              </a:moveTo>
                              <a:cubicBezTo>
                                <a:pt x="2271" y="1014"/>
                                <a:pt x="2239" y="1046"/>
                                <a:pt x="2239" y="1085"/>
                              </a:cubicBezTo>
                              <a:cubicBezTo>
                                <a:pt x="2239" y="1125"/>
                                <a:pt x="2271" y="1156"/>
                                <a:pt x="2310" y="1156"/>
                              </a:cubicBezTo>
                              <a:cubicBezTo>
                                <a:pt x="2350" y="1156"/>
                                <a:pt x="2381" y="1125"/>
                                <a:pt x="2381" y="1085"/>
                              </a:cubicBezTo>
                              <a:cubicBezTo>
                                <a:pt x="2381" y="1046"/>
                                <a:pt x="2350" y="1014"/>
                                <a:pt x="2310" y="1014"/>
                              </a:cubicBezTo>
                              <a:close/>
                              <a:moveTo>
                                <a:pt x="2565" y="253"/>
                              </a:moveTo>
                              <a:cubicBezTo>
                                <a:pt x="2526" y="253"/>
                                <a:pt x="2494" y="285"/>
                                <a:pt x="2494" y="324"/>
                              </a:cubicBezTo>
                              <a:cubicBezTo>
                                <a:pt x="2494" y="364"/>
                                <a:pt x="2526" y="395"/>
                                <a:pt x="2565" y="395"/>
                              </a:cubicBezTo>
                              <a:cubicBezTo>
                                <a:pt x="2604" y="395"/>
                                <a:pt x="2636" y="364"/>
                                <a:pt x="2636" y="324"/>
                              </a:cubicBezTo>
                              <a:cubicBezTo>
                                <a:pt x="2636" y="285"/>
                                <a:pt x="2604" y="253"/>
                                <a:pt x="2565" y="253"/>
                              </a:cubicBezTo>
                              <a:close/>
                              <a:moveTo>
                                <a:pt x="2565" y="507"/>
                              </a:moveTo>
                              <a:cubicBezTo>
                                <a:pt x="2526" y="507"/>
                                <a:pt x="2494" y="539"/>
                                <a:pt x="2494" y="578"/>
                              </a:cubicBezTo>
                              <a:cubicBezTo>
                                <a:pt x="2494" y="617"/>
                                <a:pt x="2526" y="649"/>
                                <a:pt x="2565" y="649"/>
                              </a:cubicBezTo>
                              <a:cubicBezTo>
                                <a:pt x="2604" y="649"/>
                                <a:pt x="2636" y="617"/>
                                <a:pt x="2636" y="578"/>
                              </a:cubicBezTo>
                              <a:cubicBezTo>
                                <a:pt x="2636" y="539"/>
                                <a:pt x="2604" y="507"/>
                                <a:pt x="2565" y="507"/>
                              </a:cubicBezTo>
                              <a:close/>
                              <a:moveTo>
                                <a:pt x="2565" y="0"/>
                              </a:moveTo>
                              <a:cubicBezTo>
                                <a:pt x="2526" y="0"/>
                                <a:pt x="2494" y="31"/>
                                <a:pt x="2494" y="71"/>
                              </a:cubicBezTo>
                              <a:cubicBezTo>
                                <a:pt x="2494" y="110"/>
                                <a:pt x="2526" y="142"/>
                                <a:pt x="2565" y="142"/>
                              </a:cubicBezTo>
                              <a:cubicBezTo>
                                <a:pt x="2604" y="142"/>
                                <a:pt x="2636" y="110"/>
                                <a:pt x="2636" y="71"/>
                              </a:cubicBezTo>
                              <a:cubicBezTo>
                                <a:pt x="2636" y="31"/>
                                <a:pt x="2604" y="0"/>
                                <a:pt x="2565" y="0"/>
                              </a:cubicBezTo>
                              <a:close/>
                              <a:moveTo>
                                <a:pt x="2565" y="761"/>
                              </a:moveTo>
                              <a:cubicBezTo>
                                <a:pt x="2526" y="761"/>
                                <a:pt x="2494" y="792"/>
                                <a:pt x="2494" y="832"/>
                              </a:cubicBezTo>
                              <a:cubicBezTo>
                                <a:pt x="2494" y="871"/>
                                <a:pt x="2526" y="903"/>
                                <a:pt x="2565" y="903"/>
                              </a:cubicBezTo>
                              <a:cubicBezTo>
                                <a:pt x="2604" y="903"/>
                                <a:pt x="2636" y="871"/>
                                <a:pt x="2636" y="832"/>
                              </a:cubicBezTo>
                              <a:cubicBezTo>
                                <a:pt x="2636" y="792"/>
                                <a:pt x="2604" y="761"/>
                                <a:pt x="2565" y="761"/>
                              </a:cubicBezTo>
                              <a:close/>
                              <a:moveTo>
                                <a:pt x="2565" y="1014"/>
                              </a:moveTo>
                              <a:cubicBezTo>
                                <a:pt x="2526" y="1014"/>
                                <a:pt x="2494" y="1046"/>
                                <a:pt x="2494" y="1085"/>
                              </a:cubicBezTo>
                              <a:cubicBezTo>
                                <a:pt x="2494" y="1124"/>
                                <a:pt x="2526" y="1156"/>
                                <a:pt x="2565" y="1156"/>
                              </a:cubicBezTo>
                              <a:cubicBezTo>
                                <a:pt x="2604" y="1156"/>
                                <a:pt x="2636" y="1124"/>
                                <a:pt x="2636" y="1085"/>
                              </a:cubicBezTo>
                              <a:cubicBezTo>
                                <a:pt x="2636" y="1046"/>
                                <a:pt x="2604" y="1014"/>
                                <a:pt x="2565" y="1014"/>
                              </a:cubicBezTo>
                              <a:close/>
                              <a:moveTo>
                                <a:pt x="2820" y="1014"/>
                              </a:moveTo>
                              <a:cubicBezTo>
                                <a:pt x="2780" y="1014"/>
                                <a:pt x="2749" y="1046"/>
                                <a:pt x="2749" y="1085"/>
                              </a:cubicBezTo>
                              <a:cubicBezTo>
                                <a:pt x="2749" y="1124"/>
                                <a:pt x="2780" y="1156"/>
                                <a:pt x="2820" y="1156"/>
                              </a:cubicBezTo>
                              <a:cubicBezTo>
                                <a:pt x="2859" y="1156"/>
                                <a:pt x="2891" y="1124"/>
                                <a:pt x="2891" y="1085"/>
                              </a:cubicBezTo>
                              <a:cubicBezTo>
                                <a:pt x="2891" y="1046"/>
                                <a:pt x="2859" y="1014"/>
                                <a:pt x="2820" y="1014"/>
                              </a:cubicBezTo>
                              <a:close/>
                              <a:moveTo>
                                <a:pt x="2820" y="253"/>
                              </a:moveTo>
                              <a:cubicBezTo>
                                <a:pt x="2780" y="253"/>
                                <a:pt x="2749" y="285"/>
                                <a:pt x="2749" y="324"/>
                              </a:cubicBezTo>
                              <a:cubicBezTo>
                                <a:pt x="2749" y="364"/>
                                <a:pt x="2780" y="395"/>
                                <a:pt x="2820" y="395"/>
                              </a:cubicBezTo>
                              <a:cubicBezTo>
                                <a:pt x="2859" y="395"/>
                                <a:pt x="2891" y="364"/>
                                <a:pt x="2891" y="324"/>
                              </a:cubicBezTo>
                              <a:cubicBezTo>
                                <a:pt x="2891" y="285"/>
                                <a:pt x="2859" y="253"/>
                                <a:pt x="2820" y="253"/>
                              </a:cubicBezTo>
                              <a:close/>
                              <a:moveTo>
                                <a:pt x="2820" y="507"/>
                              </a:moveTo>
                              <a:cubicBezTo>
                                <a:pt x="2780" y="507"/>
                                <a:pt x="2749" y="539"/>
                                <a:pt x="2749" y="578"/>
                              </a:cubicBezTo>
                              <a:cubicBezTo>
                                <a:pt x="2749" y="617"/>
                                <a:pt x="2780" y="649"/>
                                <a:pt x="2820" y="649"/>
                              </a:cubicBezTo>
                              <a:cubicBezTo>
                                <a:pt x="2859" y="649"/>
                                <a:pt x="2891" y="617"/>
                                <a:pt x="2891" y="578"/>
                              </a:cubicBezTo>
                              <a:cubicBezTo>
                                <a:pt x="2891" y="539"/>
                                <a:pt x="2859" y="507"/>
                                <a:pt x="2820" y="507"/>
                              </a:cubicBezTo>
                              <a:close/>
                              <a:moveTo>
                                <a:pt x="2820" y="0"/>
                              </a:moveTo>
                              <a:cubicBezTo>
                                <a:pt x="2780" y="0"/>
                                <a:pt x="2749" y="31"/>
                                <a:pt x="2749" y="71"/>
                              </a:cubicBezTo>
                              <a:cubicBezTo>
                                <a:pt x="2749" y="110"/>
                                <a:pt x="2780" y="142"/>
                                <a:pt x="2820" y="142"/>
                              </a:cubicBezTo>
                              <a:cubicBezTo>
                                <a:pt x="2859" y="142"/>
                                <a:pt x="2891" y="110"/>
                                <a:pt x="2891" y="71"/>
                              </a:cubicBezTo>
                              <a:cubicBezTo>
                                <a:pt x="2891" y="31"/>
                                <a:pt x="2859" y="0"/>
                                <a:pt x="2820" y="0"/>
                              </a:cubicBezTo>
                              <a:close/>
                              <a:moveTo>
                                <a:pt x="2820" y="761"/>
                              </a:moveTo>
                              <a:cubicBezTo>
                                <a:pt x="2780" y="761"/>
                                <a:pt x="2749" y="792"/>
                                <a:pt x="2749" y="832"/>
                              </a:cubicBezTo>
                              <a:cubicBezTo>
                                <a:pt x="2749" y="871"/>
                                <a:pt x="2780" y="902"/>
                                <a:pt x="2820" y="902"/>
                              </a:cubicBezTo>
                              <a:cubicBezTo>
                                <a:pt x="2859" y="902"/>
                                <a:pt x="2891" y="871"/>
                                <a:pt x="2891" y="832"/>
                              </a:cubicBezTo>
                              <a:cubicBezTo>
                                <a:pt x="2891" y="792"/>
                                <a:pt x="2859" y="761"/>
                                <a:pt x="2820" y="761"/>
                              </a:cubicBezTo>
                              <a:close/>
                              <a:moveTo>
                                <a:pt x="3074" y="1014"/>
                              </a:moveTo>
                              <a:cubicBezTo>
                                <a:pt x="3035" y="1014"/>
                                <a:pt x="3003" y="1046"/>
                                <a:pt x="3003" y="1085"/>
                              </a:cubicBezTo>
                              <a:cubicBezTo>
                                <a:pt x="3003" y="1124"/>
                                <a:pt x="3035" y="1156"/>
                                <a:pt x="3074" y="1156"/>
                              </a:cubicBezTo>
                              <a:cubicBezTo>
                                <a:pt x="3113" y="1156"/>
                                <a:pt x="3145" y="1124"/>
                                <a:pt x="3145" y="1085"/>
                              </a:cubicBezTo>
                              <a:cubicBezTo>
                                <a:pt x="3145" y="1046"/>
                                <a:pt x="3113" y="1014"/>
                                <a:pt x="3074" y="1014"/>
                              </a:cubicBezTo>
                              <a:close/>
                              <a:moveTo>
                                <a:pt x="3074" y="0"/>
                              </a:moveTo>
                              <a:cubicBezTo>
                                <a:pt x="3035" y="0"/>
                                <a:pt x="3003" y="31"/>
                                <a:pt x="3003" y="71"/>
                              </a:cubicBezTo>
                              <a:cubicBezTo>
                                <a:pt x="3003" y="110"/>
                                <a:pt x="3035" y="142"/>
                                <a:pt x="3074" y="142"/>
                              </a:cubicBezTo>
                              <a:cubicBezTo>
                                <a:pt x="3113" y="142"/>
                                <a:pt x="3145" y="110"/>
                                <a:pt x="3145" y="71"/>
                              </a:cubicBezTo>
                              <a:cubicBezTo>
                                <a:pt x="3145" y="31"/>
                                <a:pt x="3113" y="0"/>
                                <a:pt x="3074" y="0"/>
                              </a:cubicBezTo>
                              <a:close/>
                              <a:moveTo>
                                <a:pt x="3074" y="253"/>
                              </a:moveTo>
                              <a:cubicBezTo>
                                <a:pt x="3035" y="253"/>
                                <a:pt x="3003" y="285"/>
                                <a:pt x="3003" y="324"/>
                              </a:cubicBezTo>
                              <a:cubicBezTo>
                                <a:pt x="3003" y="364"/>
                                <a:pt x="3035" y="395"/>
                                <a:pt x="3074" y="395"/>
                              </a:cubicBezTo>
                              <a:cubicBezTo>
                                <a:pt x="3113" y="395"/>
                                <a:pt x="3145" y="364"/>
                                <a:pt x="3145" y="324"/>
                              </a:cubicBezTo>
                              <a:cubicBezTo>
                                <a:pt x="3145" y="285"/>
                                <a:pt x="3113" y="253"/>
                                <a:pt x="3074" y="253"/>
                              </a:cubicBezTo>
                              <a:close/>
                              <a:moveTo>
                                <a:pt x="3074" y="761"/>
                              </a:moveTo>
                              <a:cubicBezTo>
                                <a:pt x="3035" y="761"/>
                                <a:pt x="3003" y="792"/>
                                <a:pt x="3003" y="832"/>
                              </a:cubicBezTo>
                              <a:cubicBezTo>
                                <a:pt x="3003" y="871"/>
                                <a:pt x="3035" y="903"/>
                                <a:pt x="3074" y="903"/>
                              </a:cubicBezTo>
                              <a:cubicBezTo>
                                <a:pt x="3113" y="903"/>
                                <a:pt x="3145" y="871"/>
                                <a:pt x="3145" y="832"/>
                              </a:cubicBezTo>
                              <a:cubicBezTo>
                                <a:pt x="3145" y="792"/>
                                <a:pt x="3113" y="761"/>
                                <a:pt x="3074" y="761"/>
                              </a:cubicBezTo>
                              <a:close/>
                              <a:moveTo>
                                <a:pt x="3074" y="507"/>
                              </a:moveTo>
                              <a:cubicBezTo>
                                <a:pt x="3035" y="507"/>
                                <a:pt x="3003" y="539"/>
                                <a:pt x="3003" y="578"/>
                              </a:cubicBezTo>
                              <a:cubicBezTo>
                                <a:pt x="3003" y="617"/>
                                <a:pt x="3035" y="649"/>
                                <a:pt x="3074" y="649"/>
                              </a:cubicBezTo>
                              <a:cubicBezTo>
                                <a:pt x="3113" y="649"/>
                                <a:pt x="3145" y="617"/>
                                <a:pt x="3145" y="578"/>
                              </a:cubicBezTo>
                              <a:cubicBezTo>
                                <a:pt x="3145" y="539"/>
                                <a:pt x="3113" y="507"/>
                                <a:pt x="3074" y="507"/>
                              </a:cubicBezTo>
                              <a:close/>
                              <a:moveTo>
                                <a:pt x="3314" y="253"/>
                              </a:moveTo>
                              <a:cubicBezTo>
                                <a:pt x="3275" y="253"/>
                                <a:pt x="3243" y="285"/>
                                <a:pt x="3243" y="324"/>
                              </a:cubicBezTo>
                              <a:cubicBezTo>
                                <a:pt x="3243" y="364"/>
                                <a:pt x="3275" y="395"/>
                                <a:pt x="3314" y="395"/>
                              </a:cubicBezTo>
                              <a:cubicBezTo>
                                <a:pt x="3353" y="395"/>
                                <a:pt x="3385" y="364"/>
                                <a:pt x="3385" y="324"/>
                              </a:cubicBezTo>
                              <a:cubicBezTo>
                                <a:pt x="3385" y="285"/>
                                <a:pt x="3353" y="253"/>
                                <a:pt x="3314" y="253"/>
                              </a:cubicBezTo>
                              <a:close/>
                              <a:moveTo>
                                <a:pt x="3314" y="761"/>
                              </a:moveTo>
                              <a:cubicBezTo>
                                <a:pt x="3275" y="761"/>
                                <a:pt x="3243" y="792"/>
                                <a:pt x="3243" y="832"/>
                              </a:cubicBezTo>
                              <a:cubicBezTo>
                                <a:pt x="3243" y="871"/>
                                <a:pt x="3275" y="903"/>
                                <a:pt x="3314" y="903"/>
                              </a:cubicBezTo>
                              <a:cubicBezTo>
                                <a:pt x="3353" y="903"/>
                                <a:pt x="3385" y="871"/>
                                <a:pt x="3385" y="832"/>
                              </a:cubicBezTo>
                              <a:cubicBezTo>
                                <a:pt x="3385" y="792"/>
                                <a:pt x="3353" y="761"/>
                                <a:pt x="3314" y="761"/>
                              </a:cubicBezTo>
                              <a:close/>
                              <a:moveTo>
                                <a:pt x="3314" y="1014"/>
                              </a:moveTo>
                              <a:cubicBezTo>
                                <a:pt x="3275" y="1014"/>
                                <a:pt x="3243" y="1046"/>
                                <a:pt x="3243" y="1085"/>
                              </a:cubicBezTo>
                              <a:cubicBezTo>
                                <a:pt x="3243" y="1124"/>
                                <a:pt x="3275" y="1156"/>
                                <a:pt x="3314" y="1156"/>
                              </a:cubicBezTo>
                              <a:cubicBezTo>
                                <a:pt x="3353" y="1156"/>
                                <a:pt x="3385" y="1124"/>
                                <a:pt x="3385" y="1085"/>
                              </a:cubicBezTo>
                              <a:cubicBezTo>
                                <a:pt x="3385" y="1046"/>
                                <a:pt x="3353" y="1014"/>
                                <a:pt x="3314" y="1014"/>
                              </a:cubicBezTo>
                              <a:close/>
                              <a:moveTo>
                                <a:pt x="3314" y="507"/>
                              </a:moveTo>
                              <a:cubicBezTo>
                                <a:pt x="3275" y="507"/>
                                <a:pt x="3243" y="539"/>
                                <a:pt x="3243" y="578"/>
                              </a:cubicBezTo>
                              <a:cubicBezTo>
                                <a:pt x="3243" y="617"/>
                                <a:pt x="3275" y="649"/>
                                <a:pt x="3314" y="649"/>
                              </a:cubicBezTo>
                              <a:cubicBezTo>
                                <a:pt x="3353" y="649"/>
                                <a:pt x="3385" y="617"/>
                                <a:pt x="3385" y="578"/>
                              </a:cubicBezTo>
                              <a:cubicBezTo>
                                <a:pt x="3385" y="539"/>
                                <a:pt x="3353" y="507"/>
                                <a:pt x="3314" y="507"/>
                              </a:cubicBezTo>
                              <a:close/>
                              <a:moveTo>
                                <a:pt x="3314" y="0"/>
                              </a:moveTo>
                              <a:cubicBezTo>
                                <a:pt x="3275" y="0"/>
                                <a:pt x="3243" y="31"/>
                                <a:pt x="3243" y="71"/>
                              </a:cubicBezTo>
                              <a:cubicBezTo>
                                <a:pt x="3243" y="110"/>
                                <a:pt x="3275" y="142"/>
                                <a:pt x="3314" y="142"/>
                              </a:cubicBezTo>
                              <a:cubicBezTo>
                                <a:pt x="3353" y="142"/>
                                <a:pt x="3385" y="110"/>
                                <a:pt x="3385" y="71"/>
                              </a:cubicBezTo>
                              <a:cubicBezTo>
                                <a:pt x="3385" y="31"/>
                                <a:pt x="3353" y="0"/>
                                <a:pt x="3314" y="0"/>
                              </a:cubicBezTo>
                              <a:close/>
                              <a:moveTo>
                                <a:pt x="3569" y="1014"/>
                              </a:moveTo>
                              <a:cubicBezTo>
                                <a:pt x="3529" y="1014"/>
                                <a:pt x="3498" y="1046"/>
                                <a:pt x="3498" y="1085"/>
                              </a:cubicBezTo>
                              <a:cubicBezTo>
                                <a:pt x="3498" y="1124"/>
                                <a:pt x="3529" y="1156"/>
                                <a:pt x="3569" y="1156"/>
                              </a:cubicBezTo>
                              <a:cubicBezTo>
                                <a:pt x="3608" y="1156"/>
                                <a:pt x="3640" y="1124"/>
                                <a:pt x="3640" y="1085"/>
                              </a:cubicBezTo>
                              <a:cubicBezTo>
                                <a:pt x="3640" y="1046"/>
                                <a:pt x="3608" y="1014"/>
                                <a:pt x="3569" y="1014"/>
                              </a:cubicBezTo>
                              <a:close/>
                              <a:moveTo>
                                <a:pt x="3569" y="253"/>
                              </a:moveTo>
                              <a:cubicBezTo>
                                <a:pt x="3529" y="253"/>
                                <a:pt x="3498" y="285"/>
                                <a:pt x="3498" y="324"/>
                              </a:cubicBezTo>
                              <a:cubicBezTo>
                                <a:pt x="3498" y="364"/>
                                <a:pt x="3529" y="395"/>
                                <a:pt x="3569" y="395"/>
                              </a:cubicBezTo>
                              <a:cubicBezTo>
                                <a:pt x="3608" y="395"/>
                                <a:pt x="3640" y="364"/>
                                <a:pt x="3640" y="324"/>
                              </a:cubicBezTo>
                              <a:cubicBezTo>
                                <a:pt x="3640" y="285"/>
                                <a:pt x="3608" y="253"/>
                                <a:pt x="3569" y="253"/>
                              </a:cubicBezTo>
                              <a:close/>
                              <a:moveTo>
                                <a:pt x="3569" y="507"/>
                              </a:moveTo>
                              <a:cubicBezTo>
                                <a:pt x="3529" y="507"/>
                                <a:pt x="3498" y="539"/>
                                <a:pt x="3498" y="578"/>
                              </a:cubicBezTo>
                              <a:cubicBezTo>
                                <a:pt x="3498" y="617"/>
                                <a:pt x="3529" y="649"/>
                                <a:pt x="3569" y="649"/>
                              </a:cubicBezTo>
                              <a:cubicBezTo>
                                <a:pt x="3608" y="649"/>
                                <a:pt x="3640" y="617"/>
                                <a:pt x="3640" y="578"/>
                              </a:cubicBezTo>
                              <a:cubicBezTo>
                                <a:pt x="3640" y="539"/>
                                <a:pt x="3608" y="507"/>
                                <a:pt x="3569" y="507"/>
                              </a:cubicBezTo>
                              <a:close/>
                              <a:moveTo>
                                <a:pt x="3569" y="0"/>
                              </a:moveTo>
                              <a:cubicBezTo>
                                <a:pt x="3529" y="0"/>
                                <a:pt x="3498" y="31"/>
                                <a:pt x="3498" y="71"/>
                              </a:cubicBezTo>
                              <a:cubicBezTo>
                                <a:pt x="3498" y="110"/>
                                <a:pt x="3529" y="142"/>
                                <a:pt x="3569" y="142"/>
                              </a:cubicBezTo>
                              <a:cubicBezTo>
                                <a:pt x="3608" y="142"/>
                                <a:pt x="3640" y="110"/>
                                <a:pt x="3640" y="71"/>
                              </a:cubicBezTo>
                              <a:cubicBezTo>
                                <a:pt x="3640" y="31"/>
                                <a:pt x="3608" y="0"/>
                                <a:pt x="3569" y="0"/>
                              </a:cubicBezTo>
                              <a:close/>
                              <a:moveTo>
                                <a:pt x="3569" y="761"/>
                              </a:moveTo>
                              <a:cubicBezTo>
                                <a:pt x="3529" y="761"/>
                                <a:pt x="3498" y="792"/>
                                <a:pt x="3498" y="831"/>
                              </a:cubicBezTo>
                              <a:cubicBezTo>
                                <a:pt x="3498" y="871"/>
                                <a:pt x="3529" y="903"/>
                                <a:pt x="3569" y="903"/>
                              </a:cubicBezTo>
                              <a:cubicBezTo>
                                <a:pt x="3608" y="903"/>
                                <a:pt x="3640" y="871"/>
                                <a:pt x="3640" y="831"/>
                              </a:cubicBezTo>
                              <a:cubicBezTo>
                                <a:pt x="3640" y="792"/>
                                <a:pt x="3608" y="761"/>
                                <a:pt x="3569" y="761"/>
                              </a:cubicBezTo>
                              <a:close/>
                              <a:moveTo>
                                <a:pt x="3823" y="253"/>
                              </a:moveTo>
                              <a:cubicBezTo>
                                <a:pt x="3784" y="253"/>
                                <a:pt x="3752" y="285"/>
                                <a:pt x="3752" y="324"/>
                              </a:cubicBezTo>
                              <a:cubicBezTo>
                                <a:pt x="3752" y="364"/>
                                <a:pt x="3784" y="395"/>
                                <a:pt x="3823" y="395"/>
                              </a:cubicBezTo>
                              <a:cubicBezTo>
                                <a:pt x="3862" y="395"/>
                                <a:pt x="3894" y="364"/>
                                <a:pt x="3894" y="324"/>
                              </a:cubicBezTo>
                              <a:cubicBezTo>
                                <a:pt x="3894" y="285"/>
                                <a:pt x="3862" y="253"/>
                                <a:pt x="3823" y="253"/>
                              </a:cubicBezTo>
                              <a:close/>
                              <a:moveTo>
                                <a:pt x="3823" y="507"/>
                              </a:moveTo>
                              <a:cubicBezTo>
                                <a:pt x="3784" y="507"/>
                                <a:pt x="3752" y="539"/>
                                <a:pt x="3752" y="578"/>
                              </a:cubicBezTo>
                              <a:cubicBezTo>
                                <a:pt x="3752" y="617"/>
                                <a:pt x="3784" y="649"/>
                                <a:pt x="3823" y="649"/>
                              </a:cubicBezTo>
                              <a:cubicBezTo>
                                <a:pt x="3862" y="649"/>
                                <a:pt x="3894" y="617"/>
                                <a:pt x="3894" y="578"/>
                              </a:cubicBezTo>
                              <a:cubicBezTo>
                                <a:pt x="3894" y="539"/>
                                <a:pt x="3862" y="507"/>
                                <a:pt x="3823" y="507"/>
                              </a:cubicBezTo>
                              <a:close/>
                              <a:moveTo>
                                <a:pt x="3823" y="0"/>
                              </a:moveTo>
                              <a:cubicBezTo>
                                <a:pt x="3784" y="0"/>
                                <a:pt x="3752" y="31"/>
                                <a:pt x="3752" y="71"/>
                              </a:cubicBezTo>
                              <a:cubicBezTo>
                                <a:pt x="3752" y="110"/>
                                <a:pt x="3784" y="142"/>
                                <a:pt x="3823" y="142"/>
                              </a:cubicBezTo>
                              <a:cubicBezTo>
                                <a:pt x="3862" y="142"/>
                                <a:pt x="3894" y="110"/>
                                <a:pt x="3894" y="71"/>
                              </a:cubicBezTo>
                              <a:cubicBezTo>
                                <a:pt x="3894" y="31"/>
                                <a:pt x="3862" y="0"/>
                                <a:pt x="3823" y="0"/>
                              </a:cubicBezTo>
                              <a:close/>
                              <a:moveTo>
                                <a:pt x="3823" y="1014"/>
                              </a:moveTo>
                              <a:cubicBezTo>
                                <a:pt x="3784" y="1014"/>
                                <a:pt x="3752" y="1046"/>
                                <a:pt x="3752" y="1085"/>
                              </a:cubicBezTo>
                              <a:cubicBezTo>
                                <a:pt x="3752" y="1124"/>
                                <a:pt x="3784" y="1156"/>
                                <a:pt x="3823" y="1156"/>
                              </a:cubicBezTo>
                              <a:cubicBezTo>
                                <a:pt x="3862" y="1156"/>
                                <a:pt x="3894" y="1124"/>
                                <a:pt x="3894" y="1085"/>
                              </a:cubicBezTo>
                              <a:cubicBezTo>
                                <a:pt x="3894" y="1046"/>
                                <a:pt x="3862" y="1014"/>
                                <a:pt x="3823" y="1014"/>
                              </a:cubicBezTo>
                              <a:close/>
                              <a:moveTo>
                                <a:pt x="3823" y="761"/>
                              </a:moveTo>
                              <a:cubicBezTo>
                                <a:pt x="3784" y="761"/>
                                <a:pt x="3752" y="792"/>
                                <a:pt x="3752" y="832"/>
                              </a:cubicBezTo>
                              <a:cubicBezTo>
                                <a:pt x="3752" y="871"/>
                                <a:pt x="3784" y="903"/>
                                <a:pt x="3823" y="903"/>
                              </a:cubicBezTo>
                              <a:cubicBezTo>
                                <a:pt x="3862" y="903"/>
                                <a:pt x="3894" y="871"/>
                                <a:pt x="3894" y="832"/>
                              </a:cubicBezTo>
                              <a:cubicBezTo>
                                <a:pt x="3894" y="792"/>
                                <a:pt x="3862" y="761"/>
                                <a:pt x="3823" y="761"/>
                              </a:cubicBezTo>
                              <a:close/>
                              <a:moveTo>
                                <a:pt x="4078" y="253"/>
                              </a:moveTo>
                              <a:cubicBezTo>
                                <a:pt x="4039" y="253"/>
                                <a:pt x="4007" y="285"/>
                                <a:pt x="4007" y="324"/>
                              </a:cubicBezTo>
                              <a:cubicBezTo>
                                <a:pt x="4007" y="364"/>
                                <a:pt x="4039" y="395"/>
                                <a:pt x="4078" y="395"/>
                              </a:cubicBezTo>
                              <a:cubicBezTo>
                                <a:pt x="4117" y="395"/>
                                <a:pt x="4149" y="364"/>
                                <a:pt x="4149" y="324"/>
                              </a:cubicBezTo>
                              <a:cubicBezTo>
                                <a:pt x="4149" y="285"/>
                                <a:pt x="4117" y="253"/>
                                <a:pt x="4078" y="253"/>
                              </a:cubicBezTo>
                              <a:close/>
                              <a:moveTo>
                                <a:pt x="4078" y="1014"/>
                              </a:moveTo>
                              <a:cubicBezTo>
                                <a:pt x="4039" y="1014"/>
                                <a:pt x="4007" y="1046"/>
                                <a:pt x="4007" y="1085"/>
                              </a:cubicBezTo>
                              <a:cubicBezTo>
                                <a:pt x="4007" y="1124"/>
                                <a:pt x="4039" y="1156"/>
                                <a:pt x="4078" y="1156"/>
                              </a:cubicBezTo>
                              <a:cubicBezTo>
                                <a:pt x="4117" y="1156"/>
                                <a:pt x="4149" y="1124"/>
                                <a:pt x="4149" y="1085"/>
                              </a:cubicBezTo>
                              <a:cubicBezTo>
                                <a:pt x="4149" y="1046"/>
                                <a:pt x="4117" y="1014"/>
                                <a:pt x="4078" y="1014"/>
                              </a:cubicBezTo>
                              <a:close/>
                              <a:moveTo>
                                <a:pt x="4078" y="761"/>
                              </a:moveTo>
                              <a:cubicBezTo>
                                <a:pt x="4039" y="761"/>
                                <a:pt x="4007" y="792"/>
                                <a:pt x="4007" y="832"/>
                              </a:cubicBezTo>
                              <a:cubicBezTo>
                                <a:pt x="4007" y="871"/>
                                <a:pt x="4039" y="903"/>
                                <a:pt x="4078" y="903"/>
                              </a:cubicBezTo>
                              <a:cubicBezTo>
                                <a:pt x="4117" y="903"/>
                                <a:pt x="4149" y="871"/>
                                <a:pt x="4149" y="832"/>
                              </a:cubicBezTo>
                              <a:cubicBezTo>
                                <a:pt x="4149" y="792"/>
                                <a:pt x="4117" y="761"/>
                                <a:pt x="4078" y="761"/>
                              </a:cubicBezTo>
                              <a:close/>
                              <a:moveTo>
                                <a:pt x="4078" y="507"/>
                              </a:moveTo>
                              <a:cubicBezTo>
                                <a:pt x="4039" y="507"/>
                                <a:pt x="4007" y="539"/>
                                <a:pt x="4007" y="578"/>
                              </a:cubicBezTo>
                              <a:cubicBezTo>
                                <a:pt x="4007" y="617"/>
                                <a:pt x="4039" y="649"/>
                                <a:pt x="4078" y="649"/>
                              </a:cubicBezTo>
                              <a:cubicBezTo>
                                <a:pt x="4117" y="649"/>
                                <a:pt x="4149" y="617"/>
                                <a:pt x="4149" y="578"/>
                              </a:cubicBezTo>
                              <a:cubicBezTo>
                                <a:pt x="4149" y="539"/>
                                <a:pt x="4117" y="507"/>
                                <a:pt x="4078" y="507"/>
                              </a:cubicBezTo>
                              <a:close/>
                              <a:moveTo>
                                <a:pt x="4078" y="0"/>
                              </a:moveTo>
                              <a:cubicBezTo>
                                <a:pt x="4039" y="0"/>
                                <a:pt x="4007" y="31"/>
                                <a:pt x="4007" y="71"/>
                              </a:cubicBezTo>
                              <a:cubicBezTo>
                                <a:pt x="4007" y="110"/>
                                <a:pt x="4039" y="142"/>
                                <a:pt x="4078" y="142"/>
                              </a:cubicBezTo>
                              <a:cubicBezTo>
                                <a:pt x="4117" y="142"/>
                                <a:pt x="4149" y="110"/>
                                <a:pt x="4149" y="71"/>
                              </a:cubicBezTo>
                              <a:cubicBezTo>
                                <a:pt x="4149" y="31"/>
                                <a:pt x="4117" y="0"/>
                                <a:pt x="4078" y="0"/>
                              </a:cubicBezTo>
                              <a:close/>
                              <a:moveTo>
                                <a:pt x="4333" y="1014"/>
                              </a:moveTo>
                              <a:cubicBezTo>
                                <a:pt x="4293" y="1014"/>
                                <a:pt x="4262" y="1046"/>
                                <a:pt x="4262" y="1085"/>
                              </a:cubicBezTo>
                              <a:cubicBezTo>
                                <a:pt x="4262" y="1124"/>
                                <a:pt x="4293" y="1156"/>
                                <a:pt x="4333" y="1156"/>
                              </a:cubicBezTo>
                              <a:cubicBezTo>
                                <a:pt x="4372" y="1156"/>
                                <a:pt x="4404" y="1124"/>
                                <a:pt x="4404" y="1085"/>
                              </a:cubicBezTo>
                              <a:cubicBezTo>
                                <a:pt x="4404" y="1046"/>
                                <a:pt x="4372" y="1014"/>
                                <a:pt x="4333" y="1014"/>
                              </a:cubicBezTo>
                              <a:close/>
                              <a:moveTo>
                                <a:pt x="4333" y="507"/>
                              </a:moveTo>
                              <a:cubicBezTo>
                                <a:pt x="4293" y="507"/>
                                <a:pt x="4262" y="539"/>
                                <a:pt x="4262" y="578"/>
                              </a:cubicBezTo>
                              <a:cubicBezTo>
                                <a:pt x="4262" y="617"/>
                                <a:pt x="4293" y="649"/>
                                <a:pt x="4333" y="649"/>
                              </a:cubicBezTo>
                              <a:cubicBezTo>
                                <a:pt x="4372" y="649"/>
                                <a:pt x="4404" y="617"/>
                                <a:pt x="4404" y="578"/>
                              </a:cubicBezTo>
                              <a:cubicBezTo>
                                <a:pt x="4404" y="539"/>
                                <a:pt x="4372" y="507"/>
                                <a:pt x="4333" y="507"/>
                              </a:cubicBezTo>
                              <a:close/>
                              <a:moveTo>
                                <a:pt x="4333" y="253"/>
                              </a:moveTo>
                              <a:cubicBezTo>
                                <a:pt x="4293" y="253"/>
                                <a:pt x="4262" y="285"/>
                                <a:pt x="4262" y="324"/>
                              </a:cubicBezTo>
                              <a:cubicBezTo>
                                <a:pt x="4262" y="364"/>
                                <a:pt x="4293" y="395"/>
                                <a:pt x="4333" y="395"/>
                              </a:cubicBezTo>
                              <a:cubicBezTo>
                                <a:pt x="4372" y="395"/>
                                <a:pt x="4404" y="364"/>
                                <a:pt x="4404" y="324"/>
                              </a:cubicBezTo>
                              <a:cubicBezTo>
                                <a:pt x="4404" y="285"/>
                                <a:pt x="4372" y="253"/>
                                <a:pt x="4333" y="253"/>
                              </a:cubicBezTo>
                              <a:close/>
                              <a:moveTo>
                                <a:pt x="4333" y="760"/>
                              </a:moveTo>
                              <a:cubicBezTo>
                                <a:pt x="4293" y="760"/>
                                <a:pt x="4262" y="792"/>
                                <a:pt x="4262" y="832"/>
                              </a:cubicBezTo>
                              <a:cubicBezTo>
                                <a:pt x="4262" y="871"/>
                                <a:pt x="4293" y="903"/>
                                <a:pt x="4333" y="903"/>
                              </a:cubicBezTo>
                              <a:cubicBezTo>
                                <a:pt x="4372" y="903"/>
                                <a:pt x="4404" y="871"/>
                                <a:pt x="4404" y="832"/>
                              </a:cubicBezTo>
                              <a:cubicBezTo>
                                <a:pt x="4404" y="792"/>
                                <a:pt x="4372" y="760"/>
                                <a:pt x="4333" y="760"/>
                              </a:cubicBezTo>
                              <a:close/>
                              <a:moveTo>
                                <a:pt x="4333" y="0"/>
                              </a:moveTo>
                              <a:cubicBezTo>
                                <a:pt x="4293" y="0"/>
                                <a:pt x="4262" y="31"/>
                                <a:pt x="4262" y="71"/>
                              </a:cubicBezTo>
                              <a:cubicBezTo>
                                <a:pt x="4262" y="110"/>
                                <a:pt x="4293" y="142"/>
                                <a:pt x="4333" y="142"/>
                              </a:cubicBezTo>
                              <a:cubicBezTo>
                                <a:pt x="4372" y="142"/>
                                <a:pt x="4404" y="110"/>
                                <a:pt x="4404" y="71"/>
                              </a:cubicBezTo>
                              <a:cubicBezTo>
                                <a:pt x="4404" y="31"/>
                                <a:pt x="4372" y="0"/>
                                <a:pt x="4333" y="0"/>
                              </a:cubicBezTo>
                              <a:close/>
                              <a:moveTo>
                                <a:pt x="4587" y="507"/>
                              </a:moveTo>
                              <a:cubicBezTo>
                                <a:pt x="4548" y="507"/>
                                <a:pt x="4516" y="539"/>
                                <a:pt x="4516" y="578"/>
                              </a:cubicBezTo>
                              <a:cubicBezTo>
                                <a:pt x="4516" y="617"/>
                                <a:pt x="4548" y="649"/>
                                <a:pt x="4587" y="649"/>
                              </a:cubicBezTo>
                              <a:cubicBezTo>
                                <a:pt x="4627" y="649"/>
                                <a:pt x="4658" y="617"/>
                                <a:pt x="4658" y="578"/>
                              </a:cubicBezTo>
                              <a:cubicBezTo>
                                <a:pt x="4658" y="539"/>
                                <a:pt x="4627" y="507"/>
                                <a:pt x="4587" y="507"/>
                              </a:cubicBezTo>
                              <a:close/>
                              <a:moveTo>
                                <a:pt x="4587" y="1014"/>
                              </a:moveTo>
                              <a:cubicBezTo>
                                <a:pt x="4548" y="1014"/>
                                <a:pt x="4516" y="1046"/>
                                <a:pt x="4516" y="1085"/>
                              </a:cubicBezTo>
                              <a:cubicBezTo>
                                <a:pt x="4516" y="1124"/>
                                <a:pt x="4548" y="1156"/>
                                <a:pt x="4587" y="1156"/>
                              </a:cubicBezTo>
                              <a:cubicBezTo>
                                <a:pt x="4627" y="1156"/>
                                <a:pt x="4658" y="1124"/>
                                <a:pt x="4658" y="1085"/>
                              </a:cubicBezTo>
                              <a:cubicBezTo>
                                <a:pt x="4658" y="1046"/>
                                <a:pt x="4627" y="1014"/>
                                <a:pt x="4587" y="1014"/>
                              </a:cubicBezTo>
                              <a:close/>
                              <a:moveTo>
                                <a:pt x="4587" y="761"/>
                              </a:moveTo>
                              <a:cubicBezTo>
                                <a:pt x="4548" y="761"/>
                                <a:pt x="4516" y="792"/>
                                <a:pt x="4516" y="832"/>
                              </a:cubicBezTo>
                              <a:cubicBezTo>
                                <a:pt x="4516" y="871"/>
                                <a:pt x="4548" y="903"/>
                                <a:pt x="4587" y="903"/>
                              </a:cubicBezTo>
                              <a:cubicBezTo>
                                <a:pt x="4627" y="903"/>
                                <a:pt x="4658" y="871"/>
                                <a:pt x="4658" y="832"/>
                              </a:cubicBezTo>
                              <a:cubicBezTo>
                                <a:pt x="4658" y="792"/>
                                <a:pt x="4627" y="761"/>
                                <a:pt x="4587" y="761"/>
                              </a:cubicBezTo>
                              <a:close/>
                              <a:moveTo>
                                <a:pt x="4587" y="0"/>
                              </a:moveTo>
                              <a:cubicBezTo>
                                <a:pt x="4548" y="0"/>
                                <a:pt x="4516" y="31"/>
                                <a:pt x="4516" y="71"/>
                              </a:cubicBezTo>
                              <a:cubicBezTo>
                                <a:pt x="4516" y="110"/>
                                <a:pt x="4548" y="142"/>
                                <a:pt x="4587" y="142"/>
                              </a:cubicBezTo>
                              <a:cubicBezTo>
                                <a:pt x="4627" y="142"/>
                                <a:pt x="4658" y="110"/>
                                <a:pt x="4658" y="71"/>
                              </a:cubicBezTo>
                              <a:cubicBezTo>
                                <a:pt x="4658" y="31"/>
                                <a:pt x="4627" y="0"/>
                                <a:pt x="4587" y="0"/>
                              </a:cubicBezTo>
                              <a:close/>
                              <a:moveTo>
                                <a:pt x="4587" y="253"/>
                              </a:moveTo>
                              <a:cubicBezTo>
                                <a:pt x="4548" y="253"/>
                                <a:pt x="4516" y="285"/>
                                <a:pt x="4516" y="324"/>
                              </a:cubicBezTo>
                              <a:cubicBezTo>
                                <a:pt x="4516" y="364"/>
                                <a:pt x="4548" y="395"/>
                                <a:pt x="4587" y="395"/>
                              </a:cubicBezTo>
                              <a:cubicBezTo>
                                <a:pt x="4627" y="395"/>
                                <a:pt x="4658" y="364"/>
                                <a:pt x="4658" y="324"/>
                              </a:cubicBezTo>
                              <a:cubicBezTo>
                                <a:pt x="4658" y="285"/>
                                <a:pt x="4627" y="253"/>
                                <a:pt x="4587" y="253"/>
                              </a:cubicBezTo>
                              <a:close/>
                              <a:moveTo>
                                <a:pt x="4842" y="1014"/>
                              </a:moveTo>
                              <a:cubicBezTo>
                                <a:pt x="4803" y="1014"/>
                                <a:pt x="4771" y="1046"/>
                                <a:pt x="4771" y="1085"/>
                              </a:cubicBezTo>
                              <a:cubicBezTo>
                                <a:pt x="4771" y="1124"/>
                                <a:pt x="4803" y="1156"/>
                                <a:pt x="4842" y="1156"/>
                              </a:cubicBezTo>
                              <a:cubicBezTo>
                                <a:pt x="4881" y="1156"/>
                                <a:pt x="4913" y="1124"/>
                                <a:pt x="4913" y="1085"/>
                              </a:cubicBezTo>
                              <a:cubicBezTo>
                                <a:pt x="4913" y="1046"/>
                                <a:pt x="4881" y="1014"/>
                                <a:pt x="4842" y="1014"/>
                              </a:cubicBezTo>
                              <a:close/>
                              <a:moveTo>
                                <a:pt x="4842" y="253"/>
                              </a:moveTo>
                              <a:cubicBezTo>
                                <a:pt x="4803" y="253"/>
                                <a:pt x="4771" y="285"/>
                                <a:pt x="4771" y="324"/>
                              </a:cubicBezTo>
                              <a:cubicBezTo>
                                <a:pt x="4771" y="363"/>
                                <a:pt x="4803" y="395"/>
                                <a:pt x="4842" y="395"/>
                              </a:cubicBezTo>
                              <a:cubicBezTo>
                                <a:pt x="4881" y="395"/>
                                <a:pt x="4913" y="363"/>
                                <a:pt x="4913" y="324"/>
                              </a:cubicBezTo>
                              <a:cubicBezTo>
                                <a:pt x="4913" y="285"/>
                                <a:pt x="4881" y="253"/>
                                <a:pt x="4842" y="253"/>
                              </a:cubicBezTo>
                              <a:close/>
                              <a:moveTo>
                                <a:pt x="4842" y="0"/>
                              </a:moveTo>
                              <a:cubicBezTo>
                                <a:pt x="4803" y="0"/>
                                <a:pt x="4771" y="31"/>
                                <a:pt x="4771" y="71"/>
                              </a:cubicBezTo>
                              <a:cubicBezTo>
                                <a:pt x="4771" y="110"/>
                                <a:pt x="4803" y="142"/>
                                <a:pt x="4842" y="142"/>
                              </a:cubicBezTo>
                              <a:cubicBezTo>
                                <a:pt x="4881" y="142"/>
                                <a:pt x="4913" y="110"/>
                                <a:pt x="4913" y="71"/>
                              </a:cubicBezTo>
                              <a:cubicBezTo>
                                <a:pt x="4913" y="31"/>
                                <a:pt x="4881" y="0"/>
                                <a:pt x="4842" y="0"/>
                              </a:cubicBezTo>
                              <a:close/>
                              <a:moveTo>
                                <a:pt x="4842" y="507"/>
                              </a:moveTo>
                              <a:cubicBezTo>
                                <a:pt x="4803" y="507"/>
                                <a:pt x="4771" y="539"/>
                                <a:pt x="4771" y="578"/>
                              </a:cubicBezTo>
                              <a:cubicBezTo>
                                <a:pt x="4771" y="617"/>
                                <a:pt x="4803" y="649"/>
                                <a:pt x="4842" y="649"/>
                              </a:cubicBezTo>
                              <a:cubicBezTo>
                                <a:pt x="4881" y="649"/>
                                <a:pt x="4913" y="617"/>
                                <a:pt x="4913" y="578"/>
                              </a:cubicBezTo>
                              <a:cubicBezTo>
                                <a:pt x="4913" y="539"/>
                                <a:pt x="4881" y="507"/>
                                <a:pt x="4842" y="507"/>
                              </a:cubicBezTo>
                              <a:close/>
                              <a:moveTo>
                                <a:pt x="4842" y="761"/>
                              </a:moveTo>
                              <a:cubicBezTo>
                                <a:pt x="4803" y="761"/>
                                <a:pt x="4771" y="792"/>
                                <a:pt x="4771" y="832"/>
                              </a:cubicBezTo>
                              <a:cubicBezTo>
                                <a:pt x="4771" y="871"/>
                                <a:pt x="4803" y="903"/>
                                <a:pt x="4842" y="903"/>
                              </a:cubicBezTo>
                              <a:cubicBezTo>
                                <a:pt x="4881" y="903"/>
                                <a:pt x="4913" y="871"/>
                                <a:pt x="4913" y="832"/>
                              </a:cubicBezTo>
                              <a:cubicBezTo>
                                <a:pt x="4913" y="792"/>
                                <a:pt x="4881" y="761"/>
                                <a:pt x="4842" y="761"/>
                              </a:cubicBezTo>
                              <a:close/>
                              <a:moveTo>
                                <a:pt x="5097" y="761"/>
                              </a:moveTo>
                              <a:cubicBezTo>
                                <a:pt x="5058" y="761"/>
                                <a:pt x="5026" y="792"/>
                                <a:pt x="5026" y="832"/>
                              </a:cubicBezTo>
                              <a:cubicBezTo>
                                <a:pt x="5026" y="871"/>
                                <a:pt x="5058" y="903"/>
                                <a:pt x="5097" y="903"/>
                              </a:cubicBezTo>
                              <a:cubicBezTo>
                                <a:pt x="5136" y="903"/>
                                <a:pt x="5168" y="871"/>
                                <a:pt x="5168" y="832"/>
                              </a:cubicBezTo>
                              <a:cubicBezTo>
                                <a:pt x="5168" y="792"/>
                                <a:pt x="5136" y="761"/>
                                <a:pt x="5097" y="761"/>
                              </a:cubicBezTo>
                              <a:close/>
                              <a:moveTo>
                                <a:pt x="5097" y="253"/>
                              </a:moveTo>
                              <a:cubicBezTo>
                                <a:pt x="5058" y="253"/>
                                <a:pt x="5026" y="285"/>
                                <a:pt x="5026" y="324"/>
                              </a:cubicBezTo>
                              <a:cubicBezTo>
                                <a:pt x="5026" y="364"/>
                                <a:pt x="5058" y="395"/>
                                <a:pt x="5097" y="395"/>
                              </a:cubicBezTo>
                              <a:cubicBezTo>
                                <a:pt x="5136" y="395"/>
                                <a:pt x="5168" y="364"/>
                                <a:pt x="5168" y="324"/>
                              </a:cubicBezTo>
                              <a:cubicBezTo>
                                <a:pt x="5168" y="285"/>
                                <a:pt x="5136" y="253"/>
                                <a:pt x="5097" y="253"/>
                              </a:cubicBezTo>
                              <a:close/>
                              <a:moveTo>
                                <a:pt x="5097" y="507"/>
                              </a:moveTo>
                              <a:cubicBezTo>
                                <a:pt x="5058" y="507"/>
                                <a:pt x="5026" y="539"/>
                                <a:pt x="5026" y="578"/>
                              </a:cubicBezTo>
                              <a:cubicBezTo>
                                <a:pt x="5026" y="617"/>
                                <a:pt x="5058" y="649"/>
                                <a:pt x="5097" y="649"/>
                              </a:cubicBezTo>
                              <a:cubicBezTo>
                                <a:pt x="5136" y="649"/>
                                <a:pt x="5168" y="617"/>
                                <a:pt x="5168" y="578"/>
                              </a:cubicBezTo>
                              <a:cubicBezTo>
                                <a:pt x="5168" y="539"/>
                                <a:pt x="5136" y="507"/>
                                <a:pt x="5097" y="507"/>
                              </a:cubicBezTo>
                              <a:close/>
                              <a:moveTo>
                                <a:pt x="5097" y="0"/>
                              </a:moveTo>
                              <a:cubicBezTo>
                                <a:pt x="5058" y="0"/>
                                <a:pt x="5026" y="31"/>
                                <a:pt x="5026" y="71"/>
                              </a:cubicBezTo>
                              <a:cubicBezTo>
                                <a:pt x="5026" y="110"/>
                                <a:pt x="5058" y="142"/>
                                <a:pt x="5097" y="142"/>
                              </a:cubicBezTo>
                              <a:cubicBezTo>
                                <a:pt x="5136" y="142"/>
                                <a:pt x="5168" y="110"/>
                                <a:pt x="5168" y="71"/>
                              </a:cubicBezTo>
                              <a:cubicBezTo>
                                <a:pt x="5168" y="31"/>
                                <a:pt x="5136" y="0"/>
                                <a:pt x="5097" y="0"/>
                              </a:cubicBezTo>
                              <a:close/>
                              <a:moveTo>
                                <a:pt x="5097" y="1014"/>
                              </a:moveTo>
                              <a:cubicBezTo>
                                <a:pt x="5058" y="1014"/>
                                <a:pt x="5026" y="1046"/>
                                <a:pt x="5026" y="1085"/>
                              </a:cubicBezTo>
                              <a:cubicBezTo>
                                <a:pt x="5026" y="1124"/>
                                <a:pt x="5058" y="1156"/>
                                <a:pt x="5097" y="1156"/>
                              </a:cubicBezTo>
                              <a:cubicBezTo>
                                <a:pt x="5136" y="1156"/>
                                <a:pt x="5168" y="1124"/>
                                <a:pt x="5168" y="1085"/>
                              </a:cubicBezTo>
                              <a:cubicBezTo>
                                <a:pt x="5168" y="1046"/>
                                <a:pt x="5136" y="1014"/>
                                <a:pt x="5097" y="1014"/>
                              </a:cubicBezTo>
                              <a:close/>
                              <a:moveTo>
                                <a:pt x="5351" y="1014"/>
                              </a:moveTo>
                              <a:cubicBezTo>
                                <a:pt x="5312" y="1014"/>
                                <a:pt x="5280" y="1046"/>
                                <a:pt x="5280" y="1085"/>
                              </a:cubicBezTo>
                              <a:cubicBezTo>
                                <a:pt x="5280" y="1124"/>
                                <a:pt x="5312" y="1156"/>
                                <a:pt x="5351" y="1156"/>
                              </a:cubicBezTo>
                              <a:cubicBezTo>
                                <a:pt x="5391" y="1156"/>
                                <a:pt x="5422" y="1124"/>
                                <a:pt x="5422" y="1085"/>
                              </a:cubicBezTo>
                              <a:cubicBezTo>
                                <a:pt x="5422" y="1046"/>
                                <a:pt x="5391" y="1014"/>
                                <a:pt x="5351" y="1014"/>
                              </a:cubicBezTo>
                              <a:close/>
                              <a:moveTo>
                                <a:pt x="5351" y="760"/>
                              </a:moveTo>
                              <a:cubicBezTo>
                                <a:pt x="5312" y="760"/>
                                <a:pt x="5280" y="792"/>
                                <a:pt x="5280" y="832"/>
                              </a:cubicBezTo>
                              <a:cubicBezTo>
                                <a:pt x="5280" y="871"/>
                                <a:pt x="5312" y="903"/>
                                <a:pt x="5351" y="903"/>
                              </a:cubicBezTo>
                              <a:cubicBezTo>
                                <a:pt x="5391" y="903"/>
                                <a:pt x="5422" y="871"/>
                                <a:pt x="5422" y="832"/>
                              </a:cubicBezTo>
                              <a:cubicBezTo>
                                <a:pt x="5422" y="792"/>
                                <a:pt x="5391" y="760"/>
                                <a:pt x="5351" y="760"/>
                              </a:cubicBezTo>
                              <a:close/>
                              <a:moveTo>
                                <a:pt x="5351" y="0"/>
                              </a:moveTo>
                              <a:cubicBezTo>
                                <a:pt x="5312" y="0"/>
                                <a:pt x="5280" y="31"/>
                                <a:pt x="5280" y="71"/>
                              </a:cubicBezTo>
                              <a:cubicBezTo>
                                <a:pt x="5280" y="110"/>
                                <a:pt x="5312" y="142"/>
                                <a:pt x="5351" y="142"/>
                              </a:cubicBezTo>
                              <a:cubicBezTo>
                                <a:pt x="5391" y="142"/>
                                <a:pt x="5422" y="110"/>
                                <a:pt x="5422" y="71"/>
                              </a:cubicBezTo>
                              <a:cubicBezTo>
                                <a:pt x="5422" y="31"/>
                                <a:pt x="5391" y="0"/>
                                <a:pt x="5351" y="0"/>
                              </a:cubicBezTo>
                              <a:close/>
                              <a:moveTo>
                                <a:pt x="5351" y="507"/>
                              </a:moveTo>
                              <a:cubicBezTo>
                                <a:pt x="5312" y="507"/>
                                <a:pt x="5280" y="539"/>
                                <a:pt x="5280" y="578"/>
                              </a:cubicBezTo>
                              <a:cubicBezTo>
                                <a:pt x="5280" y="617"/>
                                <a:pt x="5312" y="649"/>
                                <a:pt x="5351" y="649"/>
                              </a:cubicBezTo>
                              <a:cubicBezTo>
                                <a:pt x="5391" y="649"/>
                                <a:pt x="5422" y="617"/>
                                <a:pt x="5422" y="578"/>
                              </a:cubicBezTo>
                              <a:cubicBezTo>
                                <a:pt x="5422" y="539"/>
                                <a:pt x="5391" y="507"/>
                                <a:pt x="5351" y="507"/>
                              </a:cubicBezTo>
                              <a:close/>
                              <a:moveTo>
                                <a:pt x="5351" y="253"/>
                              </a:moveTo>
                              <a:cubicBezTo>
                                <a:pt x="5312" y="253"/>
                                <a:pt x="5280" y="285"/>
                                <a:pt x="5280" y="324"/>
                              </a:cubicBezTo>
                              <a:cubicBezTo>
                                <a:pt x="5280" y="363"/>
                                <a:pt x="5312" y="395"/>
                                <a:pt x="5351" y="395"/>
                              </a:cubicBezTo>
                              <a:cubicBezTo>
                                <a:pt x="5391" y="395"/>
                                <a:pt x="5422" y="363"/>
                                <a:pt x="5422" y="324"/>
                              </a:cubicBezTo>
                              <a:cubicBezTo>
                                <a:pt x="5422" y="285"/>
                                <a:pt x="5391" y="253"/>
                                <a:pt x="5351" y="253"/>
                              </a:cubicBezTo>
                              <a:close/>
                              <a:moveTo>
                                <a:pt x="5606" y="253"/>
                              </a:moveTo>
                              <a:cubicBezTo>
                                <a:pt x="5567" y="253"/>
                                <a:pt x="5535" y="285"/>
                                <a:pt x="5535" y="324"/>
                              </a:cubicBezTo>
                              <a:cubicBezTo>
                                <a:pt x="5535" y="364"/>
                                <a:pt x="5567" y="395"/>
                                <a:pt x="5606" y="395"/>
                              </a:cubicBezTo>
                              <a:cubicBezTo>
                                <a:pt x="5645" y="395"/>
                                <a:pt x="5677" y="364"/>
                                <a:pt x="5677" y="324"/>
                              </a:cubicBezTo>
                              <a:cubicBezTo>
                                <a:pt x="5677" y="285"/>
                                <a:pt x="5645" y="253"/>
                                <a:pt x="5606" y="253"/>
                              </a:cubicBezTo>
                              <a:close/>
                              <a:moveTo>
                                <a:pt x="5606" y="1014"/>
                              </a:moveTo>
                              <a:cubicBezTo>
                                <a:pt x="5567" y="1014"/>
                                <a:pt x="5535" y="1046"/>
                                <a:pt x="5535" y="1085"/>
                              </a:cubicBezTo>
                              <a:cubicBezTo>
                                <a:pt x="5535" y="1125"/>
                                <a:pt x="5567" y="1156"/>
                                <a:pt x="5606" y="1156"/>
                              </a:cubicBezTo>
                              <a:cubicBezTo>
                                <a:pt x="5645" y="1156"/>
                                <a:pt x="5677" y="1125"/>
                                <a:pt x="5677" y="1085"/>
                              </a:cubicBezTo>
                              <a:cubicBezTo>
                                <a:pt x="5677" y="1046"/>
                                <a:pt x="5645" y="1014"/>
                                <a:pt x="5606" y="1014"/>
                              </a:cubicBezTo>
                              <a:close/>
                              <a:moveTo>
                                <a:pt x="5606" y="761"/>
                              </a:moveTo>
                              <a:cubicBezTo>
                                <a:pt x="5567" y="761"/>
                                <a:pt x="5535" y="792"/>
                                <a:pt x="5535" y="831"/>
                              </a:cubicBezTo>
                              <a:cubicBezTo>
                                <a:pt x="5535" y="871"/>
                                <a:pt x="5567" y="902"/>
                                <a:pt x="5606" y="902"/>
                              </a:cubicBezTo>
                              <a:cubicBezTo>
                                <a:pt x="5645" y="902"/>
                                <a:pt x="5677" y="871"/>
                                <a:pt x="5677" y="831"/>
                              </a:cubicBezTo>
                              <a:cubicBezTo>
                                <a:pt x="5677" y="792"/>
                                <a:pt x="5645" y="761"/>
                                <a:pt x="5606" y="761"/>
                              </a:cubicBezTo>
                              <a:close/>
                              <a:moveTo>
                                <a:pt x="5606" y="507"/>
                              </a:moveTo>
                              <a:cubicBezTo>
                                <a:pt x="5567" y="507"/>
                                <a:pt x="5535" y="539"/>
                                <a:pt x="5535" y="578"/>
                              </a:cubicBezTo>
                              <a:cubicBezTo>
                                <a:pt x="5535" y="617"/>
                                <a:pt x="5567" y="649"/>
                                <a:pt x="5606" y="649"/>
                              </a:cubicBezTo>
                              <a:cubicBezTo>
                                <a:pt x="5645" y="649"/>
                                <a:pt x="5677" y="617"/>
                                <a:pt x="5677" y="578"/>
                              </a:cubicBezTo>
                              <a:cubicBezTo>
                                <a:pt x="5677" y="539"/>
                                <a:pt x="5645" y="507"/>
                                <a:pt x="5606" y="507"/>
                              </a:cubicBezTo>
                              <a:close/>
                              <a:moveTo>
                                <a:pt x="5606" y="0"/>
                              </a:moveTo>
                              <a:cubicBezTo>
                                <a:pt x="5567" y="0"/>
                                <a:pt x="5535" y="31"/>
                                <a:pt x="5535" y="71"/>
                              </a:cubicBezTo>
                              <a:cubicBezTo>
                                <a:pt x="5535" y="110"/>
                                <a:pt x="5567" y="142"/>
                                <a:pt x="5606" y="142"/>
                              </a:cubicBezTo>
                              <a:cubicBezTo>
                                <a:pt x="5645" y="142"/>
                                <a:pt x="5677" y="110"/>
                                <a:pt x="5677" y="71"/>
                              </a:cubicBezTo>
                              <a:cubicBezTo>
                                <a:pt x="5677" y="31"/>
                                <a:pt x="5645" y="0"/>
                                <a:pt x="5606" y="0"/>
                              </a:cubicBezTo>
                              <a:close/>
                              <a:moveTo>
                                <a:pt x="5860" y="1014"/>
                              </a:moveTo>
                              <a:cubicBezTo>
                                <a:pt x="5821" y="1014"/>
                                <a:pt x="5790" y="1046"/>
                                <a:pt x="5790" y="1085"/>
                              </a:cubicBezTo>
                              <a:cubicBezTo>
                                <a:pt x="5790" y="1124"/>
                                <a:pt x="5821" y="1156"/>
                                <a:pt x="5860" y="1156"/>
                              </a:cubicBezTo>
                              <a:cubicBezTo>
                                <a:pt x="5900" y="1156"/>
                                <a:pt x="5932" y="1124"/>
                                <a:pt x="5932" y="1085"/>
                              </a:cubicBezTo>
                              <a:cubicBezTo>
                                <a:pt x="5932" y="1046"/>
                                <a:pt x="5900" y="1014"/>
                                <a:pt x="5860" y="1014"/>
                              </a:cubicBezTo>
                              <a:close/>
                              <a:moveTo>
                                <a:pt x="5860" y="0"/>
                              </a:moveTo>
                              <a:cubicBezTo>
                                <a:pt x="5821" y="0"/>
                                <a:pt x="5790" y="31"/>
                                <a:pt x="5790" y="71"/>
                              </a:cubicBezTo>
                              <a:cubicBezTo>
                                <a:pt x="5790" y="110"/>
                                <a:pt x="5821" y="142"/>
                                <a:pt x="5860" y="142"/>
                              </a:cubicBezTo>
                              <a:cubicBezTo>
                                <a:pt x="5900" y="142"/>
                                <a:pt x="5932" y="110"/>
                                <a:pt x="5932" y="71"/>
                              </a:cubicBezTo>
                              <a:cubicBezTo>
                                <a:pt x="5932" y="31"/>
                                <a:pt x="5900" y="0"/>
                                <a:pt x="5860" y="0"/>
                              </a:cubicBezTo>
                              <a:close/>
                              <a:moveTo>
                                <a:pt x="5860" y="507"/>
                              </a:moveTo>
                              <a:cubicBezTo>
                                <a:pt x="5821" y="507"/>
                                <a:pt x="5790" y="539"/>
                                <a:pt x="5790" y="578"/>
                              </a:cubicBezTo>
                              <a:cubicBezTo>
                                <a:pt x="5790" y="617"/>
                                <a:pt x="5821" y="649"/>
                                <a:pt x="5860" y="649"/>
                              </a:cubicBezTo>
                              <a:cubicBezTo>
                                <a:pt x="5900" y="649"/>
                                <a:pt x="5932" y="617"/>
                                <a:pt x="5932" y="578"/>
                              </a:cubicBezTo>
                              <a:cubicBezTo>
                                <a:pt x="5932" y="539"/>
                                <a:pt x="5900" y="507"/>
                                <a:pt x="5860" y="507"/>
                              </a:cubicBezTo>
                              <a:close/>
                              <a:moveTo>
                                <a:pt x="5860" y="760"/>
                              </a:moveTo>
                              <a:cubicBezTo>
                                <a:pt x="5821" y="760"/>
                                <a:pt x="5790" y="792"/>
                                <a:pt x="5790" y="832"/>
                              </a:cubicBezTo>
                              <a:cubicBezTo>
                                <a:pt x="5790" y="871"/>
                                <a:pt x="5821" y="903"/>
                                <a:pt x="5860" y="903"/>
                              </a:cubicBezTo>
                              <a:cubicBezTo>
                                <a:pt x="5900" y="903"/>
                                <a:pt x="5932" y="871"/>
                                <a:pt x="5932" y="832"/>
                              </a:cubicBezTo>
                              <a:cubicBezTo>
                                <a:pt x="5932" y="792"/>
                                <a:pt x="5900" y="760"/>
                                <a:pt x="5860" y="760"/>
                              </a:cubicBezTo>
                              <a:close/>
                              <a:moveTo>
                                <a:pt x="5860" y="253"/>
                              </a:moveTo>
                              <a:cubicBezTo>
                                <a:pt x="5821" y="253"/>
                                <a:pt x="5790" y="285"/>
                                <a:pt x="5790" y="324"/>
                              </a:cubicBezTo>
                              <a:cubicBezTo>
                                <a:pt x="5790" y="364"/>
                                <a:pt x="5821" y="395"/>
                                <a:pt x="5860" y="395"/>
                              </a:cubicBezTo>
                              <a:cubicBezTo>
                                <a:pt x="5900" y="395"/>
                                <a:pt x="5932" y="364"/>
                                <a:pt x="5932" y="324"/>
                              </a:cubicBezTo>
                              <a:cubicBezTo>
                                <a:pt x="5932" y="285"/>
                                <a:pt x="5900" y="253"/>
                                <a:pt x="5860" y="253"/>
                              </a:cubicBezTo>
                              <a:close/>
                              <a:moveTo>
                                <a:pt x="6115" y="253"/>
                              </a:moveTo>
                              <a:cubicBezTo>
                                <a:pt x="6076" y="253"/>
                                <a:pt x="6044" y="285"/>
                                <a:pt x="6044" y="324"/>
                              </a:cubicBezTo>
                              <a:cubicBezTo>
                                <a:pt x="6044" y="364"/>
                                <a:pt x="6076" y="395"/>
                                <a:pt x="6115" y="395"/>
                              </a:cubicBezTo>
                              <a:cubicBezTo>
                                <a:pt x="6154" y="395"/>
                                <a:pt x="6186" y="364"/>
                                <a:pt x="6186" y="324"/>
                              </a:cubicBezTo>
                              <a:cubicBezTo>
                                <a:pt x="6186" y="285"/>
                                <a:pt x="6154" y="253"/>
                                <a:pt x="6115" y="253"/>
                              </a:cubicBezTo>
                              <a:close/>
                              <a:moveTo>
                                <a:pt x="6115" y="761"/>
                              </a:moveTo>
                              <a:cubicBezTo>
                                <a:pt x="6076" y="761"/>
                                <a:pt x="6044" y="792"/>
                                <a:pt x="6044" y="832"/>
                              </a:cubicBezTo>
                              <a:cubicBezTo>
                                <a:pt x="6044" y="871"/>
                                <a:pt x="6076" y="903"/>
                                <a:pt x="6115" y="903"/>
                              </a:cubicBezTo>
                              <a:cubicBezTo>
                                <a:pt x="6154" y="903"/>
                                <a:pt x="6186" y="871"/>
                                <a:pt x="6186" y="832"/>
                              </a:cubicBezTo>
                              <a:cubicBezTo>
                                <a:pt x="6186" y="792"/>
                                <a:pt x="6154" y="761"/>
                                <a:pt x="6115" y="761"/>
                              </a:cubicBezTo>
                              <a:close/>
                              <a:moveTo>
                                <a:pt x="6115" y="0"/>
                              </a:moveTo>
                              <a:cubicBezTo>
                                <a:pt x="6076" y="0"/>
                                <a:pt x="6044" y="31"/>
                                <a:pt x="6044" y="71"/>
                              </a:cubicBezTo>
                              <a:cubicBezTo>
                                <a:pt x="6044" y="110"/>
                                <a:pt x="6076" y="142"/>
                                <a:pt x="6115" y="142"/>
                              </a:cubicBezTo>
                              <a:cubicBezTo>
                                <a:pt x="6154" y="142"/>
                                <a:pt x="6186" y="110"/>
                                <a:pt x="6186" y="71"/>
                              </a:cubicBezTo>
                              <a:cubicBezTo>
                                <a:pt x="6186" y="31"/>
                                <a:pt x="6154" y="0"/>
                                <a:pt x="6115" y="0"/>
                              </a:cubicBezTo>
                              <a:close/>
                              <a:moveTo>
                                <a:pt x="6115" y="507"/>
                              </a:moveTo>
                              <a:cubicBezTo>
                                <a:pt x="6076" y="507"/>
                                <a:pt x="6044" y="539"/>
                                <a:pt x="6044" y="578"/>
                              </a:cubicBezTo>
                              <a:cubicBezTo>
                                <a:pt x="6044" y="617"/>
                                <a:pt x="6076" y="649"/>
                                <a:pt x="6115" y="649"/>
                              </a:cubicBezTo>
                              <a:cubicBezTo>
                                <a:pt x="6154" y="649"/>
                                <a:pt x="6186" y="617"/>
                                <a:pt x="6186" y="578"/>
                              </a:cubicBezTo>
                              <a:cubicBezTo>
                                <a:pt x="6186" y="539"/>
                                <a:pt x="6154" y="507"/>
                                <a:pt x="6115" y="507"/>
                              </a:cubicBezTo>
                              <a:close/>
                              <a:moveTo>
                                <a:pt x="6115" y="1014"/>
                              </a:moveTo>
                              <a:cubicBezTo>
                                <a:pt x="6076" y="1014"/>
                                <a:pt x="6044" y="1046"/>
                                <a:pt x="6044" y="1085"/>
                              </a:cubicBezTo>
                              <a:cubicBezTo>
                                <a:pt x="6044" y="1124"/>
                                <a:pt x="6076" y="1156"/>
                                <a:pt x="6115" y="1156"/>
                              </a:cubicBezTo>
                              <a:cubicBezTo>
                                <a:pt x="6154" y="1156"/>
                                <a:pt x="6186" y="1124"/>
                                <a:pt x="6186" y="1085"/>
                              </a:cubicBezTo>
                              <a:cubicBezTo>
                                <a:pt x="6186" y="1046"/>
                                <a:pt x="6154" y="1014"/>
                                <a:pt x="6115" y="1014"/>
                              </a:cubicBezTo>
                              <a:close/>
                              <a:moveTo>
                                <a:pt x="6370" y="253"/>
                              </a:moveTo>
                              <a:cubicBezTo>
                                <a:pt x="6331" y="253"/>
                                <a:pt x="6299" y="285"/>
                                <a:pt x="6299" y="324"/>
                              </a:cubicBezTo>
                              <a:cubicBezTo>
                                <a:pt x="6299" y="364"/>
                                <a:pt x="6331" y="395"/>
                                <a:pt x="6370" y="395"/>
                              </a:cubicBezTo>
                              <a:cubicBezTo>
                                <a:pt x="6409" y="395"/>
                                <a:pt x="6441" y="364"/>
                                <a:pt x="6441" y="324"/>
                              </a:cubicBezTo>
                              <a:cubicBezTo>
                                <a:pt x="6441" y="285"/>
                                <a:pt x="6409" y="253"/>
                                <a:pt x="6370" y="253"/>
                              </a:cubicBezTo>
                              <a:close/>
                              <a:moveTo>
                                <a:pt x="6370" y="0"/>
                              </a:moveTo>
                              <a:cubicBezTo>
                                <a:pt x="6331" y="0"/>
                                <a:pt x="6299" y="31"/>
                                <a:pt x="6299" y="71"/>
                              </a:cubicBezTo>
                              <a:cubicBezTo>
                                <a:pt x="6299" y="110"/>
                                <a:pt x="6331" y="142"/>
                                <a:pt x="6370" y="142"/>
                              </a:cubicBezTo>
                              <a:cubicBezTo>
                                <a:pt x="6409" y="142"/>
                                <a:pt x="6441" y="110"/>
                                <a:pt x="6441" y="71"/>
                              </a:cubicBezTo>
                              <a:cubicBezTo>
                                <a:pt x="6441" y="31"/>
                                <a:pt x="6409" y="0"/>
                                <a:pt x="6370" y="0"/>
                              </a:cubicBezTo>
                              <a:close/>
                              <a:moveTo>
                                <a:pt x="6370" y="507"/>
                              </a:moveTo>
                              <a:cubicBezTo>
                                <a:pt x="6331" y="507"/>
                                <a:pt x="6299" y="539"/>
                                <a:pt x="6299" y="578"/>
                              </a:cubicBezTo>
                              <a:cubicBezTo>
                                <a:pt x="6299" y="617"/>
                                <a:pt x="6331" y="649"/>
                                <a:pt x="6370" y="649"/>
                              </a:cubicBezTo>
                              <a:cubicBezTo>
                                <a:pt x="6409" y="649"/>
                                <a:pt x="6441" y="617"/>
                                <a:pt x="6441" y="578"/>
                              </a:cubicBezTo>
                              <a:cubicBezTo>
                                <a:pt x="6441" y="539"/>
                                <a:pt x="6409" y="507"/>
                                <a:pt x="6370" y="507"/>
                              </a:cubicBezTo>
                              <a:close/>
                              <a:moveTo>
                                <a:pt x="6370" y="761"/>
                              </a:moveTo>
                              <a:cubicBezTo>
                                <a:pt x="6331" y="761"/>
                                <a:pt x="6299" y="792"/>
                                <a:pt x="6299" y="832"/>
                              </a:cubicBezTo>
                              <a:cubicBezTo>
                                <a:pt x="6299" y="871"/>
                                <a:pt x="6331" y="903"/>
                                <a:pt x="6370" y="903"/>
                              </a:cubicBezTo>
                              <a:cubicBezTo>
                                <a:pt x="6409" y="903"/>
                                <a:pt x="6441" y="871"/>
                                <a:pt x="6441" y="832"/>
                              </a:cubicBezTo>
                              <a:cubicBezTo>
                                <a:pt x="6441" y="792"/>
                                <a:pt x="6409" y="761"/>
                                <a:pt x="6370" y="761"/>
                              </a:cubicBezTo>
                              <a:close/>
                              <a:moveTo>
                                <a:pt x="6370" y="1014"/>
                              </a:moveTo>
                              <a:cubicBezTo>
                                <a:pt x="6331" y="1014"/>
                                <a:pt x="6299" y="1046"/>
                                <a:pt x="6299" y="1085"/>
                              </a:cubicBezTo>
                              <a:cubicBezTo>
                                <a:pt x="6299" y="1124"/>
                                <a:pt x="6331" y="1156"/>
                                <a:pt x="6370" y="1156"/>
                              </a:cubicBezTo>
                              <a:cubicBezTo>
                                <a:pt x="6409" y="1156"/>
                                <a:pt x="6441" y="1124"/>
                                <a:pt x="6441" y="1085"/>
                              </a:cubicBezTo>
                              <a:cubicBezTo>
                                <a:pt x="6441" y="1046"/>
                                <a:pt x="6409" y="1014"/>
                                <a:pt x="6370" y="1014"/>
                              </a:cubicBezTo>
                              <a:close/>
                              <a:moveTo>
                                <a:pt x="6624" y="1014"/>
                              </a:moveTo>
                              <a:cubicBezTo>
                                <a:pt x="6585" y="1014"/>
                                <a:pt x="6553" y="1046"/>
                                <a:pt x="6553" y="1085"/>
                              </a:cubicBezTo>
                              <a:cubicBezTo>
                                <a:pt x="6553" y="1124"/>
                                <a:pt x="6585" y="1156"/>
                                <a:pt x="6624" y="1156"/>
                              </a:cubicBezTo>
                              <a:cubicBezTo>
                                <a:pt x="6664" y="1156"/>
                                <a:pt x="6695" y="1124"/>
                                <a:pt x="6695" y="1085"/>
                              </a:cubicBezTo>
                              <a:cubicBezTo>
                                <a:pt x="6695" y="1046"/>
                                <a:pt x="6664" y="1014"/>
                                <a:pt x="6624" y="1014"/>
                              </a:cubicBezTo>
                              <a:close/>
                              <a:moveTo>
                                <a:pt x="6624" y="761"/>
                              </a:moveTo>
                              <a:cubicBezTo>
                                <a:pt x="6585" y="761"/>
                                <a:pt x="6553" y="792"/>
                                <a:pt x="6553" y="832"/>
                              </a:cubicBezTo>
                              <a:cubicBezTo>
                                <a:pt x="6553" y="871"/>
                                <a:pt x="6585" y="903"/>
                                <a:pt x="6624" y="903"/>
                              </a:cubicBezTo>
                              <a:cubicBezTo>
                                <a:pt x="6664" y="903"/>
                                <a:pt x="6695" y="871"/>
                                <a:pt x="6695" y="832"/>
                              </a:cubicBezTo>
                              <a:cubicBezTo>
                                <a:pt x="6695" y="792"/>
                                <a:pt x="6664" y="761"/>
                                <a:pt x="6624" y="761"/>
                              </a:cubicBezTo>
                              <a:close/>
                              <a:moveTo>
                                <a:pt x="6624" y="253"/>
                              </a:moveTo>
                              <a:cubicBezTo>
                                <a:pt x="6585" y="253"/>
                                <a:pt x="6553" y="285"/>
                                <a:pt x="6553" y="324"/>
                              </a:cubicBezTo>
                              <a:cubicBezTo>
                                <a:pt x="6553" y="364"/>
                                <a:pt x="6585" y="395"/>
                                <a:pt x="6624" y="395"/>
                              </a:cubicBezTo>
                              <a:cubicBezTo>
                                <a:pt x="6664" y="395"/>
                                <a:pt x="6695" y="364"/>
                                <a:pt x="6695" y="324"/>
                              </a:cubicBezTo>
                              <a:cubicBezTo>
                                <a:pt x="6695" y="285"/>
                                <a:pt x="6664" y="253"/>
                                <a:pt x="6624" y="253"/>
                              </a:cubicBezTo>
                              <a:close/>
                              <a:moveTo>
                                <a:pt x="6624" y="0"/>
                              </a:moveTo>
                              <a:cubicBezTo>
                                <a:pt x="6585" y="0"/>
                                <a:pt x="6553" y="31"/>
                                <a:pt x="6553" y="71"/>
                              </a:cubicBezTo>
                              <a:cubicBezTo>
                                <a:pt x="6553" y="110"/>
                                <a:pt x="6585" y="142"/>
                                <a:pt x="6624" y="142"/>
                              </a:cubicBezTo>
                              <a:cubicBezTo>
                                <a:pt x="6664" y="142"/>
                                <a:pt x="6695" y="110"/>
                                <a:pt x="6695" y="71"/>
                              </a:cubicBezTo>
                              <a:cubicBezTo>
                                <a:pt x="6695" y="31"/>
                                <a:pt x="6664" y="0"/>
                                <a:pt x="6624" y="0"/>
                              </a:cubicBezTo>
                              <a:close/>
                              <a:moveTo>
                                <a:pt x="6624" y="507"/>
                              </a:moveTo>
                              <a:cubicBezTo>
                                <a:pt x="6585" y="507"/>
                                <a:pt x="6553" y="539"/>
                                <a:pt x="6553" y="578"/>
                              </a:cubicBezTo>
                              <a:cubicBezTo>
                                <a:pt x="6553" y="617"/>
                                <a:pt x="6585" y="649"/>
                                <a:pt x="6624" y="649"/>
                              </a:cubicBezTo>
                              <a:cubicBezTo>
                                <a:pt x="6664" y="649"/>
                                <a:pt x="6695" y="617"/>
                                <a:pt x="6695" y="578"/>
                              </a:cubicBezTo>
                              <a:cubicBezTo>
                                <a:pt x="6695" y="539"/>
                                <a:pt x="6664" y="507"/>
                                <a:pt x="6624" y="507"/>
                              </a:cubicBezTo>
                              <a:close/>
                              <a:moveTo>
                                <a:pt x="6879" y="761"/>
                              </a:moveTo>
                              <a:cubicBezTo>
                                <a:pt x="6840" y="761"/>
                                <a:pt x="6808" y="792"/>
                                <a:pt x="6808" y="832"/>
                              </a:cubicBezTo>
                              <a:cubicBezTo>
                                <a:pt x="6808" y="871"/>
                                <a:pt x="6840" y="903"/>
                                <a:pt x="6879" y="903"/>
                              </a:cubicBezTo>
                              <a:cubicBezTo>
                                <a:pt x="6918" y="903"/>
                                <a:pt x="6950" y="871"/>
                                <a:pt x="6950" y="832"/>
                              </a:cubicBezTo>
                              <a:cubicBezTo>
                                <a:pt x="6950" y="792"/>
                                <a:pt x="6918" y="761"/>
                                <a:pt x="6879" y="761"/>
                              </a:cubicBezTo>
                              <a:close/>
                              <a:moveTo>
                                <a:pt x="6879" y="0"/>
                              </a:moveTo>
                              <a:cubicBezTo>
                                <a:pt x="6840" y="0"/>
                                <a:pt x="6808" y="31"/>
                                <a:pt x="6808" y="71"/>
                              </a:cubicBezTo>
                              <a:cubicBezTo>
                                <a:pt x="6808" y="110"/>
                                <a:pt x="6840" y="142"/>
                                <a:pt x="6879" y="142"/>
                              </a:cubicBezTo>
                              <a:cubicBezTo>
                                <a:pt x="6918" y="142"/>
                                <a:pt x="6950" y="110"/>
                                <a:pt x="6950" y="71"/>
                              </a:cubicBezTo>
                              <a:cubicBezTo>
                                <a:pt x="6950" y="31"/>
                                <a:pt x="6918" y="0"/>
                                <a:pt x="6879" y="0"/>
                              </a:cubicBezTo>
                              <a:close/>
                              <a:moveTo>
                                <a:pt x="6879" y="507"/>
                              </a:moveTo>
                              <a:cubicBezTo>
                                <a:pt x="6840" y="507"/>
                                <a:pt x="6808" y="539"/>
                                <a:pt x="6808" y="578"/>
                              </a:cubicBezTo>
                              <a:cubicBezTo>
                                <a:pt x="6808" y="617"/>
                                <a:pt x="6840" y="649"/>
                                <a:pt x="6879" y="649"/>
                              </a:cubicBezTo>
                              <a:cubicBezTo>
                                <a:pt x="6918" y="649"/>
                                <a:pt x="6950" y="617"/>
                                <a:pt x="6950" y="578"/>
                              </a:cubicBezTo>
                              <a:cubicBezTo>
                                <a:pt x="6950" y="539"/>
                                <a:pt x="6918" y="507"/>
                                <a:pt x="6879" y="507"/>
                              </a:cubicBezTo>
                              <a:close/>
                              <a:moveTo>
                                <a:pt x="6879" y="1014"/>
                              </a:moveTo>
                              <a:cubicBezTo>
                                <a:pt x="6840" y="1014"/>
                                <a:pt x="6808" y="1046"/>
                                <a:pt x="6808" y="1085"/>
                              </a:cubicBezTo>
                              <a:cubicBezTo>
                                <a:pt x="6808" y="1124"/>
                                <a:pt x="6840" y="1156"/>
                                <a:pt x="6879" y="1156"/>
                              </a:cubicBezTo>
                              <a:cubicBezTo>
                                <a:pt x="6918" y="1156"/>
                                <a:pt x="6950" y="1124"/>
                                <a:pt x="6950" y="1085"/>
                              </a:cubicBezTo>
                              <a:cubicBezTo>
                                <a:pt x="6950" y="1046"/>
                                <a:pt x="6918" y="1014"/>
                                <a:pt x="6879" y="1014"/>
                              </a:cubicBezTo>
                              <a:close/>
                              <a:moveTo>
                                <a:pt x="6879" y="253"/>
                              </a:moveTo>
                              <a:cubicBezTo>
                                <a:pt x="6840" y="253"/>
                                <a:pt x="6808" y="285"/>
                                <a:pt x="6808" y="324"/>
                              </a:cubicBezTo>
                              <a:cubicBezTo>
                                <a:pt x="6808" y="363"/>
                                <a:pt x="6840" y="395"/>
                                <a:pt x="6879" y="395"/>
                              </a:cubicBezTo>
                              <a:cubicBezTo>
                                <a:pt x="6918" y="395"/>
                                <a:pt x="6950" y="363"/>
                                <a:pt x="6950" y="324"/>
                              </a:cubicBezTo>
                              <a:cubicBezTo>
                                <a:pt x="6950" y="285"/>
                                <a:pt x="6918" y="253"/>
                                <a:pt x="6879" y="253"/>
                              </a:cubicBezTo>
                              <a:close/>
                              <a:moveTo>
                                <a:pt x="7134" y="507"/>
                              </a:moveTo>
                              <a:cubicBezTo>
                                <a:pt x="7094" y="507"/>
                                <a:pt x="7063" y="539"/>
                                <a:pt x="7063" y="578"/>
                              </a:cubicBezTo>
                              <a:cubicBezTo>
                                <a:pt x="7063" y="617"/>
                                <a:pt x="7094" y="649"/>
                                <a:pt x="7134" y="649"/>
                              </a:cubicBezTo>
                              <a:cubicBezTo>
                                <a:pt x="7173" y="649"/>
                                <a:pt x="7205" y="617"/>
                                <a:pt x="7205" y="578"/>
                              </a:cubicBezTo>
                              <a:cubicBezTo>
                                <a:pt x="7205" y="539"/>
                                <a:pt x="7173" y="507"/>
                                <a:pt x="7134" y="507"/>
                              </a:cubicBezTo>
                              <a:close/>
                              <a:moveTo>
                                <a:pt x="7134" y="761"/>
                              </a:moveTo>
                              <a:cubicBezTo>
                                <a:pt x="7094" y="761"/>
                                <a:pt x="7063" y="792"/>
                                <a:pt x="7063" y="832"/>
                              </a:cubicBezTo>
                              <a:cubicBezTo>
                                <a:pt x="7063" y="871"/>
                                <a:pt x="7094" y="903"/>
                                <a:pt x="7134" y="903"/>
                              </a:cubicBezTo>
                              <a:cubicBezTo>
                                <a:pt x="7173" y="903"/>
                                <a:pt x="7205" y="871"/>
                                <a:pt x="7205" y="832"/>
                              </a:cubicBezTo>
                              <a:cubicBezTo>
                                <a:pt x="7205" y="792"/>
                                <a:pt x="7173" y="761"/>
                                <a:pt x="7134" y="761"/>
                              </a:cubicBezTo>
                              <a:close/>
                              <a:moveTo>
                                <a:pt x="7134" y="253"/>
                              </a:moveTo>
                              <a:cubicBezTo>
                                <a:pt x="7094" y="253"/>
                                <a:pt x="7063" y="285"/>
                                <a:pt x="7063" y="324"/>
                              </a:cubicBezTo>
                              <a:cubicBezTo>
                                <a:pt x="7063" y="364"/>
                                <a:pt x="7094" y="395"/>
                                <a:pt x="7134" y="395"/>
                              </a:cubicBezTo>
                              <a:cubicBezTo>
                                <a:pt x="7173" y="395"/>
                                <a:pt x="7205" y="364"/>
                                <a:pt x="7205" y="324"/>
                              </a:cubicBezTo>
                              <a:cubicBezTo>
                                <a:pt x="7205" y="285"/>
                                <a:pt x="7173" y="253"/>
                                <a:pt x="7134" y="253"/>
                              </a:cubicBezTo>
                              <a:close/>
                              <a:moveTo>
                                <a:pt x="7134" y="1014"/>
                              </a:moveTo>
                              <a:cubicBezTo>
                                <a:pt x="7094" y="1014"/>
                                <a:pt x="7063" y="1046"/>
                                <a:pt x="7063" y="1085"/>
                              </a:cubicBezTo>
                              <a:cubicBezTo>
                                <a:pt x="7063" y="1124"/>
                                <a:pt x="7094" y="1156"/>
                                <a:pt x="7134" y="1156"/>
                              </a:cubicBezTo>
                              <a:cubicBezTo>
                                <a:pt x="7173" y="1156"/>
                                <a:pt x="7205" y="1124"/>
                                <a:pt x="7205" y="1085"/>
                              </a:cubicBezTo>
                              <a:cubicBezTo>
                                <a:pt x="7205" y="1046"/>
                                <a:pt x="7173" y="1014"/>
                                <a:pt x="7134" y="1014"/>
                              </a:cubicBezTo>
                              <a:close/>
                              <a:moveTo>
                                <a:pt x="7134" y="0"/>
                              </a:moveTo>
                              <a:cubicBezTo>
                                <a:pt x="7094" y="0"/>
                                <a:pt x="7063" y="31"/>
                                <a:pt x="7063" y="71"/>
                              </a:cubicBezTo>
                              <a:cubicBezTo>
                                <a:pt x="7063" y="110"/>
                                <a:pt x="7094" y="142"/>
                                <a:pt x="7134" y="142"/>
                              </a:cubicBezTo>
                              <a:cubicBezTo>
                                <a:pt x="7173" y="142"/>
                                <a:pt x="7205" y="110"/>
                                <a:pt x="7205" y="71"/>
                              </a:cubicBezTo>
                              <a:cubicBezTo>
                                <a:pt x="7205" y="31"/>
                                <a:pt x="7173" y="0"/>
                                <a:pt x="7134" y="0"/>
                              </a:cubicBezTo>
                              <a:close/>
                              <a:moveTo>
                                <a:pt x="7388" y="761"/>
                              </a:moveTo>
                              <a:cubicBezTo>
                                <a:pt x="7349" y="761"/>
                                <a:pt x="7317" y="792"/>
                                <a:pt x="7317" y="832"/>
                              </a:cubicBezTo>
                              <a:cubicBezTo>
                                <a:pt x="7317" y="871"/>
                                <a:pt x="7349" y="903"/>
                                <a:pt x="7388" y="903"/>
                              </a:cubicBezTo>
                              <a:cubicBezTo>
                                <a:pt x="7428" y="903"/>
                                <a:pt x="7460" y="871"/>
                                <a:pt x="7460" y="832"/>
                              </a:cubicBezTo>
                              <a:cubicBezTo>
                                <a:pt x="7460" y="792"/>
                                <a:pt x="7428" y="761"/>
                                <a:pt x="7388" y="761"/>
                              </a:cubicBezTo>
                              <a:close/>
                              <a:moveTo>
                                <a:pt x="7388" y="0"/>
                              </a:moveTo>
                              <a:cubicBezTo>
                                <a:pt x="7349" y="0"/>
                                <a:pt x="7317" y="31"/>
                                <a:pt x="7317" y="71"/>
                              </a:cubicBezTo>
                              <a:cubicBezTo>
                                <a:pt x="7317" y="110"/>
                                <a:pt x="7349" y="142"/>
                                <a:pt x="7388" y="142"/>
                              </a:cubicBezTo>
                              <a:cubicBezTo>
                                <a:pt x="7428" y="142"/>
                                <a:pt x="7460" y="110"/>
                                <a:pt x="7460" y="71"/>
                              </a:cubicBezTo>
                              <a:cubicBezTo>
                                <a:pt x="7460" y="31"/>
                                <a:pt x="7428" y="0"/>
                                <a:pt x="7388" y="0"/>
                              </a:cubicBezTo>
                              <a:close/>
                              <a:moveTo>
                                <a:pt x="7388" y="1014"/>
                              </a:moveTo>
                              <a:cubicBezTo>
                                <a:pt x="7349" y="1014"/>
                                <a:pt x="7317" y="1046"/>
                                <a:pt x="7317" y="1085"/>
                              </a:cubicBezTo>
                              <a:cubicBezTo>
                                <a:pt x="7317" y="1124"/>
                                <a:pt x="7349" y="1156"/>
                                <a:pt x="7388" y="1156"/>
                              </a:cubicBezTo>
                              <a:cubicBezTo>
                                <a:pt x="7428" y="1156"/>
                                <a:pt x="7460" y="1124"/>
                                <a:pt x="7460" y="1085"/>
                              </a:cubicBezTo>
                              <a:cubicBezTo>
                                <a:pt x="7460" y="1046"/>
                                <a:pt x="7428" y="1014"/>
                                <a:pt x="7388" y="1014"/>
                              </a:cubicBezTo>
                              <a:close/>
                              <a:moveTo>
                                <a:pt x="7388" y="507"/>
                              </a:moveTo>
                              <a:cubicBezTo>
                                <a:pt x="7349" y="507"/>
                                <a:pt x="7317" y="539"/>
                                <a:pt x="7317" y="578"/>
                              </a:cubicBezTo>
                              <a:cubicBezTo>
                                <a:pt x="7317" y="617"/>
                                <a:pt x="7349" y="649"/>
                                <a:pt x="7388" y="649"/>
                              </a:cubicBezTo>
                              <a:cubicBezTo>
                                <a:pt x="7428" y="649"/>
                                <a:pt x="7460" y="617"/>
                                <a:pt x="7460" y="578"/>
                              </a:cubicBezTo>
                              <a:cubicBezTo>
                                <a:pt x="7460" y="539"/>
                                <a:pt x="7428" y="507"/>
                                <a:pt x="7388" y="507"/>
                              </a:cubicBezTo>
                              <a:close/>
                              <a:moveTo>
                                <a:pt x="7388" y="253"/>
                              </a:moveTo>
                              <a:cubicBezTo>
                                <a:pt x="7349" y="253"/>
                                <a:pt x="7317" y="285"/>
                                <a:pt x="7317" y="324"/>
                              </a:cubicBezTo>
                              <a:cubicBezTo>
                                <a:pt x="7317" y="364"/>
                                <a:pt x="7349" y="395"/>
                                <a:pt x="7388" y="395"/>
                              </a:cubicBezTo>
                              <a:cubicBezTo>
                                <a:pt x="7428" y="395"/>
                                <a:pt x="7460" y="364"/>
                                <a:pt x="7460" y="324"/>
                              </a:cubicBezTo>
                              <a:cubicBezTo>
                                <a:pt x="7460" y="285"/>
                                <a:pt x="7428" y="253"/>
                                <a:pt x="7388" y="253"/>
                              </a:cubicBezTo>
                              <a:close/>
                              <a:moveTo>
                                <a:pt x="7643" y="507"/>
                              </a:moveTo>
                              <a:cubicBezTo>
                                <a:pt x="7604" y="507"/>
                                <a:pt x="7572" y="539"/>
                                <a:pt x="7572" y="578"/>
                              </a:cubicBezTo>
                              <a:cubicBezTo>
                                <a:pt x="7572" y="617"/>
                                <a:pt x="7604" y="649"/>
                                <a:pt x="7643" y="649"/>
                              </a:cubicBezTo>
                              <a:cubicBezTo>
                                <a:pt x="7682" y="649"/>
                                <a:pt x="7714" y="617"/>
                                <a:pt x="7714" y="578"/>
                              </a:cubicBezTo>
                              <a:cubicBezTo>
                                <a:pt x="7714" y="539"/>
                                <a:pt x="7682" y="507"/>
                                <a:pt x="7643" y="507"/>
                              </a:cubicBezTo>
                              <a:close/>
                              <a:moveTo>
                                <a:pt x="7643" y="1014"/>
                              </a:moveTo>
                              <a:cubicBezTo>
                                <a:pt x="7604" y="1014"/>
                                <a:pt x="7572" y="1046"/>
                                <a:pt x="7572" y="1085"/>
                              </a:cubicBezTo>
                              <a:cubicBezTo>
                                <a:pt x="7572" y="1124"/>
                                <a:pt x="7604" y="1156"/>
                                <a:pt x="7643" y="1156"/>
                              </a:cubicBezTo>
                              <a:cubicBezTo>
                                <a:pt x="7682" y="1156"/>
                                <a:pt x="7714" y="1124"/>
                                <a:pt x="7714" y="1085"/>
                              </a:cubicBezTo>
                              <a:cubicBezTo>
                                <a:pt x="7714" y="1046"/>
                                <a:pt x="7682" y="1014"/>
                                <a:pt x="7643" y="1014"/>
                              </a:cubicBezTo>
                              <a:close/>
                              <a:moveTo>
                                <a:pt x="7643" y="253"/>
                              </a:moveTo>
                              <a:cubicBezTo>
                                <a:pt x="7604" y="253"/>
                                <a:pt x="7572" y="285"/>
                                <a:pt x="7572" y="324"/>
                              </a:cubicBezTo>
                              <a:cubicBezTo>
                                <a:pt x="7572" y="364"/>
                                <a:pt x="7604" y="395"/>
                                <a:pt x="7643" y="395"/>
                              </a:cubicBezTo>
                              <a:cubicBezTo>
                                <a:pt x="7682" y="395"/>
                                <a:pt x="7714" y="364"/>
                                <a:pt x="7714" y="324"/>
                              </a:cubicBezTo>
                              <a:cubicBezTo>
                                <a:pt x="7714" y="285"/>
                                <a:pt x="7682" y="253"/>
                                <a:pt x="7643" y="253"/>
                              </a:cubicBezTo>
                              <a:close/>
                              <a:moveTo>
                                <a:pt x="7643" y="0"/>
                              </a:moveTo>
                              <a:cubicBezTo>
                                <a:pt x="7604" y="0"/>
                                <a:pt x="7572" y="31"/>
                                <a:pt x="7572" y="71"/>
                              </a:cubicBezTo>
                              <a:cubicBezTo>
                                <a:pt x="7572" y="110"/>
                                <a:pt x="7604" y="142"/>
                                <a:pt x="7643" y="142"/>
                              </a:cubicBezTo>
                              <a:cubicBezTo>
                                <a:pt x="7682" y="142"/>
                                <a:pt x="7714" y="110"/>
                                <a:pt x="7714" y="71"/>
                              </a:cubicBezTo>
                              <a:cubicBezTo>
                                <a:pt x="7714" y="31"/>
                                <a:pt x="7682" y="0"/>
                                <a:pt x="7643" y="0"/>
                              </a:cubicBezTo>
                              <a:close/>
                              <a:moveTo>
                                <a:pt x="7643" y="761"/>
                              </a:moveTo>
                              <a:cubicBezTo>
                                <a:pt x="7604" y="761"/>
                                <a:pt x="7572" y="792"/>
                                <a:pt x="7572" y="832"/>
                              </a:cubicBezTo>
                              <a:cubicBezTo>
                                <a:pt x="7572" y="871"/>
                                <a:pt x="7604" y="903"/>
                                <a:pt x="7643" y="903"/>
                              </a:cubicBezTo>
                              <a:cubicBezTo>
                                <a:pt x="7682" y="903"/>
                                <a:pt x="7714" y="871"/>
                                <a:pt x="7714" y="832"/>
                              </a:cubicBezTo>
                              <a:cubicBezTo>
                                <a:pt x="7714" y="792"/>
                                <a:pt x="7682" y="761"/>
                                <a:pt x="7643" y="761"/>
                              </a:cubicBezTo>
                              <a:close/>
                              <a:moveTo>
                                <a:pt x="7898" y="507"/>
                              </a:moveTo>
                              <a:cubicBezTo>
                                <a:pt x="7859" y="507"/>
                                <a:pt x="7827" y="539"/>
                                <a:pt x="7827" y="578"/>
                              </a:cubicBezTo>
                              <a:cubicBezTo>
                                <a:pt x="7827" y="617"/>
                                <a:pt x="7859" y="649"/>
                                <a:pt x="7898" y="649"/>
                              </a:cubicBezTo>
                              <a:cubicBezTo>
                                <a:pt x="7937" y="649"/>
                                <a:pt x="7969" y="617"/>
                                <a:pt x="7969" y="578"/>
                              </a:cubicBezTo>
                              <a:cubicBezTo>
                                <a:pt x="7969" y="539"/>
                                <a:pt x="7937" y="507"/>
                                <a:pt x="7898" y="507"/>
                              </a:cubicBezTo>
                              <a:close/>
                              <a:moveTo>
                                <a:pt x="7898" y="761"/>
                              </a:moveTo>
                              <a:cubicBezTo>
                                <a:pt x="7859" y="761"/>
                                <a:pt x="7827" y="792"/>
                                <a:pt x="7827" y="832"/>
                              </a:cubicBezTo>
                              <a:cubicBezTo>
                                <a:pt x="7827" y="871"/>
                                <a:pt x="7859" y="903"/>
                                <a:pt x="7898" y="903"/>
                              </a:cubicBezTo>
                              <a:cubicBezTo>
                                <a:pt x="7937" y="903"/>
                                <a:pt x="7969" y="871"/>
                                <a:pt x="7969" y="832"/>
                              </a:cubicBezTo>
                              <a:cubicBezTo>
                                <a:pt x="7969" y="792"/>
                                <a:pt x="7937" y="761"/>
                                <a:pt x="7898" y="761"/>
                              </a:cubicBezTo>
                              <a:close/>
                              <a:moveTo>
                                <a:pt x="7898" y="1014"/>
                              </a:moveTo>
                              <a:cubicBezTo>
                                <a:pt x="7859" y="1014"/>
                                <a:pt x="7827" y="1046"/>
                                <a:pt x="7827" y="1085"/>
                              </a:cubicBezTo>
                              <a:cubicBezTo>
                                <a:pt x="7827" y="1125"/>
                                <a:pt x="7859" y="1156"/>
                                <a:pt x="7898" y="1156"/>
                              </a:cubicBezTo>
                              <a:cubicBezTo>
                                <a:pt x="7937" y="1156"/>
                                <a:pt x="7969" y="1125"/>
                                <a:pt x="7969" y="1085"/>
                              </a:cubicBezTo>
                              <a:cubicBezTo>
                                <a:pt x="7969" y="1046"/>
                                <a:pt x="7937" y="1014"/>
                                <a:pt x="7898" y="1014"/>
                              </a:cubicBezTo>
                              <a:close/>
                              <a:moveTo>
                                <a:pt x="7898" y="0"/>
                              </a:moveTo>
                              <a:cubicBezTo>
                                <a:pt x="7859" y="0"/>
                                <a:pt x="7827" y="31"/>
                                <a:pt x="7827" y="71"/>
                              </a:cubicBezTo>
                              <a:cubicBezTo>
                                <a:pt x="7827" y="110"/>
                                <a:pt x="7859" y="142"/>
                                <a:pt x="7898" y="142"/>
                              </a:cubicBezTo>
                              <a:cubicBezTo>
                                <a:pt x="7937" y="142"/>
                                <a:pt x="7969" y="110"/>
                                <a:pt x="7969" y="71"/>
                              </a:cubicBezTo>
                              <a:cubicBezTo>
                                <a:pt x="7969" y="31"/>
                                <a:pt x="7937" y="0"/>
                                <a:pt x="7898" y="0"/>
                              </a:cubicBezTo>
                              <a:close/>
                              <a:moveTo>
                                <a:pt x="7898" y="253"/>
                              </a:moveTo>
                              <a:cubicBezTo>
                                <a:pt x="7859" y="253"/>
                                <a:pt x="7827" y="285"/>
                                <a:pt x="7827" y="324"/>
                              </a:cubicBezTo>
                              <a:cubicBezTo>
                                <a:pt x="7827" y="364"/>
                                <a:pt x="7859" y="395"/>
                                <a:pt x="7898" y="395"/>
                              </a:cubicBezTo>
                              <a:cubicBezTo>
                                <a:pt x="7937" y="395"/>
                                <a:pt x="7969" y="364"/>
                                <a:pt x="7969" y="324"/>
                              </a:cubicBezTo>
                              <a:cubicBezTo>
                                <a:pt x="7969" y="285"/>
                                <a:pt x="7937" y="253"/>
                                <a:pt x="7898" y="253"/>
                              </a:cubicBezTo>
                              <a:close/>
                              <a:moveTo>
                                <a:pt x="8152" y="253"/>
                              </a:moveTo>
                              <a:cubicBezTo>
                                <a:pt x="8113" y="253"/>
                                <a:pt x="8081" y="285"/>
                                <a:pt x="8081" y="324"/>
                              </a:cubicBezTo>
                              <a:cubicBezTo>
                                <a:pt x="8081" y="364"/>
                                <a:pt x="8113" y="395"/>
                                <a:pt x="8152" y="395"/>
                              </a:cubicBezTo>
                              <a:cubicBezTo>
                                <a:pt x="8192" y="395"/>
                                <a:pt x="8223" y="364"/>
                                <a:pt x="8223" y="324"/>
                              </a:cubicBezTo>
                              <a:cubicBezTo>
                                <a:pt x="8223" y="285"/>
                                <a:pt x="8192" y="253"/>
                                <a:pt x="8152" y="253"/>
                              </a:cubicBezTo>
                              <a:close/>
                              <a:moveTo>
                                <a:pt x="8152" y="0"/>
                              </a:moveTo>
                              <a:cubicBezTo>
                                <a:pt x="8113" y="0"/>
                                <a:pt x="8081" y="31"/>
                                <a:pt x="8081" y="71"/>
                              </a:cubicBezTo>
                              <a:cubicBezTo>
                                <a:pt x="8081" y="110"/>
                                <a:pt x="8113" y="142"/>
                                <a:pt x="8152" y="142"/>
                              </a:cubicBezTo>
                              <a:cubicBezTo>
                                <a:pt x="8192" y="142"/>
                                <a:pt x="8223" y="110"/>
                                <a:pt x="8223" y="71"/>
                              </a:cubicBezTo>
                              <a:cubicBezTo>
                                <a:pt x="8223" y="31"/>
                                <a:pt x="8192" y="0"/>
                                <a:pt x="8152" y="0"/>
                              </a:cubicBezTo>
                              <a:close/>
                              <a:moveTo>
                                <a:pt x="8152" y="507"/>
                              </a:moveTo>
                              <a:cubicBezTo>
                                <a:pt x="8113" y="507"/>
                                <a:pt x="8081" y="539"/>
                                <a:pt x="8081" y="578"/>
                              </a:cubicBezTo>
                              <a:cubicBezTo>
                                <a:pt x="8081" y="617"/>
                                <a:pt x="8113" y="649"/>
                                <a:pt x="8152" y="649"/>
                              </a:cubicBezTo>
                              <a:cubicBezTo>
                                <a:pt x="8192" y="649"/>
                                <a:pt x="8223" y="617"/>
                                <a:pt x="8223" y="578"/>
                              </a:cubicBezTo>
                              <a:cubicBezTo>
                                <a:pt x="8223" y="539"/>
                                <a:pt x="8192" y="507"/>
                                <a:pt x="8152" y="507"/>
                              </a:cubicBezTo>
                              <a:close/>
                              <a:moveTo>
                                <a:pt x="8152" y="1014"/>
                              </a:moveTo>
                              <a:cubicBezTo>
                                <a:pt x="8113" y="1014"/>
                                <a:pt x="8081" y="1046"/>
                                <a:pt x="8081" y="1085"/>
                              </a:cubicBezTo>
                              <a:cubicBezTo>
                                <a:pt x="8081" y="1124"/>
                                <a:pt x="8113" y="1156"/>
                                <a:pt x="8152" y="1156"/>
                              </a:cubicBezTo>
                              <a:cubicBezTo>
                                <a:pt x="8192" y="1156"/>
                                <a:pt x="8223" y="1124"/>
                                <a:pt x="8223" y="1085"/>
                              </a:cubicBezTo>
                              <a:cubicBezTo>
                                <a:pt x="8223" y="1046"/>
                                <a:pt x="8192" y="1014"/>
                                <a:pt x="8152" y="1014"/>
                              </a:cubicBezTo>
                              <a:close/>
                              <a:moveTo>
                                <a:pt x="8152" y="761"/>
                              </a:moveTo>
                              <a:cubicBezTo>
                                <a:pt x="8113" y="761"/>
                                <a:pt x="8081" y="792"/>
                                <a:pt x="8081" y="832"/>
                              </a:cubicBezTo>
                              <a:cubicBezTo>
                                <a:pt x="8081" y="871"/>
                                <a:pt x="8113" y="903"/>
                                <a:pt x="8152" y="903"/>
                              </a:cubicBezTo>
                              <a:cubicBezTo>
                                <a:pt x="8192" y="903"/>
                                <a:pt x="8223" y="871"/>
                                <a:pt x="8223" y="832"/>
                              </a:cubicBezTo>
                              <a:cubicBezTo>
                                <a:pt x="8223" y="792"/>
                                <a:pt x="8192" y="761"/>
                                <a:pt x="8152" y="761"/>
                              </a:cubicBezTo>
                              <a:close/>
                              <a:moveTo>
                                <a:pt x="8407" y="507"/>
                              </a:moveTo>
                              <a:cubicBezTo>
                                <a:pt x="8368" y="507"/>
                                <a:pt x="8336" y="539"/>
                                <a:pt x="8336" y="578"/>
                              </a:cubicBezTo>
                              <a:cubicBezTo>
                                <a:pt x="8336" y="617"/>
                                <a:pt x="8368" y="649"/>
                                <a:pt x="8407" y="649"/>
                              </a:cubicBezTo>
                              <a:cubicBezTo>
                                <a:pt x="8446" y="649"/>
                                <a:pt x="8478" y="617"/>
                                <a:pt x="8478" y="578"/>
                              </a:cubicBezTo>
                              <a:cubicBezTo>
                                <a:pt x="8478" y="539"/>
                                <a:pt x="8446" y="507"/>
                                <a:pt x="8407" y="507"/>
                              </a:cubicBezTo>
                              <a:close/>
                              <a:moveTo>
                                <a:pt x="8407" y="761"/>
                              </a:moveTo>
                              <a:cubicBezTo>
                                <a:pt x="8368" y="761"/>
                                <a:pt x="8336" y="792"/>
                                <a:pt x="8336" y="832"/>
                              </a:cubicBezTo>
                              <a:cubicBezTo>
                                <a:pt x="8336" y="871"/>
                                <a:pt x="8368" y="902"/>
                                <a:pt x="8407" y="902"/>
                              </a:cubicBezTo>
                              <a:cubicBezTo>
                                <a:pt x="8446" y="902"/>
                                <a:pt x="8478" y="871"/>
                                <a:pt x="8478" y="832"/>
                              </a:cubicBezTo>
                              <a:cubicBezTo>
                                <a:pt x="8478" y="792"/>
                                <a:pt x="8446" y="761"/>
                                <a:pt x="8407" y="761"/>
                              </a:cubicBezTo>
                              <a:close/>
                              <a:moveTo>
                                <a:pt x="8407" y="1014"/>
                              </a:moveTo>
                              <a:cubicBezTo>
                                <a:pt x="8368" y="1014"/>
                                <a:pt x="8336" y="1046"/>
                                <a:pt x="8336" y="1085"/>
                              </a:cubicBezTo>
                              <a:cubicBezTo>
                                <a:pt x="8336" y="1124"/>
                                <a:pt x="8368" y="1156"/>
                                <a:pt x="8407" y="1156"/>
                              </a:cubicBezTo>
                              <a:cubicBezTo>
                                <a:pt x="8446" y="1156"/>
                                <a:pt x="8478" y="1124"/>
                                <a:pt x="8478" y="1085"/>
                              </a:cubicBezTo>
                              <a:cubicBezTo>
                                <a:pt x="8478" y="1046"/>
                                <a:pt x="8446" y="1014"/>
                                <a:pt x="8407" y="1014"/>
                              </a:cubicBezTo>
                              <a:close/>
                              <a:moveTo>
                                <a:pt x="8407" y="0"/>
                              </a:moveTo>
                              <a:cubicBezTo>
                                <a:pt x="8368" y="0"/>
                                <a:pt x="8336" y="31"/>
                                <a:pt x="8336" y="71"/>
                              </a:cubicBezTo>
                              <a:cubicBezTo>
                                <a:pt x="8336" y="110"/>
                                <a:pt x="8368" y="142"/>
                                <a:pt x="8407" y="142"/>
                              </a:cubicBezTo>
                              <a:cubicBezTo>
                                <a:pt x="8446" y="142"/>
                                <a:pt x="8478" y="110"/>
                                <a:pt x="8478" y="71"/>
                              </a:cubicBezTo>
                              <a:cubicBezTo>
                                <a:pt x="8478" y="31"/>
                                <a:pt x="8446" y="0"/>
                                <a:pt x="8407" y="0"/>
                              </a:cubicBezTo>
                              <a:close/>
                              <a:moveTo>
                                <a:pt x="8407" y="253"/>
                              </a:moveTo>
                              <a:cubicBezTo>
                                <a:pt x="8368" y="253"/>
                                <a:pt x="8336" y="285"/>
                                <a:pt x="8336" y="324"/>
                              </a:cubicBezTo>
                              <a:cubicBezTo>
                                <a:pt x="8336" y="364"/>
                                <a:pt x="8368" y="395"/>
                                <a:pt x="8407" y="395"/>
                              </a:cubicBezTo>
                              <a:cubicBezTo>
                                <a:pt x="8446" y="395"/>
                                <a:pt x="8478" y="364"/>
                                <a:pt x="8478" y="324"/>
                              </a:cubicBezTo>
                              <a:cubicBezTo>
                                <a:pt x="8478" y="285"/>
                                <a:pt x="8446" y="253"/>
                                <a:pt x="8407" y="253"/>
                              </a:cubicBezTo>
                              <a:close/>
                              <a:moveTo>
                                <a:pt x="8662" y="0"/>
                              </a:moveTo>
                              <a:cubicBezTo>
                                <a:pt x="8622" y="0"/>
                                <a:pt x="8591" y="31"/>
                                <a:pt x="8591" y="71"/>
                              </a:cubicBezTo>
                              <a:cubicBezTo>
                                <a:pt x="8591" y="110"/>
                                <a:pt x="8622" y="142"/>
                                <a:pt x="8662" y="142"/>
                              </a:cubicBezTo>
                              <a:cubicBezTo>
                                <a:pt x="8701" y="142"/>
                                <a:pt x="8733" y="110"/>
                                <a:pt x="8733" y="71"/>
                              </a:cubicBezTo>
                              <a:cubicBezTo>
                                <a:pt x="8733" y="31"/>
                                <a:pt x="8701" y="0"/>
                                <a:pt x="8662" y="0"/>
                              </a:cubicBezTo>
                              <a:close/>
                              <a:moveTo>
                                <a:pt x="8662" y="507"/>
                              </a:moveTo>
                              <a:cubicBezTo>
                                <a:pt x="8622" y="507"/>
                                <a:pt x="8591" y="539"/>
                                <a:pt x="8591" y="578"/>
                              </a:cubicBezTo>
                              <a:cubicBezTo>
                                <a:pt x="8591" y="617"/>
                                <a:pt x="8622" y="649"/>
                                <a:pt x="8662" y="649"/>
                              </a:cubicBezTo>
                              <a:cubicBezTo>
                                <a:pt x="8701" y="649"/>
                                <a:pt x="8733" y="617"/>
                                <a:pt x="8733" y="578"/>
                              </a:cubicBezTo>
                              <a:cubicBezTo>
                                <a:pt x="8733" y="539"/>
                                <a:pt x="8701" y="507"/>
                                <a:pt x="8662" y="507"/>
                              </a:cubicBezTo>
                              <a:close/>
                              <a:moveTo>
                                <a:pt x="8662" y="253"/>
                              </a:moveTo>
                              <a:cubicBezTo>
                                <a:pt x="8622" y="253"/>
                                <a:pt x="8591" y="285"/>
                                <a:pt x="8591" y="324"/>
                              </a:cubicBezTo>
                              <a:cubicBezTo>
                                <a:pt x="8591" y="364"/>
                                <a:pt x="8622" y="395"/>
                                <a:pt x="8662" y="395"/>
                              </a:cubicBezTo>
                              <a:cubicBezTo>
                                <a:pt x="8701" y="395"/>
                                <a:pt x="8733" y="364"/>
                                <a:pt x="8733" y="324"/>
                              </a:cubicBezTo>
                              <a:cubicBezTo>
                                <a:pt x="8733" y="285"/>
                                <a:pt x="8701" y="253"/>
                                <a:pt x="8662" y="253"/>
                              </a:cubicBezTo>
                              <a:close/>
                              <a:moveTo>
                                <a:pt x="8662" y="1014"/>
                              </a:moveTo>
                              <a:cubicBezTo>
                                <a:pt x="8622" y="1014"/>
                                <a:pt x="8591" y="1046"/>
                                <a:pt x="8591" y="1085"/>
                              </a:cubicBezTo>
                              <a:cubicBezTo>
                                <a:pt x="8591" y="1124"/>
                                <a:pt x="8622" y="1156"/>
                                <a:pt x="8662" y="1156"/>
                              </a:cubicBezTo>
                              <a:cubicBezTo>
                                <a:pt x="8701" y="1156"/>
                                <a:pt x="8733" y="1124"/>
                                <a:pt x="8733" y="1085"/>
                              </a:cubicBezTo>
                              <a:cubicBezTo>
                                <a:pt x="8733" y="1046"/>
                                <a:pt x="8701" y="1014"/>
                                <a:pt x="8662" y="1014"/>
                              </a:cubicBezTo>
                              <a:close/>
                              <a:moveTo>
                                <a:pt x="8662" y="761"/>
                              </a:moveTo>
                              <a:cubicBezTo>
                                <a:pt x="8622" y="761"/>
                                <a:pt x="8591" y="792"/>
                                <a:pt x="8591" y="832"/>
                              </a:cubicBezTo>
                              <a:cubicBezTo>
                                <a:pt x="8591" y="871"/>
                                <a:pt x="8622" y="903"/>
                                <a:pt x="8662" y="903"/>
                              </a:cubicBezTo>
                              <a:cubicBezTo>
                                <a:pt x="8701" y="903"/>
                                <a:pt x="8733" y="871"/>
                                <a:pt x="8733" y="832"/>
                              </a:cubicBezTo>
                              <a:cubicBezTo>
                                <a:pt x="8733" y="792"/>
                                <a:pt x="8701" y="761"/>
                                <a:pt x="8662" y="761"/>
                              </a:cubicBezTo>
                              <a:close/>
                              <a:moveTo>
                                <a:pt x="8929" y="5545"/>
                              </a:moveTo>
                              <a:cubicBezTo>
                                <a:pt x="8890" y="5545"/>
                                <a:pt x="8858" y="5576"/>
                                <a:pt x="8858" y="5616"/>
                              </a:cubicBezTo>
                              <a:cubicBezTo>
                                <a:pt x="8858" y="5655"/>
                                <a:pt x="8890" y="5687"/>
                                <a:pt x="8929" y="5687"/>
                              </a:cubicBezTo>
                              <a:cubicBezTo>
                                <a:pt x="8968" y="5687"/>
                                <a:pt x="9000" y="5655"/>
                                <a:pt x="9000" y="5616"/>
                              </a:cubicBezTo>
                              <a:cubicBezTo>
                                <a:pt x="9000" y="5576"/>
                                <a:pt x="8968" y="5545"/>
                                <a:pt x="8929" y="5545"/>
                              </a:cubicBezTo>
                              <a:close/>
                              <a:moveTo>
                                <a:pt x="8929" y="7320"/>
                              </a:moveTo>
                              <a:cubicBezTo>
                                <a:pt x="8906" y="7320"/>
                                <a:pt x="8886" y="7331"/>
                                <a:pt x="8873" y="7348"/>
                              </a:cubicBezTo>
                              <a:cubicBezTo>
                                <a:pt x="8985" y="7348"/>
                                <a:pt x="8985" y="7348"/>
                                <a:pt x="8985" y="7348"/>
                              </a:cubicBezTo>
                              <a:cubicBezTo>
                                <a:pt x="8972" y="7331"/>
                                <a:pt x="8952" y="7320"/>
                                <a:pt x="8929" y="7320"/>
                              </a:cubicBezTo>
                              <a:close/>
                              <a:moveTo>
                                <a:pt x="8929" y="6559"/>
                              </a:moveTo>
                              <a:cubicBezTo>
                                <a:pt x="8890" y="6559"/>
                                <a:pt x="8858" y="6591"/>
                                <a:pt x="8858" y="6630"/>
                              </a:cubicBezTo>
                              <a:cubicBezTo>
                                <a:pt x="8858" y="6669"/>
                                <a:pt x="8890" y="6701"/>
                                <a:pt x="8929" y="6701"/>
                              </a:cubicBezTo>
                              <a:cubicBezTo>
                                <a:pt x="8968" y="6701"/>
                                <a:pt x="9000" y="6669"/>
                                <a:pt x="9000" y="6630"/>
                              </a:cubicBezTo>
                              <a:cubicBezTo>
                                <a:pt x="9000" y="6591"/>
                                <a:pt x="8968" y="6559"/>
                                <a:pt x="8929" y="6559"/>
                              </a:cubicBezTo>
                              <a:close/>
                              <a:moveTo>
                                <a:pt x="8929" y="6305"/>
                              </a:moveTo>
                              <a:cubicBezTo>
                                <a:pt x="8890" y="6305"/>
                                <a:pt x="8858" y="6337"/>
                                <a:pt x="8858" y="6376"/>
                              </a:cubicBezTo>
                              <a:cubicBezTo>
                                <a:pt x="8858" y="6416"/>
                                <a:pt x="8890" y="6447"/>
                                <a:pt x="8929" y="6447"/>
                              </a:cubicBezTo>
                              <a:cubicBezTo>
                                <a:pt x="8968" y="6447"/>
                                <a:pt x="9000" y="6416"/>
                                <a:pt x="9000" y="6376"/>
                              </a:cubicBezTo>
                              <a:cubicBezTo>
                                <a:pt x="9000" y="6337"/>
                                <a:pt x="8968" y="6305"/>
                                <a:pt x="8929" y="6305"/>
                              </a:cubicBezTo>
                              <a:close/>
                              <a:moveTo>
                                <a:pt x="8929" y="6813"/>
                              </a:moveTo>
                              <a:cubicBezTo>
                                <a:pt x="8890" y="6813"/>
                                <a:pt x="8858" y="6844"/>
                                <a:pt x="8858" y="6884"/>
                              </a:cubicBezTo>
                              <a:cubicBezTo>
                                <a:pt x="8858" y="6923"/>
                                <a:pt x="8890" y="6955"/>
                                <a:pt x="8929" y="6955"/>
                              </a:cubicBezTo>
                              <a:cubicBezTo>
                                <a:pt x="8968" y="6955"/>
                                <a:pt x="9000" y="6923"/>
                                <a:pt x="9000" y="6884"/>
                              </a:cubicBezTo>
                              <a:cubicBezTo>
                                <a:pt x="9000" y="6844"/>
                                <a:pt x="8968" y="6813"/>
                                <a:pt x="8929" y="6813"/>
                              </a:cubicBezTo>
                              <a:close/>
                              <a:moveTo>
                                <a:pt x="8929" y="6052"/>
                              </a:moveTo>
                              <a:cubicBezTo>
                                <a:pt x="8890" y="6052"/>
                                <a:pt x="8858" y="6083"/>
                                <a:pt x="8858" y="6123"/>
                              </a:cubicBezTo>
                              <a:cubicBezTo>
                                <a:pt x="8858" y="6162"/>
                                <a:pt x="8890" y="6194"/>
                                <a:pt x="8929" y="6194"/>
                              </a:cubicBezTo>
                              <a:cubicBezTo>
                                <a:pt x="8968" y="6194"/>
                                <a:pt x="9000" y="6162"/>
                                <a:pt x="9000" y="6123"/>
                              </a:cubicBezTo>
                              <a:cubicBezTo>
                                <a:pt x="9000" y="6083"/>
                                <a:pt x="8968" y="6052"/>
                                <a:pt x="8929" y="6052"/>
                              </a:cubicBezTo>
                              <a:close/>
                              <a:moveTo>
                                <a:pt x="8929" y="7066"/>
                              </a:moveTo>
                              <a:cubicBezTo>
                                <a:pt x="8890" y="7066"/>
                                <a:pt x="8858" y="7098"/>
                                <a:pt x="8858" y="7137"/>
                              </a:cubicBezTo>
                              <a:cubicBezTo>
                                <a:pt x="8858" y="7177"/>
                                <a:pt x="8890" y="7208"/>
                                <a:pt x="8929" y="7208"/>
                              </a:cubicBezTo>
                              <a:cubicBezTo>
                                <a:pt x="8968" y="7208"/>
                                <a:pt x="9000" y="7177"/>
                                <a:pt x="9000" y="7137"/>
                              </a:cubicBezTo>
                              <a:cubicBezTo>
                                <a:pt x="9000" y="7098"/>
                                <a:pt x="8968" y="7066"/>
                                <a:pt x="8929" y="7066"/>
                              </a:cubicBezTo>
                              <a:close/>
                              <a:moveTo>
                                <a:pt x="8929" y="5798"/>
                              </a:moveTo>
                              <a:cubicBezTo>
                                <a:pt x="8890" y="5798"/>
                                <a:pt x="8858" y="5830"/>
                                <a:pt x="8858" y="5869"/>
                              </a:cubicBezTo>
                              <a:cubicBezTo>
                                <a:pt x="8858" y="5908"/>
                                <a:pt x="8890" y="5940"/>
                                <a:pt x="8929" y="5940"/>
                              </a:cubicBezTo>
                              <a:cubicBezTo>
                                <a:pt x="8968" y="5940"/>
                                <a:pt x="9000" y="5908"/>
                                <a:pt x="9000" y="5869"/>
                              </a:cubicBezTo>
                              <a:cubicBezTo>
                                <a:pt x="9000" y="5830"/>
                                <a:pt x="8968" y="5798"/>
                                <a:pt x="8929" y="5798"/>
                              </a:cubicBezTo>
                              <a:close/>
                              <a:moveTo>
                                <a:pt x="9183" y="6813"/>
                              </a:moveTo>
                              <a:cubicBezTo>
                                <a:pt x="9144" y="6813"/>
                                <a:pt x="9112" y="6844"/>
                                <a:pt x="9112" y="6884"/>
                              </a:cubicBezTo>
                              <a:cubicBezTo>
                                <a:pt x="9112" y="6923"/>
                                <a:pt x="9144" y="6955"/>
                                <a:pt x="9183" y="6955"/>
                              </a:cubicBezTo>
                              <a:cubicBezTo>
                                <a:pt x="9223" y="6955"/>
                                <a:pt x="9254" y="6923"/>
                                <a:pt x="9254" y="6884"/>
                              </a:cubicBezTo>
                              <a:cubicBezTo>
                                <a:pt x="9254" y="6844"/>
                                <a:pt x="9223" y="6813"/>
                                <a:pt x="9183" y="6813"/>
                              </a:cubicBezTo>
                              <a:close/>
                              <a:moveTo>
                                <a:pt x="9183" y="6559"/>
                              </a:moveTo>
                              <a:cubicBezTo>
                                <a:pt x="9144" y="6559"/>
                                <a:pt x="9112" y="6591"/>
                                <a:pt x="9112" y="6630"/>
                              </a:cubicBezTo>
                              <a:cubicBezTo>
                                <a:pt x="9112" y="6669"/>
                                <a:pt x="9144" y="6701"/>
                                <a:pt x="9183" y="6701"/>
                              </a:cubicBezTo>
                              <a:cubicBezTo>
                                <a:pt x="9223" y="6701"/>
                                <a:pt x="9254" y="6669"/>
                                <a:pt x="9254" y="6630"/>
                              </a:cubicBezTo>
                              <a:cubicBezTo>
                                <a:pt x="9254" y="6591"/>
                                <a:pt x="9223" y="6559"/>
                                <a:pt x="9183" y="6559"/>
                              </a:cubicBezTo>
                              <a:close/>
                              <a:moveTo>
                                <a:pt x="9183" y="7066"/>
                              </a:moveTo>
                              <a:cubicBezTo>
                                <a:pt x="9144" y="7066"/>
                                <a:pt x="9112" y="7098"/>
                                <a:pt x="9112" y="7137"/>
                              </a:cubicBezTo>
                              <a:cubicBezTo>
                                <a:pt x="9112" y="7177"/>
                                <a:pt x="9144" y="7208"/>
                                <a:pt x="9183" y="7208"/>
                              </a:cubicBezTo>
                              <a:cubicBezTo>
                                <a:pt x="9223" y="7208"/>
                                <a:pt x="9254" y="7177"/>
                                <a:pt x="9254" y="7137"/>
                              </a:cubicBezTo>
                              <a:cubicBezTo>
                                <a:pt x="9254" y="7098"/>
                                <a:pt x="9223" y="7066"/>
                                <a:pt x="9183" y="7066"/>
                              </a:cubicBezTo>
                              <a:close/>
                              <a:moveTo>
                                <a:pt x="9183" y="6052"/>
                              </a:moveTo>
                              <a:cubicBezTo>
                                <a:pt x="9144" y="6052"/>
                                <a:pt x="9112" y="6084"/>
                                <a:pt x="9112" y="6123"/>
                              </a:cubicBezTo>
                              <a:cubicBezTo>
                                <a:pt x="9112" y="6162"/>
                                <a:pt x="9144" y="6194"/>
                                <a:pt x="9183" y="6194"/>
                              </a:cubicBezTo>
                              <a:cubicBezTo>
                                <a:pt x="9223" y="6194"/>
                                <a:pt x="9254" y="6162"/>
                                <a:pt x="9254" y="6123"/>
                              </a:cubicBezTo>
                              <a:cubicBezTo>
                                <a:pt x="9254" y="6084"/>
                                <a:pt x="9223" y="6052"/>
                                <a:pt x="9183" y="6052"/>
                              </a:cubicBezTo>
                              <a:close/>
                              <a:moveTo>
                                <a:pt x="9183" y="5545"/>
                              </a:moveTo>
                              <a:cubicBezTo>
                                <a:pt x="9144" y="5545"/>
                                <a:pt x="9112" y="5576"/>
                                <a:pt x="9112" y="5616"/>
                              </a:cubicBezTo>
                              <a:cubicBezTo>
                                <a:pt x="9112" y="5655"/>
                                <a:pt x="9144" y="5687"/>
                                <a:pt x="9183" y="5687"/>
                              </a:cubicBezTo>
                              <a:cubicBezTo>
                                <a:pt x="9223" y="5687"/>
                                <a:pt x="9254" y="5655"/>
                                <a:pt x="9254" y="5616"/>
                              </a:cubicBezTo>
                              <a:cubicBezTo>
                                <a:pt x="9254" y="5576"/>
                                <a:pt x="9223" y="5545"/>
                                <a:pt x="9183" y="5545"/>
                              </a:cubicBezTo>
                              <a:close/>
                              <a:moveTo>
                                <a:pt x="9183" y="5798"/>
                              </a:moveTo>
                              <a:cubicBezTo>
                                <a:pt x="9144" y="5798"/>
                                <a:pt x="9112" y="5830"/>
                                <a:pt x="9112" y="5869"/>
                              </a:cubicBezTo>
                              <a:cubicBezTo>
                                <a:pt x="9112" y="5908"/>
                                <a:pt x="9144" y="5940"/>
                                <a:pt x="9183" y="5940"/>
                              </a:cubicBezTo>
                              <a:cubicBezTo>
                                <a:pt x="9223" y="5940"/>
                                <a:pt x="9254" y="5908"/>
                                <a:pt x="9254" y="5869"/>
                              </a:cubicBezTo>
                              <a:cubicBezTo>
                                <a:pt x="9254" y="5830"/>
                                <a:pt x="9223" y="5798"/>
                                <a:pt x="9183" y="5798"/>
                              </a:cubicBezTo>
                              <a:close/>
                              <a:moveTo>
                                <a:pt x="9183" y="6305"/>
                              </a:moveTo>
                              <a:cubicBezTo>
                                <a:pt x="9144" y="6305"/>
                                <a:pt x="9112" y="6337"/>
                                <a:pt x="9112" y="6376"/>
                              </a:cubicBezTo>
                              <a:cubicBezTo>
                                <a:pt x="9112" y="6416"/>
                                <a:pt x="9144" y="6447"/>
                                <a:pt x="9183" y="6447"/>
                              </a:cubicBezTo>
                              <a:cubicBezTo>
                                <a:pt x="9223" y="6447"/>
                                <a:pt x="9254" y="6416"/>
                                <a:pt x="9254" y="6376"/>
                              </a:cubicBezTo>
                              <a:cubicBezTo>
                                <a:pt x="9254" y="6337"/>
                                <a:pt x="9223" y="6305"/>
                                <a:pt x="9183" y="6305"/>
                              </a:cubicBezTo>
                              <a:close/>
                              <a:moveTo>
                                <a:pt x="9183" y="7320"/>
                              </a:moveTo>
                              <a:cubicBezTo>
                                <a:pt x="9161" y="7320"/>
                                <a:pt x="9140" y="7331"/>
                                <a:pt x="9127" y="7348"/>
                              </a:cubicBezTo>
                              <a:cubicBezTo>
                                <a:pt x="9239" y="7348"/>
                                <a:pt x="9239" y="7348"/>
                                <a:pt x="9239" y="7348"/>
                              </a:cubicBezTo>
                              <a:cubicBezTo>
                                <a:pt x="9227" y="7331"/>
                                <a:pt x="9206" y="7320"/>
                                <a:pt x="9183" y="7320"/>
                              </a:cubicBezTo>
                              <a:close/>
                              <a:moveTo>
                                <a:pt x="9438" y="7320"/>
                              </a:moveTo>
                              <a:cubicBezTo>
                                <a:pt x="9415" y="7320"/>
                                <a:pt x="9395" y="7331"/>
                                <a:pt x="9382" y="7348"/>
                              </a:cubicBezTo>
                              <a:cubicBezTo>
                                <a:pt x="9494" y="7348"/>
                                <a:pt x="9494" y="7348"/>
                                <a:pt x="9494" y="7348"/>
                              </a:cubicBezTo>
                              <a:cubicBezTo>
                                <a:pt x="9481" y="7331"/>
                                <a:pt x="9461" y="7320"/>
                                <a:pt x="9438" y="7320"/>
                              </a:cubicBezTo>
                              <a:close/>
                              <a:moveTo>
                                <a:pt x="9438" y="5545"/>
                              </a:moveTo>
                              <a:cubicBezTo>
                                <a:pt x="9399" y="5545"/>
                                <a:pt x="9367" y="5576"/>
                                <a:pt x="9367" y="5616"/>
                              </a:cubicBezTo>
                              <a:cubicBezTo>
                                <a:pt x="9367" y="5655"/>
                                <a:pt x="9399" y="5687"/>
                                <a:pt x="9438" y="5687"/>
                              </a:cubicBezTo>
                              <a:cubicBezTo>
                                <a:pt x="9477" y="5687"/>
                                <a:pt x="9509" y="5655"/>
                                <a:pt x="9509" y="5616"/>
                              </a:cubicBezTo>
                              <a:cubicBezTo>
                                <a:pt x="9509" y="5576"/>
                                <a:pt x="9477" y="5545"/>
                                <a:pt x="9438" y="5545"/>
                              </a:cubicBezTo>
                              <a:close/>
                              <a:moveTo>
                                <a:pt x="9438" y="6559"/>
                              </a:moveTo>
                              <a:cubicBezTo>
                                <a:pt x="9399" y="6559"/>
                                <a:pt x="9367" y="6591"/>
                                <a:pt x="9367" y="6630"/>
                              </a:cubicBezTo>
                              <a:cubicBezTo>
                                <a:pt x="9367" y="6669"/>
                                <a:pt x="9399" y="6701"/>
                                <a:pt x="9438" y="6701"/>
                              </a:cubicBezTo>
                              <a:cubicBezTo>
                                <a:pt x="9477" y="6701"/>
                                <a:pt x="9509" y="6669"/>
                                <a:pt x="9509" y="6630"/>
                              </a:cubicBezTo>
                              <a:cubicBezTo>
                                <a:pt x="9509" y="6591"/>
                                <a:pt x="9477" y="6559"/>
                                <a:pt x="9438" y="6559"/>
                              </a:cubicBezTo>
                              <a:close/>
                              <a:moveTo>
                                <a:pt x="9438" y="6305"/>
                              </a:moveTo>
                              <a:cubicBezTo>
                                <a:pt x="9399" y="6305"/>
                                <a:pt x="9367" y="6337"/>
                                <a:pt x="9367" y="6376"/>
                              </a:cubicBezTo>
                              <a:cubicBezTo>
                                <a:pt x="9367" y="6416"/>
                                <a:pt x="9399" y="6447"/>
                                <a:pt x="9438" y="6447"/>
                              </a:cubicBezTo>
                              <a:cubicBezTo>
                                <a:pt x="9477" y="6447"/>
                                <a:pt x="9509" y="6416"/>
                                <a:pt x="9509" y="6376"/>
                              </a:cubicBezTo>
                              <a:cubicBezTo>
                                <a:pt x="9509" y="6337"/>
                                <a:pt x="9477" y="6305"/>
                                <a:pt x="9438" y="6305"/>
                              </a:cubicBezTo>
                              <a:close/>
                              <a:moveTo>
                                <a:pt x="9438" y="5798"/>
                              </a:moveTo>
                              <a:cubicBezTo>
                                <a:pt x="9399" y="5798"/>
                                <a:pt x="9367" y="5830"/>
                                <a:pt x="9367" y="5869"/>
                              </a:cubicBezTo>
                              <a:cubicBezTo>
                                <a:pt x="9367" y="5908"/>
                                <a:pt x="9399" y="5940"/>
                                <a:pt x="9438" y="5940"/>
                              </a:cubicBezTo>
                              <a:cubicBezTo>
                                <a:pt x="9477" y="5940"/>
                                <a:pt x="9509" y="5908"/>
                                <a:pt x="9509" y="5869"/>
                              </a:cubicBezTo>
                              <a:cubicBezTo>
                                <a:pt x="9509" y="5830"/>
                                <a:pt x="9477" y="5798"/>
                                <a:pt x="9438" y="5798"/>
                              </a:cubicBezTo>
                              <a:close/>
                              <a:moveTo>
                                <a:pt x="9438" y="6052"/>
                              </a:moveTo>
                              <a:cubicBezTo>
                                <a:pt x="9399" y="6052"/>
                                <a:pt x="9367" y="6084"/>
                                <a:pt x="9367" y="6123"/>
                              </a:cubicBezTo>
                              <a:cubicBezTo>
                                <a:pt x="9367" y="6162"/>
                                <a:pt x="9399" y="6194"/>
                                <a:pt x="9438" y="6194"/>
                              </a:cubicBezTo>
                              <a:cubicBezTo>
                                <a:pt x="9477" y="6194"/>
                                <a:pt x="9509" y="6162"/>
                                <a:pt x="9509" y="6123"/>
                              </a:cubicBezTo>
                              <a:cubicBezTo>
                                <a:pt x="9509" y="6084"/>
                                <a:pt x="9477" y="6052"/>
                                <a:pt x="9438" y="6052"/>
                              </a:cubicBezTo>
                              <a:close/>
                              <a:moveTo>
                                <a:pt x="9438" y="7066"/>
                              </a:moveTo>
                              <a:cubicBezTo>
                                <a:pt x="9399" y="7066"/>
                                <a:pt x="9367" y="7098"/>
                                <a:pt x="9367" y="7137"/>
                              </a:cubicBezTo>
                              <a:cubicBezTo>
                                <a:pt x="9367" y="7177"/>
                                <a:pt x="9399" y="7208"/>
                                <a:pt x="9438" y="7208"/>
                              </a:cubicBezTo>
                              <a:cubicBezTo>
                                <a:pt x="9477" y="7208"/>
                                <a:pt x="9509" y="7177"/>
                                <a:pt x="9509" y="7137"/>
                              </a:cubicBezTo>
                              <a:cubicBezTo>
                                <a:pt x="9509" y="7098"/>
                                <a:pt x="9477" y="7066"/>
                                <a:pt x="9438" y="7066"/>
                              </a:cubicBezTo>
                              <a:close/>
                              <a:moveTo>
                                <a:pt x="9438" y="6813"/>
                              </a:moveTo>
                              <a:cubicBezTo>
                                <a:pt x="9399" y="6813"/>
                                <a:pt x="9367" y="6844"/>
                                <a:pt x="9367" y="6884"/>
                              </a:cubicBezTo>
                              <a:cubicBezTo>
                                <a:pt x="9367" y="6923"/>
                                <a:pt x="9399" y="6955"/>
                                <a:pt x="9438" y="6955"/>
                              </a:cubicBezTo>
                              <a:cubicBezTo>
                                <a:pt x="9477" y="6955"/>
                                <a:pt x="9509" y="6923"/>
                                <a:pt x="9509" y="6884"/>
                              </a:cubicBezTo>
                              <a:cubicBezTo>
                                <a:pt x="9509" y="6844"/>
                                <a:pt x="9477" y="6813"/>
                                <a:pt x="9438" y="6813"/>
                              </a:cubicBezTo>
                              <a:close/>
                              <a:moveTo>
                                <a:pt x="9693" y="5545"/>
                              </a:moveTo>
                              <a:cubicBezTo>
                                <a:pt x="9653" y="5545"/>
                                <a:pt x="9622" y="5576"/>
                                <a:pt x="9622" y="5616"/>
                              </a:cubicBezTo>
                              <a:cubicBezTo>
                                <a:pt x="9622" y="5655"/>
                                <a:pt x="9653" y="5687"/>
                                <a:pt x="9693" y="5687"/>
                              </a:cubicBezTo>
                              <a:cubicBezTo>
                                <a:pt x="9732" y="5687"/>
                                <a:pt x="9764" y="5655"/>
                                <a:pt x="9764" y="5616"/>
                              </a:cubicBezTo>
                              <a:cubicBezTo>
                                <a:pt x="9764" y="5576"/>
                                <a:pt x="9732" y="5545"/>
                                <a:pt x="9693" y="5545"/>
                              </a:cubicBezTo>
                              <a:close/>
                              <a:moveTo>
                                <a:pt x="9693" y="5798"/>
                              </a:moveTo>
                              <a:cubicBezTo>
                                <a:pt x="9653" y="5798"/>
                                <a:pt x="9622" y="5830"/>
                                <a:pt x="9622" y="5869"/>
                              </a:cubicBezTo>
                              <a:cubicBezTo>
                                <a:pt x="9622" y="5908"/>
                                <a:pt x="9653" y="5940"/>
                                <a:pt x="9693" y="5940"/>
                              </a:cubicBezTo>
                              <a:cubicBezTo>
                                <a:pt x="9732" y="5940"/>
                                <a:pt x="9764" y="5908"/>
                                <a:pt x="9764" y="5869"/>
                              </a:cubicBezTo>
                              <a:cubicBezTo>
                                <a:pt x="9764" y="5830"/>
                                <a:pt x="9732" y="5798"/>
                                <a:pt x="9693" y="5798"/>
                              </a:cubicBezTo>
                              <a:close/>
                              <a:moveTo>
                                <a:pt x="9693" y="7320"/>
                              </a:moveTo>
                              <a:cubicBezTo>
                                <a:pt x="9670" y="7320"/>
                                <a:pt x="9650" y="7331"/>
                                <a:pt x="9637" y="7348"/>
                              </a:cubicBezTo>
                              <a:cubicBezTo>
                                <a:pt x="9749" y="7348"/>
                                <a:pt x="9749" y="7348"/>
                                <a:pt x="9749" y="7348"/>
                              </a:cubicBezTo>
                              <a:cubicBezTo>
                                <a:pt x="9736" y="7331"/>
                                <a:pt x="9716" y="7320"/>
                                <a:pt x="9693" y="7320"/>
                              </a:cubicBezTo>
                              <a:close/>
                              <a:moveTo>
                                <a:pt x="9693" y="6813"/>
                              </a:moveTo>
                              <a:cubicBezTo>
                                <a:pt x="9653" y="6813"/>
                                <a:pt x="9622" y="6844"/>
                                <a:pt x="9622" y="6884"/>
                              </a:cubicBezTo>
                              <a:cubicBezTo>
                                <a:pt x="9622" y="6923"/>
                                <a:pt x="9653" y="6955"/>
                                <a:pt x="9693" y="6955"/>
                              </a:cubicBezTo>
                              <a:cubicBezTo>
                                <a:pt x="9732" y="6955"/>
                                <a:pt x="9764" y="6923"/>
                                <a:pt x="9764" y="6884"/>
                              </a:cubicBezTo>
                              <a:cubicBezTo>
                                <a:pt x="9764" y="6844"/>
                                <a:pt x="9732" y="6813"/>
                                <a:pt x="9693" y="6813"/>
                              </a:cubicBezTo>
                              <a:close/>
                              <a:moveTo>
                                <a:pt x="9693" y="7066"/>
                              </a:moveTo>
                              <a:cubicBezTo>
                                <a:pt x="9653" y="7066"/>
                                <a:pt x="9622" y="7098"/>
                                <a:pt x="9622" y="7137"/>
                              </a:cubicBezTo>
                              <a:cubicBezTo>
                                <a:pt x="9622" y="7177"/>
                                <a:pt x="9653" y="7208"/>
                                <a:pt x="9693" y="7208"/>
                              </a:cubicBezTo>
                              <a:cubicBezTo>
                                <a:pt x="9732" y="7208"/>
                                <a:pt x="9764" y="7177"/>
                                <a:pt x="9764" y="7137"/>
                              </a:cubicBezTo>
                              <a:cubicBezTo>
                                <a:pt x="9764" y="7098"/>
                                <a:pt x="9732" y="7066"/>
                                <a:pt x="9693" y="7066"/>
                              </a:cubicBezTo>
                              <a:close/>
                              <a:moveTo>
                                <a:pt x="9693" y="6052"/>
                              </a:moveTo>
                              <a:cubicBezTo>
                                <a:pt x="9653" y="6052"/>
                                <a:pt x="9622" y="6083"/>
                                <a:pt x="9622" y="6123"/>
                              </a:cubicBezTo>
                              <a:cubicBezTo>
                                <a:pt x="9622" y="6162"/>
                                <a:pt x="9653" y="6194"/>
                                <a:pt x="9693" y="6194"/>
                              </a:cubicBezTo>
                              <a:cubicBezTo>
                                <a:pt x="9732" y="6194"/>
                                <a:pt x="9764" y="6162"/>
                                <a:pt x="9764" y="6123"/>
                              </a:cubicBezTo>
                              <a:cubicBezTo>
                                <a:pt x="9764" y="6083"/>
                                <a:pt x="9732" y="6052"/>
                                <a:pt x="9693" y="6052"/>
                              </a:cubicBezTo>
                              <a:close/>
                              <a:moveTo>
                                <a:pt x="9693" y="6559"/>
                              </a:moveTo>
                              <a:cubicBezTo>
                                <a:pt x="9653" y="6559"/>
                                <a:pt x="9622" y="6591"/>
                                <a:pt x="9622" y="6630"/>
                              </a:cubicBezTo>
                              <a:cubicBezTo>
                                <a:pt x="9622" y="6669"/>
                                <a:pt x="9653" y="6701"/>
                                <a:pt x="9693" y="6701"/>
                              </a:cubicBezTo>
                              <a:cubicBezTo>
                                <a:pt x="9732" y="6701"/>
                                <a:pt x="9764" y="6669"/>
                                <a:pt x="9764" y="6630"/>
                              </a:cubicBezTo>
                              <a:cubicBezTo>
                                <a:pt x="9764" y="6591"/>
                                <a:pt x="9732" y="6559"/>
                                <a:pt x="9693" y="6559"/>
                              </a:cubicBezTo>
                              <a:close/>
                              <a:moveTo>
                                <a:pt x="9693" y="6305"/>
                              </a:moveTo>
                              <a:cubicBezTo>
                                <a:pt x="9653" y="6305"/>
                                <a:pt x="9622" y="6337"/>
                                <a:pt x="9622" y="6376"/>
                              </a:cubicBezTo>
                              <a:cubicBezTo>
                                <a:pt x="9622" y="6416"/>
                                <a:pt x="9653" y="6447"/>
                                <a:pt x="9693" y="6447"/>
                              </a:cubicBezTo>
                              <a:cubicBezTo>
                                <a:pt x="9732" y="6447"/>
                                <a:pt x="9764" y="6416"/>
                                <a:pt x="9764" y="6376"/>
                              </a:cubicBezTo>
                              <a:cubicBezTo>
                                <a:pt x="9764" y="6337"/>
                                <a:pt x="9732" y="6305"/>
                                <a:pt x="9693" y="6305"/>
                              </a:cubicBezTo>
                              <a:close/>
                              <a:moveTo>
                                <a:pt x="8929" y="3789"/>
                              </a:moveTo>
                              <a:cubicBezTo>
                                <a:pt x="8890" y="3789"/>
                                <a:pt x="8858" y="3821"/>
                                <a:pt x="8858" y="3860"/>
                              </a:cubicBezTo>
                              <a:cubicBezTo>
                                <a:pt x="8858" y="3899"/>
                                <a:pt x="8890" y="3931"/>
                                <a:pt x="8929" y="3931"/>
                              </a:cubicBezTo>
                              <a:cubicBezTo>
                                <a:pt x="8968" y="3931"/>
                                <a:pt x="9000" y="3899"/>
                                <a:pt x="9000" y="3860"/>
                              </a:cubicBezTo>
                              <a:cubicBezTo>
                                <a:pt x="9000" y="3821"/>
                                <a:pt x="8968" y="3789"/>
                                <a:pt x="8929" y="3789"/>
                              </a:cubicBezTo>
                              <a:close/>
                              <a:moveTo>
                                <a:pt x="8929" y="4042"/>
                              </a:moveTo>
                              <a:cubicBezTo>
                                <a:pt x="8890" y="4042"/>
                                <a:pt x="8858" y="4074"/>
                                <a:pt x="8858" y="4113"/>
                              </a:cubicBezTo>
                              <a:cubicBezTo>
                                <a:pt x="8858" y="4153"/>
                                <a:pt x="8890" y="4184"/>
                                <a:pt x="8929" y="4184"/>
                              </a:cubicBezTo>
                              <a:cubicBezTo>
                                <a:pt x="8968" y="4184"/>
                                <a:pt x="9000" y="4153"/>
                                <a:pt x="9000" y="4113"/>
                              </a:cubicBezTo>
                              <a:cubicBezTo>
                                <a:pt x="9000" y="4074"/>
                                <a:pt x="8968" y="4042"/>
                                <a:pt x="8929" y="4042"/>
                              </a:cubicBezTo>
                              <a:close/>
                              <a:moveTo>
                                <a:pt x="8929" y="3535"/>
                              </a:moveTo>
                              <a:cubicBezTo>
                                <a:pt x="8890" y="3535"/>
                                <a:pt x="8858" y="3567"/>
                                <a:pt x="8858" y="3606"/>
                              </a:cubicBezTo>
                              <a:cubicBezTo>
                                <a:pt x="8858" y="3645"/>
                                <a:pt x="8890" y="3677"/>
                                <a:pt x="8929" y="3677"/>
                              </a:cubicBezTo>
                              <a:cubicBezTo>
                                <a:pt x="8968" y="3677"/>
                                <a:pt x="9000" y="3645"/>
                                <a:pt x="9000" y="3606"/>
                              </a:cubicBezTo>
                              <a:cubicBezTo>
                                <a:pt x="9000" y="3567"/>
                                <a:pt x="8968" y="3535"/>
                                <a:pt x="8929" y="3535"/>
                              </a:cubicBezTo>
                              <a:close/>
                              <a:moveTo>
                                <a:pt x="8929" y="4803"/>
                              </a:moveTo>
                              <a:cubicBezTo>
                                <a:pt x="8890" y="4803"/>
                                <a:pt x="8858" y="4835"/>
                                <a:pt x="8858" y="4874"/>
                              </a:cubicBezTo>
                              <a:cubicBezTo>
                                <a:pt x="8858" y="4914"/>
                                <a:pt x="8890" y="4945"/>
                                <a:pt x="8929" y="4945"/>
                              </a:cubicBezTo>
                              <a:cubicBezTo>
                                <a:pt x="8968" y="4945"/>
                                <a:pt x="9000" y="4914"/>
                                <a:pt x="9000" y="4874"/>
                              </a:cubicBezTo>
                              <a:cubicBezTo>
                                <a:pt x="9000" y="4835"/>
                                <a:pt x="8968" y="4803"/>
                                <a:pt x="8929" y="4803"/>
                              </a:cubicBezTo>
                              <a:close/>
                              <a:moveTo>
                                <a:pt x="8929" y="3282"/>
                              </a:moveTo>
                              <a:cubicBezTo>
                                <a:pt x="8890" y="3282"/>
                                <a:pt x="8858" y="3314"/>
                                <a:pt x="8858" y="3353"/>
                              </a:cubicBezTo>
                              <a:cubicBezTo>
                                <a:pt x="8858" y="3392"/>
                                <a:pt x="8890" y="3424"/>
                                <a:pt x="8929" y="3424"/>
                              </a:cubicBezTo>
                              <a:cubicBezTo>
                                <a:pt x="8968" y="3424"/>
                                <a:pt x="9000" y="3392"/>
                                <a:pt x="9000" y="3353"/>
                              </a:cubicBezTo>
                              <a:cubicBezTo>
                                <a:pt x="9000" y="3314"/>
                                <a:pt x="8968" y="3282"/>
                                <a:pt x="8929" y="3282"/>
                              </a:cubicBezTo>
                              <a:close/>
                              <a:moveTo>
                                <a:pt x="8929" y="4550"/>
                              </a:moveTo>
                              <a:cubicBezTo>
                                <a:pt x="8890" y="4550"/>
                                <a:pt x="8858" y="4582"/>
                                <a:pt x="8858" y="4621"/>
                              </a:cubicBezTo>
                              <a:cubicBezTo>
                                <a:pt x="8858" y="4660"/>
                                <a:pt x="8890" y="4692"/>
                                <a:pt x="8929" y="4692"/>
                              </a:cubicBezTo>
                              <a:cubicBezTo>
                                <a:pt x="8968" y="4692"/>
                                <a:pt x="9000" y="4660"/>
                                <a:pt x="9000" y="4621"/>
                              </a:cubicBezTo>
                              <a:cubicBezTo>
                                <a:pt x="9000" y="4582"/>
                                <a:pt x="8968" y="4550"/>
                                <a:pt x="8929" y="4550"/>
                              </a:cubicBezTo>
                              <a:close/>
                              <a:moveTo>
                                <a:pt x="8929" y="4296"/>
                              </a:moveTo>
                              <a:cubicBezTo>
                                <a:pt x="8890" y="4296"/>
                                <a:pt x="8858" y="4328"/>
                                <a:pt x="8858" y="4367"/>
                              </a:cubicBezTo>
                              <a:cubicBezTo>
                                <a:pt x="8858" y="4406"/>
                                <a:pt x="8890" y="4438"/>
                                <a:pt x="8929" y="4438"/>
                              </a:cubicBezTo>
                              <a:cubicBezTo>
                                <a:pt x="8968" y="4438"/>
                                <a:pt x="9000" y="4406"/>
                                <a:pt x="9000" y="4367"/>
                              </a:cubicBezTo>
                              <a:cubicBezTo>
                                <a:pt x="9000" y="4328"/>
                                <a:pt x="8968" y="4296"/>
                                <a:pt x="8929" y="4296"/>
                              </a:cubicBezTo>
                              <a:close/>
                              <a:moveTo>
                                <a:pt x="8929" y="2014"/>
                              </a:moveTo>
                              <a:cubicBezTo>
                                <a:pt x="8890" y="2014"/>
                                <a:pt x="8858" y="2046"/>
                                <a:pt x="8858" y="2085"/>
                              </a:cubicBezTo>
                              <a:cubicBezTo>
                                <a:pt x="8858" y="2124"/>
                                <a:pt x="8890" y="2156"/>
                                <a:pt x="8929" y="2156"/>
                              </a:cubicBezTo>
                              <a:cubicBezTo>
                                <a:pt x="8968" y="2156"/>
                                <a:pt x="9000" y="2124"/>
                                <a:pt x="9000" y="2085"/>
                              </a:cubicBezTo>
                              <a:cubicBezTo>
                                <a:pt x="9000" y="2046"/>
                                <a:pt x="8968" y="2014"/>
                                <a:pt x="8929" y="2014"/>
                              </a:cubicBezTo>
                              <a:close/>
                              <a:moveTo>
                                <a:pt x="8929" y="5057"/>
                              </a:moveTo>
                              <a:cubicBezTo>
                                <a:pt x="8890" y="5057"/>
                                <a:pt x="8858" y="5089"/>
                                <a:pt x="8858" y="5128"/>
                              </a:cubicBezTo>
                              <a:cubicBezTo>
                                <a:pt x="8858" y="5167"/>
                                <a:pt x="8890" y="5199"/>
                                <a:pt x="8929" y="5199"/>
                              </a:cubicBezTo>
                              <a:cubicBezTo>
                                <a:pt x="8968" y="5199"/>
                                <a:pt x="9000" y="5167"/>
                                <a:pt x="9000" y="5128"/>
                              </a:cubicBezTo>
                              <a:cubicBezTo>
                                <a:pt x="9000" y="5089"/>
                                <a:pt x="8968" y="5057"/>
                                <a:pt x="8929" y="5057"/>
                              </a:cubicBezTo>
                              <a:close/>
                              <a:moveTo>
                                <a:pt x="8929" y="1507"/>
                              </a:moveTo>
                              <a:cubicBezTo>
                                <a:pt x="8890" y="1507"/>
                                <a:pt x="8858" y="1538"/>
                                <a:pt x="8858" y="1578"/>
                              </a:cubicBezTo>
                              <a:cubicBezTo>
                                <a:pt x="8858" y="1617"/>
                                <a:pt x="8890" y="1649"/>
                                <a:pt x="8929" y="1649"/>
                              </a:cubicBezTo>
                              <a:cubicBezTo>
                                <a:pt x="8968" y="1649"/>
                                <a:pt x="9000" y="1617"/>
                                <a:pt x="9000" y="1578"/>
                              </a:cubicBezTo>
                              <a:cubicBezTo>
                                <a:pt x="9000" y="1538"/>
                                <a:pt x="8968" y="1507"/>
                                <a:pt x="8929" y="1507"/>
                              </a:cubicBezTo>
                              <a:close/>
                              <a:moveTo>
                                <a:pt x="8929" y="1253"/>
                              </a:moveTo>
                              <a:cubicBezTo>
                                <a:pt x="8890" y="1253"/>
                                <a:pt x="8858" y="1285"/>
                                <a:pt x="8858" y="1324"/>
                              </a:cubicBezTo>
                              <a:cubicBezTo>
                                <a:pt x="8858" y="1363"/>
                                <a:pt x="8890" y="1395"/>
                                <a:pt x="8929" y="1395"/>
                              </a:cubicBezTo>
                              <a:cubicBezTo>
                                <a:pt x="8968" y="1395"/>
                                <a:pt x="9000" y="1363"/>
                                <a:pt x="9000" y="1324"/>
                              </a:cubicBezTo>
                              <a:cubicBezTo>
                                <a:pt x="9000" y="1285"/>
                                <a:pt x="8968" y="1253"/>
                                <a:pt x="8929" y="1253"/>
                              </a:cubicBezTo>
                              <a:close/>
                              <a:moveTo>
                                <a:pt x="8929" y="3028"/>
                              </a:moveTo>
                              <a:cubicBezTo>
                                <a:pt x="8890" y="3028"/>
                                <a:pt x="8858" y="3060"/>
                                <a:pt x="8858" y="3099"/>
                              </a:cubicBezTo>
                              <a:cubicBezTo>
                                <a:pt x="8858" y="3138"/>
                                <a:pt x="8890" y="3170"/>
                                <a:pt x="8929" y="3170"/>
                              </a:cubicBezTo>
                              <a:cubicBezTo>
                                <a:pt x="8968" y="3170"/>
                                <a:pt x="9000" y="3138"/>
                                <a:pt x="9000" y="3099"/>
                              </a:cubicBezTo>
                              <a:cubicBezTo>
                                <a:pt x="9000" y="3060"/>
                                <a:pt x="8968" y="3028"/>
                                <a:pt x="8929" y="3028"/>
                              </a:cubicBezTo>
                              <a:close/>
                              <a:moveTo>
                                <a:pt x="8929" y="2267"/>
                              </a:moveTo>
                              <a:cubicBezTo>
                                <a:pt x="8890" y="2267"/>
                                <a:pt x="8858" y="2299"/>
                                <a:pt x="8858" y="2338"/>
                              </a:cubicBezTo>
                              <a:cubicBezTo>
                                <a:pt x="8858" y="2378"/>
                                <a:pt x="8890" y="2409"/>
                                <a:pt x="8929" y="2409"/>
                              </a:cubicBezTo>
                              <a:cubicBezTo>
                                <a:pt x="8968" y="2409"/>
                                <a:pt x="9000" y="2378"/>
                                <a:pt x="9000" y="2338"/>
                              </a:cubicBezTo>
                              <a:cubicBezTo>
                                <a:pt x="9000" y="2299"/>
                                <a:pt x="8968" y="2267"/>
                                <a:pt x="8929" y="2267"/>
                              </a:cubicBezTo>
                              <a:close/>
                              <a:moveTo>
                                <a:pt x="8929" y="2775"/>
                              </a:moveTo>
                              <a:cubicBezTo>
                                <a:pt x="8890" y="2775"/>
                                <a:pt x="8858" y="2806"/>
                                <a:pt x="8858" y="2846"/>
                              </a:cubicBezTo>
                              <a:cubicBezTo>
                                <a:pt x="8858" y="2885"/>
                                <a:pt x="8890" y="2917"/>
                                <a:pt x="8929" y="2917"/>
                              </a:cubicBezTo>
                              <a:cubicBezTo>
                                <a:pt x="8968" y="2917"/>
                                <a:pt x="9000" y="2885"/>
                                <a:pt x="9000" y="2846"/>
                              </a:cubicBezTo>
                              <a:cubicBezTo>
                                <a:pt x="9000" y="2806"/>
                                <a:pt x="8968" y="2775"/>
                                <a:pt x="8929" y="2775"/>
                              </a:cubicBezTo>
                              <a:close/>
                              <a:moveTo>
                                <a:pt x="8929" y="2521"/>
                              </a:moveTo>
                              <a:cubicBezTo>
                                <a:pt x="8890" y="2521"/>
                                <a:pt x="8858" y="2553"/>
                                <a:pt x="8858" y="2592"/>
                              </a:cubicBezTo>
                              <a:cubicBezTo>
                                <a:pt x="8858" y="2631"/>
                                <a:pt x="8890" y="2663"/>
                                <a:pt x="8929" y="2663"/>
                              </a:cubicBezTo>
                              <a:cubicBezTo>
                                <a:pt x="8968" y="2663"/>
                                <a:pt x="9000" y="2631"/>
                                <a:pt x="9000" y="2592"/>
                              </a:cubicBezTo>
                              <a:cubicBezTo>
                                <a:pt x="9000" y="2553"/>
                                <a:pt x="8968" y="2521"/>
                                <a:pt x="8929" y="2521"/>
                              </a:cubicBezTo>
                              <a:close/>
                              <a:moveTo>
                                <a:pt x="8929" y="1760"/>
                              </a:moveTo>
                              <a:cubicBezTo>
                                <a:pt x="8890" y="1760"/>
                                <a:pt x="8858" y="1792"/>
                                <a:pt x="8858" y="1831"/>
                              </a:cubicBezTo>
                              <a:cubicBezTo>
                                <a:pt x="8858" y="1871"/>
                                <a:pt x="8890" y="1902"/>
                                <a:pt x="8929" y="1902"/>
                              </a:cubicBezTo>
                              <a:cubicBezTo>
                                <a:pt x="8968" y="1902"/>
                                <a:pt x="9000" y="1871"/>
                                <a:pt x="9000" y="1831"/>
                              </a:cubicBezTo>
                              <a:cubicBezTo>
                                <a:pt x="9000" y="1792"/>
                                <a:pt x="8968" y="1760"/>
                                <a:pt x="8929" y="1760"/>
                              </a:cubicBezTo>
                              <a:close/>
                              <a:moveTo>
                                <a:pt x="8929" y="5311"/>
                              </a:moveTo>
                              <a:cubicBezTo>
                                <a:pt x="8890" y="5311"/>
                                <a:pt x="8858" y="5342"/>
                                <a:pt x="8858" y="5382"/>
                              </a:cubicBezTo>
                              <a:cubicBezTo>
                                <a:pt x="8858" y="5421"/>
                                <a:pt x="8890" y="5453"/>
                                <a:pt x="8929" y="5453"/>
                              </a:cubicBezTo>
                              <a:cubicBezTo>
                                <a:pt x="8968" y="5453"/>
                                <a:pt x="9000" y="5421"/>
                                <a:pt x="9000" y="5382"/>
                              </a:cubicBezTo>
                              <a:cubicBezTo>
                                <a:pt x="9000" y="5342"/>
                                <a:pt x="8968" y="5311"/>
                                <a:pt x="8929" y="5311"/>
                              </a:cubicBezTo>
                              <a:close/>
                              <a:moveTo>
                                <a:pt x="9183" y="2775"/>
                              </a:moveTo>
                              <a:cubicBezTo>
                                <a:pt x="9144" y="2775"/>
                                <a:pt x="9112" y="2806"/>
                                <a:pt x="9112" y="2846"/>
                              </a:cubicBezTo>
                              <a:cubicBezTo>
                                <a:pt x="9112" y="2885"/>
                                <a:pt x="9144" y="2917"/>
                                <a:pt x="9183" y="2917"/>
                              </a:cubicBezTo>
                              <a:cubicBezTo>
                                <a:pt x="9223" y="2917"/>
                                <a:pt x="9254" y="2885"/>
                                <a:pt x="9254" y="2846"/>
                              </a:cubicBezTo>
                              <a:cubicBezTo>
                                <a:pt x="9254" y="2806"/>
                                <a:pt x="9223" y="2775"/>
                                <a:pt x="9183" y="2775"/>
                              </a:cubicBezTo>
                              <a:close/>
                              <a:moveTo>
                                <a:pt x="9183" y="1760"/>
                              </a:moveTo>
                              <a:cubicBezTo>
                                <a:pt x="9144" y="1760"/>
                                <a:pt x="9112" y="1792"/>
                                <a:pt x="9112" y="1831"/>
                              </a:cubicBezTo>
                              <a:cubicBezTo>
                                <a:pt x="9112" y="1871"/>
                                <a:pt x="9144" y="1902"/>
                                <a:pt x="9183" y="1902"/>
                              </a:cubicBezTo>
                              <a:cubicBezTo>
                                <a:pt x="9223" y="1902"/>
                                <a:pt x="9254" y="1871"/>
                                <a:pt x="9254" y="1831"/>
                              </a:cubicBezTo>
                              <a:cubicBezTo>
                                <a:pt x="9254" y="1792"/>
                                <a:pt x="9223" y="1760"/>
                                <a:pt x="9183" y="1760"/>
                              </a:cubicBezTo>
                              <a:close/>
                              <a:moveTo>
                                <a:pt x="9183" y="2267"/>
                              </a:moveTo>
                              <a:cubicBezTo>
                                <a:pt x="9144" y="2267"/>
                                <a:pt x="9112" y="2299"/>
                                <a:pt x="9112" y="2338"/>
                              </a:cubicBezTo>
                              <a:cubicBezTo>
                                <a:pt x="9112" y="2378"/>
                                <a:pt x="9144" y="2409"/>
                                <a:pt x="9183" y="2409"/>
                              </a:cubicBezTo>
                              <a:cubicBezTo>
                                <a:pt x="9223" y="2409"/>
                                <a:pt x="9254" y="2378"/>
                                <a:pt x="9254" y="2338"/>
                              </a:cubicBezTo>
                              <a:cubicBezTo>
                                <a:pt x="9254" y="2299"/>
                                <a:pt x="9223" y="2267"/>
                                <a:pt x="9183" y="2267"/>
                              </a:cubicBezTo>
                              <a:close/>
                              <a:moveTo>
                                <a:pt x="9183" y="2521"/>
                              </a:moveTo>
                              <a:cubicBezTo>
                                <a:pt x="9144" y="2521"/>
                                <a:pt x="9112" y="2553"/>
                                <a:pt x="9112" y="2592"/>
                              </a:cubicBezTo>
                              <a:cubicBezTo>
                                <a:pt x="9112" y="2631"/>
                                <a:pt x="9144" y="2663"/>
                                <a:pt x="9183" y="2663"/>
                              </a:cubicBezTo>
                              <a:cubicBezTo>
                                <a:pt x="9223" y="2663"/>
                                <a:pt x="9254" y="2631"/>
                                <a:pt x="9254" y="2592"/>
                              </a:cubicBezTo>
                              <a:cubicBezTo>
                                <a:pt x="9254" y="2553"/>
                                <a:pt x="9223" y="2521"/>
                                <a:pt x="9183" y="2521"/>
                              </a:cubicBezTo>
                              <a:close/>
                              <a:moveTo>
                                <a:pt x="9183" y="2014"/>
                              </a:moveTo>
                              <a:cubicBezTo>
                                <a:pt x="9144" y="2014"/>
                                <a:pt x="9112" y="2046"/>
                                <a:pt x="9112" y="2085"/>
                              </a:cubicBezTo>
                              <a:cubicBezTo>
                                <a:pt x="9112" y="2124"/>
                                <a:pt x="9144" y="2156"/>
                                <a:pt x="9183" y="2156"/>
                              </a:cubicBezTo>
                              <a:cubicBezTo>
                                <a:pt x="9223" y="2156"/>
                                <a:pt x="9254" y="2124"/>
                                <a:pt x="9254" y="2085"/>
                              </a:cubicBezTo>
                              <a:cubicBezTo>
                                <a:pt x="9254" y="2046"/>
                                <a:pt x="9223" y="2014"/>
                                <a:pt x="9183" y="2014"/>
                              </a:cubicBezTo>
                              <a:close/>
                              <a:moveTo>
                                <a:pt x="9183" y="1253"/>
                              </a:moveTo>
                              <a:cubicBezTo>
                                <a:pt x="9144" y="1253"/>
                                <a:pt x="9112" y="1285"/>
                                <a:pt x="9112" y="1324"/>
                              </a:cubicBezTo>
                              <a:cubicBezTo>
                                <a:pt x="9112" y="1363"/>
                                <a:pt x="9144" y="1395"/>
                                <a:pt x="9183" y="1395"/>
                              </a:cubicBezTo>
                              <a:cubicBezTo>
                                <a:pt x="9223" y="1395"/>
                                <a:pt x="9254" y="1363"/>
                                <a:pt x="9254" y="1324"/>
                              </a:cubicBezTo>
                              <a:cubicBezTo>
                                <a:pt x="9254" y="1285"/>
                                <a:pt x="9223" y="1253"/>
                                <a:pt x="9183" y="1253"/>
                              </a:cubicBezTo>
                              <a:close/>
                              <a:moveTo>
                                <a:pt x="9183" y="1507"/>
                              </a:moveTo>
                              <a:cubicBezTo>
                                <a:pt x="9144" y="1507"/>
                                <a:pt x="9112" y="1538"/>
                                <a:pt x="9112" y="1578"/>
                              </a:cubicBezTo>
                              <a:cubicBezTo>
                                <a:pt x="9112" y="1617"/>
                                <a:pt x="9144" y="1649"/>
                                <a:pt x="9183" y="1649"/>
                              </a:cubicBezTo>
                              <a:cubicBezTo>
                                <a:pt x="9223" y="1649"/>
                                <a:pt x="9254" y="1617"/>
                                <a:pt x="9254" y="1578"/>
                              </a:cubicBezTo>
                              <a:cubicBezTo>
                                <a:pt x="9254" y="1538"/>
                                <a:pt x="9223" y="1507"/>
                                <a:pt x="9183" y="1507"/>
                              </a:cubicBezTo>
                              <a:close/>
                              <a:moveTo>
                                <a:pt x="9183" y="5057"/>
                              </a:moveTo>
                              <a:cubicBezTo>
                                <a:pt x="9144" y="5057"/>
                                <a:pt x="9112" y="5089"/>
                                <a:pt x="9112" y="5128"/>
                              </a:cubicBezTo>
                              <a:cubicBezTo>
                                <a:pt x="9112" y="5167"/>
                                <a:pt x="9144" y="5199"/>
                                <a:pt x="9183" y="5199"/>
                              </a:cubicBezTo>
                              <a:cubicBezTo>
                                <a:pt x="9223" y="5199"/>
                                <a:pt x="9254" y="5167"/>
                                <a:pt x="9254" y="5128"/>
                              </a:cubicBezTo>
                              <a:cubicBezTo>
                                <a:pt x="9254" y="5089"/>
                                <a:pt x="9223" y="5057"/>
                                <a:pt x="9183" y="5057"/>
                              </a:cubicBezTo>
                              <a:close/>
                              <a:moveTo>
                                <a:pt x="9183" y="5311"/>
                              </a:moveTo>
                              <a:cubicBezTo>
                                <a:pt x="9144" y="5311"/>
                                <a:pt x="9112" y="5342"/>
                                <a:pt x="9112" y="5382"/>
                              </a:cubicBezTo>
                              <a:cubicBezTo>
                                <a:pt x="9112" y="5421"/>
                                <a:pt x="9144" y="5453"/>
                                <a:pt x="9183" y="5453"/>
                              </a:cubicBezTo>
                              <a:cubicBezTo>
                                <a:pt x="9223" y="5453"/>
                                <a:pt x="9254" y="5421"/>
                                <a:pt x="9254" y="5382"/>
                              </a:cubicBezTo>
                              <a:cubicBezTo>
                                <a:pt x="9254" y="5342"/>
                                <a:pt x="9223" y="5311"/>
                                <a:pt x="9183" y="5311"/>
                              </a:cubicBezTo>
                              <a:close/>
                              <a:moveTo>
                                <a:pt x="9183" y="4042"/>
                              </a:moveTo>
                              <a:cubicBezTo>
                                <a:pt x="9144" y="4042"/>
                                <a:pt x="9112" y="4074"/>
                                <a:pt x="9112" y="4113"/>
                              </a:cubicBezTo>
                              <a:cubicBezTo>
                                <a:pt x="9112" y="4153"/>
                                <a:pt x="9144" y="4184"/>
                                <a:pt x="9183" y="4184"/>
                              </a:cubicBezTo>
                              <a:cubicBezTo>
                                <a:pt x="9223" y="4184"/>
                                <a:pt x="9254" y="4153"/>
                                <a:pt x="9254" y="4113"/>
                              </a:cubicBezTo>
                              <a:cubicBezTo>
                                <a:pt x="9254" y="4074"/>
                                <a:pt x="9223" y="4042"/>
                                <a:pt x="9183" y="4042"/>
                              </a:cubicBezTo>
                              <a:close/>
                              <a:moveTo>
                                <a:pt x="9183" y="4296"/>
                              </a:moveTo>
                              <a:cubicBezTo>
                                <a:pt x="9144" y="4296"/>
                                <a:pt x="9112" y="4328"/>
                                <a:pt x="9112" y="4367"/>
                              </a:cubicBezTo>
                              <a:cubicBezTo>
                                <a:pt x="9112" y="4406"/>
                                <a:pt x="9144" y="4438"/>
                                <a:pt x="9183" y="4438"/>
                              </a:cubicBezTo>
                              <a:cubicBezTo>
                                <a:pt x="9223" y="4438"/>
                                <a:pt x="9254" y="4406"/>
                                <a:pt x="9254" y="4367"/>
                              </a:cubicBezTo>
                              <a:cubicBezTo>
                                <a:pt x="9254" y="4328"/>
                                <a:pt x="9223" y="4296"/>
                                <a:pt x="9183" y="4296"/>
                              </a:cubicBezTo>
                              <a:close/>
                              <a:moveTo>
                                <a:pt x="9183" y="4550"/>
                              </a:moveTo>
                              <a:cubicBezTo>
                                <a:pt x="9144" y="4550"/>
                                <a:pt x="9112" y="4582"/>
                                <a:pt x="9112" y="4621"/>
                              </a:cubicBezTo>
                              <a:cubicBezTo>
                                <a:pt x="9112" y="4660"/>
                                <a:pt x="9144" y="4692"/>
                                <a:pt x="9183" y="4692"/>
                              </a:cubicBezTo>
                              <a:cubicBezTo>
                                <a:pt x="9223" y="4692"/>
                                <a:pt x="9254" y="4660"/>
                                <a:pt x="9254" y="4621"/>
                              </a:cubicBezTo>
                              <a:cubicBezTo>
                                <a:pt x="9254" y="4582"/>
                                <a:pt x="9223" y="4550"/>
                                <a:pt x="9183" y="4550"/>
                              </a:cubicBezTo>
                              <a:close/>
                              <a:moveTo>
                                <a:pt x="9183" y="4803"/>
                              </a:moveTo>
                              <a:cubicBezTo>
                                <a:pt x="9144" y="4803"/>
                                <a:pt x="9112" y="4835"/>
                                <a:pt x="9112" y="4874"/>
                              </a:cubicBezTo>
                              <a:cubicBezTo>
                                <a:pt x="9112" y="4914"/>
                                <a:pt x="9144" y="4945"/>
                                <a:pt x="9183" y="4945"/>
                              </a:cubicBezTo>
                              <a:cubicBezTo>
                                <a:pt x="9223" y="4945"/>
                                <a:pt x="9254" y="4914"/>
                                <a:pt x="9254" y="4874"/>
                              </a:cubicBezTo>
                              <a:cubicBezTo>
                                <a:pt x="9254" y="4835"/>
                                <a:pt x="9223" y="4803"/>
                                <a:pt x="9183" y="4803"/>
                              </a:cubicBezTo>
                              <a:close/>
                              <a:moveTo>
                                <a:pt x="9183" y="3282"/>
                              </a:moveTo>
                              <a:cubicBezTo>
                                <a:pt x="9144" y="3282"/>
                                <a:pt x="9112" y="3314"/>
                                <a:pt x="9112" y="3353"/>
                              </a:cubicBezTo>
                              <a:cubicBezTo>
                                <a:pt x="9112" y="3392"/>
                                <a:pt x="9144" y="3424"/>
                                <a:pt x="9183" y="3424"/>
                              </a:cubicBezTo>
                              <a:cubicBezTo>
                                <a:pt x="9223" y="3424"/>
                                <a:pt x="9254" y="3392"/>
                                <a:pt x="9254" y="3353"/>
                              </a:cubicBezTo>
                              <a:cubicBezTo>
                                <a:pt x="9254" y="3314"/>
                                <a:pt x="9223" y="3282"/>
                                <a:pt x="9183" y="3282"/>
                              </a:cubicBezTo>
                              <a:close/>
                              <a:moveTo>
                                <a:pt x="9183" y="3789"/>
                              </a:moveTo>
                              <a:cubicBezTo>
                                <a:pt x="9144" y="3789"/>
                                <a:pt x="9112" y="3821"/>
                                <a:pt x="9112" y="3860"/>
                              </a:cubicBezTo>
                              <a:cubicBezTo>
                                <a:pt x="9112" y="3899"/>
                                <a:pt x="9144" y="3931"/>
                                <a:pt x="9183" y="3931"/>
                              </a:cubicBezTo>
                              <a:cubicBezTo>
                                <a:pt x="9223" y="3931"/>
                                <a:pt x="9254" y="3899"/>
                                <a:pt x="9254" y="3860"/>
                              </a:cubicBezTo>
                              <a:cubicBezTo>
                                <a:pt x="9254" y="3821"/>
                                <a:pt x="9223" y="3789"/>
                                <a:pt x="9183" y="3789"/>
                              </a:cubicBezTo>
                              <a:close/>
                              <a:moveTo>
                                <a:pt x="9183" y="3028"/>
                              </a:moveTo>
                              <a:cubicBezTo>
                                <a:pt x="9144" y="3028"/>
                                <a:pt x="9112" y="3060"/>
                                <a:pt x="9112" y="3099"/>
                              </a:cubicBezTo>
                              <a:cubicBezTo>
                                <a:pt x="9112" y="3138"/>
                                <a:pt x="9144" y="3170"/>
                                <a:pt x="9183" y="3170"/>
                              </a:cubicBezTo>
                              <a:cubicBezTo>
                                <a:pt x="9223" y="3170"/>
                                <a:pt x="9254" y="3138"/>
                                <a:pt x="9254" y="3099"/>
                              </a:cubicBezTo>
                              <a:cubicBezTo>
                                <a:pt x="9254" y="3060"/>
                                <a:pt x="9223" y="3028"/>
                                <a:pt x="9183" y="3028"/>
                              </a:cubicBezTo>
                              <a:close/>
                              <a:moveTo>
                                <a:pt x="9183" y="3535"/>
                              </a:moveTo>
                              <a:cubicBezTo>
                                <a:pt x="9144" y="3535"/>
                                <a:pt x="9112" y="3567"/>
                                <a:pt x="9112" y="3606"/>
                              </a:cubicBezTo>
                              <a:cubicBezTo>
                                <a:pt x="9112" y="3645"/>
                                <a:pt x="9144" y="3677"/>
                                <a:pt x="9183" y="3677"/>
                              </a:cubicBezTo>
                              <a:cubicBezTo>
                                <a:pt x="9223" y="3677"/>
                                <a:pt x="9254" y="3645"/>
                                <a:pt x="9254" y="3606"/>
                              </a:cubicBezTo>
                              <a:cubicBezTo>
                                <a:pt x="9254" y="3567"/>
                                <a:pt x="9223" y="3535"/>
                                <a:pt x="9183" y="3535"/>
                              </a:cubicBezTo>
                              <a:close/>
                              <a:moveTo>
                                <a:pt x="9438" y="1507"/>
                              </a:moveTo>
                              <a:cubicBezTo>
                                <a:pt x="9399" y="1507"/>
                                <a:pt x="9367" y="1538"/>
                                <a:pt x="9367" y="1578"/>
                              </a:cubicBezTo>
                              <a:cubicBezTo>
                                <a:pt x="9367" y="1617"/>
                                <a:pt x="9399" y="1649"/>
                                <a:pt x="9438" y="1649"/>
                              </a:cubicBezTo>
                              <a:cubicBezTo>
                                <a:pt x="9477" y="1649"/>
                                <a:pt x="9509" y="1617"/>
                                <a:pt x="9509" y="1578"/>
                              </a:cubicBezTo>
                              <a:cubicBezTo>
                                <a:pt x="9509" y="1538"/>
                                <a:pt x="9477" y="1507"/>
                                <a:pt x="9438" y="1507"/>
                              </a:cubicBezTo>
                              <a:close/>
                              <a:moveTo>
                                <a:pt x="9438" y="2521"/>
                              </a:moveTo>
                              <a:cubicBezTo>
                                <a:pt x="9399" y="2521"/>
                                <a:pt x="9367" y="2553"/>
                                <a:pt x="9367" y="2592"/>
                              </a:cubicBezTo>
                              <a:cubicBezTo>
                                <a:pt x="9367" y="2631"/>
                                <a:pt x="9399" y="2663"/>
                                <a:pt x="9438" y="2663"/>
                              </a:cubicBezTo>
                              <a:cubicBezTo>
                                <a:pt x="9477" y="2663"/>
                                <a:pt x="9509" y="2631"/>
                                <a:pt x="9509" y="2592"/>
                              </a:cubicBezTo>
                              <a:cubicBezTo>
                                <a:pt x="9509" y="2553"/>
                                <a:pt x="9477" y="2521"/>
                                <a:pt x="9438" y="2521"/>
                              </a:cubicBezTo>
                              <a:close/>
                              <a:moveTo>
                                <a:pt x="9438" y="2267"/>
                              </a:moveTo>
                              <a:cubicBezTo>
                                <a:pt x="9399" y="2267"/>
                                <a:pt x="9367" y="2299"/>
                                <a:pt x="9367" y="2339"/>
                              </a:cubicBezTo>
                              <a:cubicBezTo>
                                <a:pt x="9367" y="2378"/>
                                <a:pt x="9399" y="2409"/>
                                <a:pt x="9438" y="2409"/>
                              </a:cubicBezTo>
                              <a:cubicBezTo>
                                <a:pt x="9477" y="2409"/>
                                <a:pt x="9509" y="2378"/>
                                <a:pt x="9509" y="2339"/>
                              </a:cubicBezTo>
                              <a:cubicBezTo>
                                <a:pt x="9509" y="2299"/>
                                <a:pt x="9477" y="2267"/>
                                <a:pt x="9438" y="2267"/>
                              </a:cubicBezTo>
                              <a:close/>
                              <a:moveTo>
                                <a:pt x="9438" y="3028"/>
                              </a:moveTo>
                              <a:cubicBezTo>
                                <a:pt x="9399" y="3028"/>
                                <a:pt x="9367" y="3060"/>
                                <a:pt x="9367" y="3099"/>
                              </a:cubicBezTo>
                              <a:cubicBezTo>
                                <a:pt x="9367" y="3138"/>
                                <a:pt x="9399" y="3170"/>
                                <a:pt x="9438" y="3170"/>
                              </a:cubicBezTo>
                              <a:cubicBezTo>
                                <a:pt x="9477" y="3170"/>
                                <a:pt x="9509" y="3138"/>
                                <a:pt x="9509" y="3099"/>
                              </a:cubicBezTo>
                              <a:cubicBezTo>
                                <a:pt x="9509" y="3060"/>
                                <a:pt x="9477" y="3028"/>
                                <a:pt x="9438" y="3028"/>
                              </a:cubicBezTo>
                              <a:close/>
                              <a:moveTo>
                                <a:pt x="9438" y="2775"/>
                              </a:moveTo>
                              <a:cubicBezTo>
                                <a:pt x="9399" y="2775"/>
                                <a:pt x="9367" y="2806"/>
                                <a:pt x="9367" y="2846"/>
                              </a:cubicBezTo>
                              <a:cubicBezTo>
                                <a:pt x="9367" y="2885"/>
                                <a:pt x="9399" y="2917"/>
                                <a:pt x="9438" y="2917"/>
                              </a:cubicBezTo>
                              <a:cubicBezTo>
                                <a:pt x="9477" y="2917"/>
                                <a:pt x="9509" y="2885"/>
                                <a:pt x="9509" y="2846"/>
                              </a:cubicBezTo>
                              <a:cubicBezTo>
                                <a:pt x="9509" y="2806"/>
                                <a:pt x="9477" y="2775"/>
                                <a:pt x="9438" y="2775"/>
                              </a:cubicBezTo>
                              <a:close/>
                              <a:moveTo>
                                <a:pt x="9438" y="1253"/>
                              </a:moveTo>
                              <a:cubicBezTo>
                                <a:pt x="9399" y="1253"/>
                                <a:pt x="9367" y="1285"/>
                                <a:pt x="9367" y="1324"/>
                              </a:cubicBezTo>
                              <a:cubicBezTo>
                                <a:pt x="9367" y="1363"/>
                                <a:pt x="9399" y="1395"/>
                                <a:pt x="9438" y="1395"/>
                              </a:cubicBezTo>
                              <a:cubicBezTo>
                                <a:pt x="9477" y="1395"/>
                                <a:pt x="9509" y="1363"/>
                                <a:pt x="9509" y="1324"/>
                              </a:cubicBezTo>
                              <a:cubicBezTo>
                                <a:pt x="9509" y="1285"/>
                                <a:pt x="9477" y="1253"/>
                                <a:pt x="9438" y="1253"/>
                              </a:cubicBezTo>
                              <a:close/>
                              <a:moveTo>
                                <a:pt x="9438" y="2014"/>
                              </a:moveTo>
                              <a:cubicBezTo>
                                <a:pt x="9399" y="2014"/>
                                <a:pt x="9367" y="2046"/>
                                <a:pt x="9367" y="2085"/>
                              </a:cubicBezTo>
                              <a:cubicBezTo>
                                <a:pt x="9367" y="2124"/>
                                <a:pt x="9399" y="2156"/>
                                <a:pt x="9438" y="2156"/>
                              </a:cubicBezTo>
                              <a:cubicBezTo>
                                <a:pt x="9477" y="2156"/>
                                <a:pt x="9509" y="2124"/>
                                <a:pt x="9509" y="2085"/>
                              </a:cubicBezTo>
                              <a:cubicBezTo>
                                <a:pt x="9509" y="2046"/>
                                <a:pt x="9477" y="2014"/>
                                <a:pt x="9438" y="2014"/>
                              </a:cubicBezTo>
                              <a:close/>
                              <a:moveTo>
                                <a:pt x="9438" y="5057"/>
                              </a:moveTo>
                              <a:cubicBezTo>
                                <a:pt x="9399" y="5057"/>
                                <a:pt x="9367" y="5089"/>
                                <a:pt x="9367" y="5128"/>
                              </a:cubicBezTo>
                              <a:cubicBezTo>
                                <a:pt x="9367" y="5167"/>
                                <a:pt x="9399" y="5199"/>
                                <a:pt x="9438" y="5199"/>
                              </a:cubicBezTo>
                              <a:cubicBezTo>
                                <a:pt x="9477" y="5199"/>
                                <a:pt x="9509" y="5167"/>
                                <a:pt x="9509" y="5128"/>
                              </a:cubicBezTo>
                              <a:cubicBezTo>
                                <a:pt x="9509" y="5089"/>
                                <a:pt x="9477" y="5057"/>
                                <a:pt x="9438" y="5057"/>
                              </a:cubicBezTo>
                              <a:close/>
                              <a:moveTo>
                                <a:pt x="9438" y="5311"/>
                              </a:moveTo>
                              <a:cubicBezTo>
                                <a:pt x="9399" y="5311"/>
                                <a:pt x="9367" y="5342"/>
                                <a:pt x="9367" y="5382"/>
                              </a:cubicBezTo>
                              <a:cubicBezTo>
                                <a:pt x="9367" y="5421"/>
                                <a:pt x="9399" y="5453"/>
                                <a:pt x="9438" y="5453"/>
                              </a:cubicBezTo>
                              <a:cubicBezTo>
                                <a:pt x="9477" y="5453"/>
                                <a:pt x="9509" y="5421"/>
                                <a:pt x="9509" y="5382"/>
                              </a:cubicBezTo>
                              <a:cubicBezTo>
                                <a:pt x="9509" y="5342"/>
                                <a:pt x="9477" y="5311"/>
                                <a:pt x="9438" y="5311"/>
                              </a:cubicBezTo>
                              <a:close/>
                              <a:moveTo>
                                <a:pt x="9438" y="4550"/>
                              </a:moveTo>
                              <a:cubicBezTo>
                                <a:pt x="9399" y="4550"/>
                                <a:pt x="9367" y="4582"/>
                                <a:pt x="9367" y="4621"/>
                              </a:cubicBezTo>
                              <a:cubicBezTo>
                                <a:pt x="9367" y="4660"/>
                                <a:pt x="9399" y="4692"/>
                                <a:pt x="9438" y="4692"/>
                              </a:cubicBezTo>
                              <a:cubicBezTo>
                                <a:pt x="9477" y="4692"/>
                                <a:pt x="9509" y="4660"/>
                                <a:pt x="9509" y="4621"/>
                              </a:cubicBezTo>
                              <a:cubicBezTo>
                                <a:pt x="9509" y="4582"/>
                                <a:pt x="9477" y="4550"/>
                                <a:pt x="9438" y="4550"/>
                              </a:cubicBezTo>
                              <a:close/>
                              <a:moveTo>
                                <a:pt x="9438" y="4296"/>
                              </a:moveTo>
                              <a:cubicBezTo>
                                <a:pt x="9399" y="4296"/>
                                <a:pt x="9367" y="4328"/>
                                <a:pt x="9367" y="4367"/>
                              </a:cubicBezTo>
                              <a:cubicBezTo>
                                <a:pt x="9367" y="4406"/>
                                <a:pt x="9399" y="4438"/>
                                <a:pt x="9438" y="4438"/>
                              </a:cubicBezTo>
                              <a:cubicBezTo>
                                <a:pt x="9477" y="4438"/>
                                <a:pt x="9509" y="4406"/>
                                <a:pt x="9509" y="4367"/>
                              </a:cubicBezTo>
                              <a:cubicBezTo>
                                <a:pt x="9509" y="4328"/>
                                <a:pt x="9477" y="4296"/>
                                <a:pt x="9438" y="4296"/>
                              </a:cubicBezTo>
                              <a:close/>
                              <a:moveTo>
                                <a:pt x="9438" y="3282"/>
                              </a:moveTo>
                              <a:cubicBezTo>
                                <a:pt x="9399" y="3282"/>
                                <a:pt x="9367" y="3314"/>
                                <a:pt x="9367" y="3353"/>
                              </a:cubicBezTo>
                              <a:cubicBezTo>
                                <a:pt x="9367" y="3392"/>
                                <a:pt x="9399" y="3424"/>
                                <a:pt x="9438" y="3424"/>
                              </a:cubicBezTo>
                              <a:cubicBezTo>
                                <a:pt x="9477" y="3424"/>
                                <a:pt x="9509" y="3392"/>
                                <a:pt x="9509" y="3353"/>
                              </a:cubicBezTo>
                              <a:cubicBezTo>
                                <a:pt x="9509" y="3314"/>
                                <a:pt x="9477" y="3282"/>
                                <a:pt x="9438" y="3282"/>
                              </a:cubicBezTo>
                              <a:close/>
                              <a:moveTo>
                                <a:pt x="9438" y="4803"/>
                              </a:moveTo>
                              <a:cubicBezTo>
                                <a:pt x="9399" y="4803"/>
                                <a:pt x="9367" y="4835"/>
                                <a:pt x="9367" y="4874"/>
                              </a:cubicBezTo>
                              <a:cubicBezTo>
                                <a:pt x="9367" y="4914"/>
                                <a:pt x="9399" y="4945"/>
                                <a:pt x="9438" y="4945"/>
                              </a:cubicBezTo>
                              <a:cubicBezTo>
                                <a:pt x="9477" y="4945"/>
                                <a:pt x="9509" y="4914"/>
                                <a:pt x="9509" y="4874"/>
                              </a:cubicBezTo>
                              <a:cubicBezTo>
                                <a:pt x="9509" y="4835"/>
                                <a:pt x="9477" y="4803"/>
                                <a:pt x="9438" y="4803"/>
                              </a:cubicBezTo>
                              <a:close/>
                              <a:moveTo>
                                <a:pt x="9438" y="3535"/>
                              </a:moveTo>
                              <a:cubicBezTo>
                                <a:pt x="9399" y="3535"/>
                                <a:pt x="9367" y="3567"/>
                                <a:pt x="9367" y="3606"/>
                              </a:cubicBezTo>
                              <a:cubicBezTo>
                                <a:pt x="9367" y="3646"/>
                                <a:pt x="9399" y="3677"/>
                                <a:pt x="9438" y="3677"/>
                              </a:cubicBezTo>
                              <a:cubicBezTo>
                                <a:pt x="9477" y="3677"/>
                                <a:pt x="9509" y="3646"/>
                                <a:pt x="9509" y="3606"/>
                              </a:cubicBezTo>
                              <a:cubicBezTo>
                                <a:pt x="9509" y="3567"/>
                                <a:pt x="9477" y="3535"/>
                                <a:pt x="9438" y="3535"/>
                              </a:cubicBezTo>
                              <a:close/>
                              <a:moveTo>
                                <a:pt x="9438" y="3789"/>
                              </a:moveTo>
                              <a:cubicBezTo>
                                <a:pt x="9399" y="3789"/>
                                <a:pt x="9367" y="3821"/>
                                <a:pt x="9367" y="3860"/>
                              </a:cubicBezTo>
                              <a:cubicBezTo>
                                <a:pt x="9367" y="3899"/>
                                <a:pt x="9399" y="3931"/>
                                <a:pt x="9438" y="3931"/>
                              </a:cubicBezTo>
                              <a:cubicBezTo>
                                <a:pt x="9477" y="3931"/>
                                <a:pt x="9509" y="3899"/>
                                <a:pt x="9509" y="3860"/>
                              </a:cubicBezTo>
                              <a:cubicBezTo>
                                <a:pt x="9509" y="3821"/>
                                <a:pt x="9477" y="3789"/>
                                <a:pt x="9438" y="3789"/>
                              </a:cubicBezTo>
                              <a:close/>
                              <a:moveTo>
                                <a:pt x="9438" y="4042"/>
                              </a:moveTo>
                              <a:cubicBezTo>
                                <a:pt x="9399" y="4042"/>
                                <a:pt x="9367" y="4074"/>
                                <a:pt x="9367" y="4113"/>
                              </a:cubicBezTo>
                              <a:cubicBezTo>
                                <a:pt x="9367" y="4153"/>
                                <a:pt x="9399" y="4184"/>
                                <a:pt x="9438" y="4184"/>
                              </a:cubicBezTo>
                              <a:cubicBezTo>
                                <a:pt x="9477" y="4184"/>
                                <a:pt x="9509" y="4153"/>
                                <a:pt x="9509" y="4113"/>
                              </a:cubicBezTo>
                              <a:cubicBezTo>
                                <a:pt x="9509" y="4074"/>
                                <a:pt x="9477" y="4042"/>
                                <a:pt x="9438" y="4042"/>
                              </a:cubicBezTo>
                              <a:close/>
                              <a:moveTo>
                                <a:pt x="9438" y="1760"/>
                              </a:moveTo>
                              <a:cubicBezTo>
                                <a:pt x="9399" y="1760"/>
                                <a:pt x="9367" y="1792"/>
                                <a:pt x="9367" y="1831"/>
                              </a:cubicBezTo>
                              <a:cubicBezTo>
                                <a:pt x="9367" y="1871"/>
                                <a:pt x="9399" y="1902"/>
                                <a:pt x="9438" y="1902"/>
                              </a:cubicBezTo>
                              <a:cubicBezTo>
                                <a:pt x="9477" y="1902"/>
                                <a:pt x="9509" y="1871"/>
                                <a:pt x="9509" y="1831"/>
                              </a:cubicBezTo>
                              <a:cubicBezTo>
                                <a:pt x="9509" y="1792"/>
                                <a:pt x="9477" y="1760"/>
                                <a:pt x="9438" y="1760"/>
                              </a:cubicBezTo>
                              <a:close/>
                              <a:moveTo>
                                <a:pt x="9693" y="4042"/>
                              </a:moveTo>
                              <a:cubicBezTo>
                                <a:pt x="9653" y="4042"/>
                                <a:pt x="9622" y="4074"/>
                                <a:pt x="9622" y="4113"/>
                              </a:cubicBezTo>
                              <a:cubicBezTo>
                                <a:pt x="9622" y="4153"/>
                                <a:pt x="9653" y="4184"/>
                                <a:pt x="9693" y="4184"/>
                              </a:cubicBezTo>
                              <a:cubicBezTo>
                                <a:pt x="9732" y="4184"/>
                                <a:pt x="9764" y="4153"/>
                                <a:pt x="9764" y="4113"/>
                              </a:cubicBezTo>
                              <a:cubicBezTo>
                                <a:pt x="9764" y="4074"/>
                                <a:pt x="9732" y="4042"/>
                                <a:pt x="9693" y="4042"/>
                              </a:cubicBezTo>
                              <a:close/>
                              <a:moveTo>
                                <a:pt x="9693" y="4550"/>
                              </a:moveTo>
                              <a:cubicBezTo>
                                <a:pt x="9653" y="4550"/>
                                <a:pt x="9622" y="4582"/>
                                <a:pt x="9622" y="4621"/>
                              </a:cubicBezTo>
                              <a:cubicBezTo>
                                <a:pt x="9622" y="4660"/>
                                <a:pt x="9653" y="4692"/>
                                <a:pt x="9693" y="4692"/>
                              </a:cubicBezTo>
                              <a:cubicBezTo>
                                <a:pt x="9732" y="4692"/>
                                <a:pt x="9764" y="4660"/>
                                <a:pt x="9764" y="4621"/>
                              </a:cubicBezTo>
                              <a:cubicBezTo>
                                <a:pt x="9764" y="4582"/>
                                <a:pt x="9732" y="4550"/>
                                <a:pt x="9693" y="4550"/>
                              </a:cubicBezTo>
                              <a:close/>
                              <a:moveTo>
                                <a:pt x="9693" y="4296"/>
                              </a:moveTo>
                              <a:cubicBezTo>
                                <a:pt x="9653" y="4296"/>
                                <a:pt x="9622" y="4328"/>
                                <a:pt x="9622" y="4367"/>
                              </a:cubicBezTo>
                              <a:cubicBezTo>
                                <a:pt x="9622" y="4406"/>
                                <a:pt x="9653" y="4438"/>
                                <a:pt x="9693" y="4438"/>
                              </a:cubicBezTo>
                              <a:cubicBezTo>
                                <a:pt x="9732" y="4438"/>
                                <a:pt x="9764" y="4406"/>
                                <a:pt x="9764" y="4367"/>
                              </a:cubicBezTo>
                              <a:cubicBezTo>
                                <a:pt x="9764" y="4328"/>
                                <a:pt x="9732" y="4296"/>
                                <a:pt x="9693" y="4296"/>
                              </a:cubicBezTo>
                              <a:close/>
                              <a:moveTo>
                                <a:pt x="9693" y="1253"/>
                              </a:moveTo>
                              <a:cubicBezTo>
                                <a:pt x="9653" y="1253"/>
                                <a:pt x="9622" y="1285"/>
                                <a:pt x="9622" y="1324"/>
                              </a:cubicBezTo>
                              <a:cubicBezTo>
                                <a:pt x="9622" y="1363"/>
                                <a:pt x="9653" y="1395"/>
                                <a:pt x="9693" y="1395"/>
                              </a:cubicBezTo>
                              <a:cubicBezTo>
                                <a:pt x="9732" y="1395"/>
                                <a:pt x="9764" y="1363"/>
                                <a:pt x="9764" y="1324"/>
                              </a:cubicBezTo>
                              <a:cubicBezTo>
                                <a:pt x="9764" y="1285"/>
                                <a:pt x="9732" y="1253"/>
                                <a:pt x="9693" y="1253"/>
                              </a:cubicBezTo>
                              <a:close/>
                              <a:moveTo>
                                <a:pt x="9693" y="4803"/>
                              </a:moveTo>
                              <a:cubicBezTo>
                                <a:pt x="9653" y="4803"/>
                                <a:pt x="9622" y="4835"/>
                                <a:pt x="9622" y="4874"/>
                              </a:cubicBezTo>
                              <a:cubicBezTo>
                                <a:pt x="9622" y="4914"/>
                                <a:pt x="9653" y="4945"/>
                                <a:pt x="9693" y="4945"/>
                              </a:cubicBezTo>
                              <a:cubicBezTo>
                                <a:pt x="9732" y="4945"/>
                                <a:pt x="9764" y="4914"/>
                                <a:pt x="9764" y="4874"/>
                              </a:cubicBezTo>
                              <a:cubicBezTo>
                                <a:pt x="9764" y="4835"/>
                                <a:pt x="9732" y="4803"/>
                                <a:pt x="9693" y="4803"/>
                              </a:cubicBezTo>
                              <a:close/>
                              <a:moveTo>
                                <a:pt x="9693" y="5311"/>
                              </a:moveTo>
                              <a:cubicBezTo>
                                <a:pt x="9653" y="5311"/>
                                <a:pt x="9622" y="5342"/>
                                <a:pt x="9622" y="5382"/>
                              </a:cubicBezTo>
                              <a:cubicBezTo>
                                <a:pt x="9622" y="5421"/>
                                <a:pt x="9653" y="5453"/>
                                <a:pt x="9693" y="5453"/>
                              </a:cubicBezTo>
                              <a:cubicBezTo>
                                <a:pt x="9732" y="5453"/>
                                <a:pt x="9764" y="5421"/>
                                <a:pt x="9764" y="5382"/>
                              </a:cubicBezTo>
                              <a:cubicBezTo>
                                <a:pt x="9764" y="5342"/>
                                <a:pt x="9732" y="5311"/>
                                <a:pt x="9693" y="5311"/>
                              </a:cubicBezTo>
                              <a:close/>
                              <a:moveTo>
                                <a:pt x="9693" y="5057"/>
                              </a:moveTo>
                              <a:cubicBezTo>
                                <a:pt x="9653" y="5057"/>
                                <a:pt x="9622" y="5089"/>
                                <a:pt x="9622" y="5128"/>
                              </a:cubicBezTo>
                              <a:cubicBezTo>
                                <a:pt x="9622" y="5167"/>
                                <a:pt x="9653" y="5199"/>
                                <a:pt x="9693" y="5199"/>
                              </a:cubicBezTo>
                              <a:cubicBezTo>
                                <a:pt x="9732" y="5199"/>
                                <a:pt x="9764" y="5167"/>
                                <a:pt x="9764" y="5128"/>
                              </a:cubicBezTo>
                              <a:cubicBezTo>
                                <a:pt x="9764" y="5089"/>
                                <a:pt x="9732" y="5057"/>
                                <a:pt x="9693" y="5057"/>
                              </a:cubicBezTo>
                              <a:close/>
                              <a:moveTo>
                                <a:pt x="9693" y="3535"/>
                              </a:moveTo>
                              <a:cubicBezTo>
                                <a:pt x="9653" y="3535"/>
                                <a:pt x="9622" y="3567"/>
                                <a:pt x="9622" y="3606"/>
                              </a:cubicBezTo>
                              <a:cubicBezTo>
                                <a:pt x="9622" y="3646"/>
                                <a:pt x="9653" y="3677"/>
                                <a:pt x="9693" y="3677"/>
                              </a:cubicBezTo>
                              <a:cubicBezTo>
                                <a:pt x="9732" y="3677"/>
                                <a:pt x="9764" y="3646"/>
                                <a:pt x="9764" y="3606"/>
                              </a:cubicBezTo>
                              <a:cubicBezTo>
                                <a:pt x="9764" y="3567"/>
                                <a:pt x="9732" y="3535"/>
                                <a:pt x="9693" y="3535"/>
                              </a:cubicBezTo>
                              <a:close/>
                              <a:moveTo>
                                <a:pt x="9693" y="3789"/>
                              </a:moveTo>
                              <a:cubicBezTo>
                                <a:pt x="9653" y="3789"/>
                                <a:pt x="9622" y="3821"/>
                                <a:pt x="9622" y="3860"/>
                              </a:cubicBezTo>
                              <a:cubicBezTo>
                                <a:pt x="9622" y="3899"/>
                                <a:pt x="9653" y="3931"/>
                                <a:pt x="9693" y="3931"/>
                              </a:cubicBezTo>
                              <a:cubicBezTo>
                                <a:pt x="9732" y="3931"/>
                                <a:pt x="9764" y="3899"/>
                                <a:pt x="9764" y="3860"/>
                              </a:cubicBezTo>
                              <a:cubicBezTo>
                                <a:pt x="9764" y="3821"/>
                                <a:pt x="9732" y="3789"/>
                                <a:pt x="9693" y="3789"/>
                              </a:cubicBezTo>
                              <a:close/>
                              <a:moveTo>
                                <a:pt x="9693" y="3282"/>
                              </a:moveTo>
                              <a:cubicBezTo>
                                <a:pt x="9653" y="3282"/>
                                <a:pt x="9622" y="3314"/>
                                <a:pt x="9622" y="3353"/>
                              </a:cubicBezTo>
                              <a:cubicBezTo>
                                <a:pt x="9622" y="3392"/>
                                <a:pt x="9653" y="3424"/>
                                <a:pt x="9693" y="3424"/>
                              </a:cubicBezTo>
                              <a:cubicBezTo>
                                <a:pt x="9732" y="3424"/>
                                <a:pt x="9764" y="3392"/>
                                <a:pt x="9764" y="3353"/>
                              </a:cubicBezTo>
                              <a:cubicBezTo>
                                <a:pt x="9764" y="3314"/>
                                <a:pt x="9732" y="3282"/>
                                <a:pt x="9693" y="3282"/>
                              </a:cubicBezTo>
                              <a:close/>
                              <a:moveTo>
                                <a:pt x="9693" y="1760"/>
                              </a:moveTo>
                              <a:cubicBezTo>
                                <a:pt x="9653" y="1760"/>
                                <a:pt x="9622" y="1792"/>
                                <a:pt x="9622" y="1831"/>
                              </a:cubicBezTo>
                              <a:cubicBezTo>
                                <a:pt x="9622" y="1871"/>
                                <a:pt x="9653" y="1902"/>
                                <a:pt x="9693" y="1902"/>
                              </a:cubicBezTo>
                              <a:cubicBezTo>
                                <a:pt x="9732" y="1902"/>
                                <a:pt x="9764" y="1871"/>
                                <a:pt x="9764" y="1831"/>
                              </a:cubicBezTo>
                              <a:cubicBezTo>
                                <a:pt x="9764" y="1792"/>
                                <a:pt x="9732" y="1760"/>
                                <a:pt x="9693" y="1760"/>
                              </a:cubicBezTo>
                              <a:close/>
                              <a:moveTo>
                                <a:pt x="9693" y="2014"/>
                              </a:moveTo>
                              <a:cubicBezTo>
                                <a:pt x="9653" y="2014"/>
                                <a:pt x="9622" y="2046"/>
                                <a:pt x="9622" y="2085"/>
                              </a:cubicBezTo>
                              <a:cubicBezTo>
                                <a:pt x="9622" y="2124"/>
                                <a:pt x="9653" y="2156"/>
                                <a:pt x="9693" y="2156"/>
                              </a:cubicBezTo>
                              <a:cubicBezTo>
                                <a:pt x="9732" y="2156"/>
                                <a:pt x="9764" y="2124"/>
                                <a:pt x="9764" y="2085"/>
                              </a:cubicBezTo>
                              <a:cubicBezTo>
                                <a:pt x="9764" y="2046"/>
                                <a:pt x="9732" y="2014"/>
                                <a:pt x="9693" y="2014"/>
                              </a:cubicBezTo>
                              <a:close/>
                              <a:moveTo>
                                <a:pt x="9693" y="1507"/>
                              </a:moveTo>
                              <a:cubicBezTo>
                                <a:pt x="9653" y="1507"/>
                                <a:pt x="9622" y="1538"/>
                                <a:pt x="9622" y="1578"/>
                              </a:cubicBezTo>
                              <a:cubicBezTo>
                                <a:pt x="9622" y="1617"/>
                                <a:pt x="9653" y="1649"/>
                                <a:pt x="9693" y="1649"/>
                              </a:cubicBezTo>
                              <a:cubicBezTo>
                                <a:pt x="9732" y="1649"/>
                                <a:pt x="9764" y="1617"/>
                                <a:pt x="9764" y="1578"/>
                              </a:cubicBezTo>
                              <a:cubicBezTo>
                                <a:pt x="9764" y="1538"/>
                                <a:pt x="9732" y="1507"/>
                                <a:pt x="9693" y="1507"/>
                              </a:cubicBezTo>
                              <a:close/>
                              <a:moveTo>
                                <a:pt x="9693" y="2267"/>
                              </a:moveTo>
                              <a:cubicBezTo>
                                <a:pt x="9653" y="2267"/>
                                <a:pt x="9622" y="2299"/>
                                <a:pt x="9622" y="2338"/>
                              </a:cubicBezTo>
                              <a:cubicBezTo>
                                <a:pt x="9622" y="2378"/>
                                <a:pt x="9653" y="2409"/>
                                <a:pt x="9693" y="2409"/>
                              </a:cubicBezTo>
                              <a:cubicBezTo>
                                <a:pt x="9732" y="2409"/>
                                <a:pt x="9764" y="2378"/>
                                <a:pt x="9764" y="2338"/>
                              </a:cubicBezTo>
                              <a:cubicBezTo>
                                <a:pt x="9764" y="2299"/>
                                <a:pt x="9732" y="2267"/>
                                <a:pt x="9693" y="2267"/>
                              </a:cubicBezTo>
                              <a:close/>
                              <a:moveTo>
                                <a:pt x="9693" y="2775"/>
                              </a:moveTo>
                              <a:cubicBezTo>
                                <a:pt x="9653" y="2775"/>
                                <a:pt x="9622" y="2806"/>
                                <a:pt x="9622" y="2846"/>
                              </a:cubicBezTo>
                              <a:cubicBezTo>
                                <a:pt x="9622" y="2885"/>
                                <a:pt x="9653" y="2917"/>
                                <a:pt x="9693" y="2917"/>
                              </a:cubicBezTo>
                              <a:cubicBezTo>
                                <a:pt x="9732" y="2917"/>
                                <a:pt x="9764" y="2885"/>
                                <a:pt x="9764" y="2846"/>
                              </a:cubicBezTo>
                              <a:cubicBezTo>
                                <a:pt x="9764" y="2806"/>
                                <a:pt x="9732" y="2775"/>
                                <a:pt x="9693" y="2775"/>
                              </a:cubicBezTo>
                              <a:close/>
                              <a:moveTo>
                                <a:pt x="9693" y="3028"/>
                              </a:moveTo>
                              <a:cubicBezTo>
                                <a:pt x="9653" y="3028"/>
                                <a:pt x="9622" y="3060"/>
                                <a:pt x="9622" y="3099"/>
                              </a:cubicBezTo>
                              <a:cubicBezTo>
                                <a:pt x="9622" y="3138"/>
                                <a:pt x="9653" y="3170"/>
                                <a:pt x="9693" y="3170"/>
                              </a:cubicBezTo>
                              <a:cubicBezTo>
                                <a:pt x="9732" y="3170"/>
                                <a:pt x="9764" y="3138"/>
                                <a:pt x="9764" y="3099"/>
                              </a:cubicBezTo>
                              <a:cubicBezTo>
                                <a:pt x="9764" y="3060"/>
                                <a:pt x="9732" y="3028"/>
                                <a:pt x="9693" y="3028"/>
                              </a:cubicBezTo>
                              <a:close/>
                              <a:moveTo>
                                <a:pt x="9693" y="2521"/>
                              </a:moveTo>
                              <a:cubicBezTo>
                                <a:pt x="9653" y="2521"/>
                                <a:pt x="9622" y="2553"/>
                                <a:pt x="9622" y="2592"/>
                              </a:cubicBezTo>
                              <a:cubicBezTo>
                                <a:pt x="9622" y="2631"/>
                                <a:pt x="9653" y="2663"/>
                                <a:pt x="9693" y="2663"/>
                              </a:cubicBezTo>
                              <a:cubicBezTo>
                                <a:pt x="9732" y="2663"/>
                                <a:pt x="9764" y="2631"/>
                                <a:pt x="9764" y="2592"/>
                              </a:cubicBezTo>
                              <a:cubicBezTo>
                                <a:pt x="9764" y="2553"/>
                                <a:pt x="9732" y="2521"/>
                                <a:pt x="9693" y="2521"/>
                              </a:cubicBezTo>
                              <a:close/>
                              <a:moveTo>
                                <a:pt x="9933" y="7320"/>
                              </a:moveTo>
                              <a:cubicBezTo>
                                <a:pt x="9910" y="7320"/>
                                <a:pt x="9890" y="7331"/>
                                <a:pt x="9877" y="7348"/>
                              </a:cubicBezTo>
                              <a:cubicBezTo>
                                <a:pt x="9989" y="7348"/>
                                <a:pt x="9989" y="7348"/>
                                <a:pt x="9989" y="7348"/>
                              </a:cubicBezTo>
                              <a:cubicBezTo>
                                <a:pt x="9976" y="7331"/>
                                <a:pt x="9956" y="7320"/>
                                <a:pt x="9933" y="7320"/>
                              </a:cubicBezTo>
                              <a:close/>
                              <a:moveTo>
                                <a:pt x="9933" y="6559"/>
                              </a:moveTo>
                              <a:cubicBezTo>
                                <a:pt x="9894" y="6559"/>
                                <a:pt x="9862" y="6591"/>
                                <a:pt x="9862" y="6630"/>
                              </a:cubicBezTo>
                              <a:cubicBezTo>
                                <a:pt x="9862" y="6669"/>
                                <a:pt x="9894" y="6701"/>
                                <a:pt x="9933" y="6701"/>
                              </a:cubicBezTo>
                              <a:cubicBezTo>
                                <a:pt x="9972" y="6701"/>
                                <a:pt x="10004" y="6669"/>
                                <a:pt x="10004" y="6630"/>
                              </a:cubicBezTo>
                              <a:cubicBezTo>
                                <a:pt x="10004" y="6591"/>
                                <a:pt x="9972" y="6559"/>
                                <a:pt x="9933" y="6559"/>
                              </a:cubicBezTo>
                              <a:close/>
                              <a:moveTo>
                                <a:pt x="9933" y="6052"/>
                              </a:moveTo>
                              <a:cubicBezTo>
                                <a:pt x="9894" y="6052"/>
                                <a:pt x="9862" y="6083"/>
                                <a:pt x="9862" y="6123"/>
                              </a:cubicBezTo>
                              <a:cubicBezTo>
                                <a:pt x="9862" y="6162"/>
                                <a:pt x="9894" y="6194"/>
                                <a:pt x="9933" y="6194"/>
                              </a:cubicBezTo>
                              <a:cubicBezTo>
                                <a:pt x="9972" y="6194"/>
                                <a:pt x="10004" y="6162"/>
                                <a:pt x="10004" y="6123"/>
                              </a:cubicBezTo>
                              <a:cubicBezTo>
                                <a:pt x="10004" y="6083"/>
                                <a:pt x="9972" y="6052"/>
                                <a:pt x="9933" y="6052"/>
                              </a:cubicBezTo>
                              <a:close/>
                              <a:moveTo>
                                <a:pt x="9933" y="5798"/>
                              </a:moveTo>
                              <a:cubicBezTo>
                                <a:pt x="9894" y="5798"/>
                                <a:pt x="9862" y="5830"/>
                                <a:pt x="9862" y="5869"/>
                              </a:cubicBezTo>
                              <a:cubicBezTo>
                                <a:pt x="9862" y="5908"/>
                                <a:pt x="9894" y="5940"/>
                                <a:pt x="9933" y="5940"/>
                              </a:cubicBezTo>
                              <a:cubicBezTo>
                                <a:pt x="9972" y="5940"/>
                                <a:pt x="10004" y="5908"/>
                                <a:pt x="10004" y="5869"/>
                              </a:cubicBezTo>
                              <a:cubicBezTo>
                                <a:pt x="10004" y="5830"/>
                                <a:pt x="9972" y="5798"/>
                                <a:pt x="9933" y="5798"/>
                              </a:cubicBezTo>
                              <a:close/>
                              <a:moveTo>
                                <a:pt x="9933" y="6305"/>
                              </a:moveTo>
                              <a:cubicBezTo>
                                <a:pt x="9894" y="6305"/>
                                <a:pt x="9862" y="6337"/>
                                <a:pt x="9862" y="6376"/>
                              </a:cubicBezTo>
                              <a:cubicBezTo>
                                <a:pt x="9862" y="6416"/>
                                <a:pt x="9894" y="6447"/>
                                <a:pt x="9933" y="6447"/>
                              </a:cubicBezTo>
                              <a:cubicBezTo>
                                <a:pt x="9972" y="6447"/>
                                <a:pt x="10004" y="6416"/>
                                <a:pt x="10004" y="6376"/>
                              </a:cubicBezTo>
                              <a:cubicBezTo>
                                <a:pt x="10004" y="6337"/>
                                <a:pt x="9972" y="6305"/>
                                <a:pt x="9933" y="6305"/>
                              </a:cubicBezTo>
                              <a:close/>
                              <a:moveTo>
                                <a:pt x="9933" y="5545"/>
                              </a:moveTo>
                              <a:cubicBezTo>
                                <a:pt x="9894" y="5545"/>
                                <a:pt x="9862" y="5576"/>
                                <a:pt x="9862" y="5616"/>
                              </a:cubicBezTo>
                              <a:cubicBezTo>
                                <a:pt x="9862" y="5655"/>
                                <a:pt x="9894" y="5687"/>
                                <a:pt x="9933" y="5687"/>
                              </a:cubicBezTo>
                              <a:cubicBezTo>
                                <a:pt x="9972" y="5687"/>
                                <a:pt x="10004" y="5655"/>
                                <a:pt x="10004" y="5616"/>
                              </a:cubicBezTo>
                              <a:cubicBezTo>
                                <a:pt x="10004" y="5576"/>
                                <a:pt x="9972" y="5545"/>
                                <a:pt x="9933" y="5545"/>
                              </a:cubicBezTo>
                              <a:close/>
                              <a:moveTo>
                                <a:pt x="9933" y="6813"/>
                              </a:moveTo>
                              <a:cubicBezTo>
                                <a:pt x="9894" y="6813"/>
                                <a:pt x="9862" y="6844"/>
                                <a:pt x="9862" y="6884"/>
                              </a:cubicBezTo>
                              <a:cubicBezTo>
                                <a:pt x="9862" y="6923"/>
                                <a:pt x="9894" y="6955"/>
                                <a:pt x="9933" y="6955"/>
                              </a:cubicBezTo>
                              <a:cubicBezTo>
                                <a:pt x="9972" y="6955"/>
                                <a:pt x="10004" y="6923"/>
                                <a:pt x="10004" y="6884"/>
                              </a:cubicBezTo>
                              <a:cubicBezTo>
                                <a:pt x="10004" y="6844"/>
                                <a:pt x="9972" y="6813"/>
                                <a:pt x="9933" y="6813"/>
                              </a:cubicBezTo>
                              <a:close/>
                              <a:moveTo>
                                <a:pt x="9933" y="7066"/>
                              </a:moveTo>
                              <a:cubicBezTo>
                                <a:pt x="9894" y="7066"/>
                                <a:pt x="9862" y="7098"/>
                                <a:pt x="9862" y="7137"/>
                              </a:cubicBezTo>
                              <a:cubicBezTo>
                                <a:pt x="9862" y="7177"/>
                                <a:pt x="9894" y="7208"/>
                                <a:pt x="9933" y="7208"/>
                              </a:cubicBezTo>
                              <a:cubicBezTo>
                                <a:pt x="9972" y="7208"/>
                                <a:pt x="10004" y="7177"/>
                                <a:pt x="10004" y="7137"/>
                              </a:cubicBezTo>
                              <a:cubicBezTo>
                                <a:pt x="10004" y="7098"/>
                                <a:pt x="9972" y="7066"/>
                                <a:pt x="9933" y="7066"/>
                              </a:cubicBezTo>
                              <a:close/>
                              <a:moveTo>
                                <a:pt x="10188" y="5545"/>
                              </a:moveTo>
                              <a:cubicBezTo>
                                <a:pt x="10148" y="5545"/>
                                <a:pt x="10117" y="5576"/>
                                <a:pt x="10117" y="5616"/>
                              </a:cubicBezTo>
                              <a:cubicBezTo>
                                <a:pt x="10117" y="5655"/>
                                <a:pt x="10148" y="5687"/>
                                <a:pt x="10188" y="5687"/>
                              </a:cubicBezTo>
                              <a:cubicBezTo>
                                <a:pt x="10227" y="5687"/>
                                <a:pt x="10259" y="5655"/>
                                <a:pt x="10259" y="5616"/>
                              </a:cubicBezTo>
                              <a:cubicBezTo>
                                <a:pt x="10259" y="5576"/>
                                <a:pt x="10227" y="5545"/>
                                <a:pt x="10188" y="5545"/>
                              </a:cubicBezTo>
                              <a:close/>
                              <a:moveTo>
                                <a:pt x="10188" y="5798"/>
                              </a:moveTo>
                              <a:cubicBezTo>
                                <a:pt x="10148" y="5798"/>
                                <a:pt x="10117" y="5830"/>
                                <a:pt x="10117" y="5869"/>
                              </a:cubicBezTo>
                              <a:cubicBezTo>
                                <a:pt x="10117" y="5908"/>
                                <a:pt x="10148" y="5940"/>
                                <a:pt x="10188" y="5940"/>
                              </a:cubicBezTo>
                              <a:cubicBezTo>
                                <a:pt x="10227" y="5940"/>
                                <a:pt x="10259" y="5908"/>
                                <a:pt x="10259" y="5869"/>
                              </a:cubicBezTo>
                              <a:cubicBezTo>
                                <a:pt x="10259" y="5830"/>
                                <a:pt x="10227" y="5798"/>
                                <a:pt x="10188" y="5798"/>
                              </a:cubicBezTo>
                              <a:close/>
                              <a:moveTo>
                                <a:pt x="10188" y="7320"/>
                              </a:moveTo>
                              <a:cubicBezTo>
                                <a:pt x="10165" y="7320"/>
                                <a:pt x="10144" y="7331"/>
                                <a:pt x="10131" y="7348"/>
                              </a:cubicBezTo>
                              <a:cubicBezTo>
                                <a:pt x="10244" y="7348"/>
                                <a:pt x="10244" y="7348"/>
                                <a:pt x="10244" y="7348"/>
                              </a:cubicBezTo>
                              <a:cubicBezTo>
                                <a:pt x="10230" y="7331"/>
                                <a:pt x="10210" y="7320"/>
                                <a:pt x="10188" y="7320"/>
                              </a:cubicBezTo>
                              <a:close/>
                              <a:moveTo>
                                <a:pt x="10188" y="6052"/>
                              </a:moveTo>
                              <a:cubicBezTo>
                                <a:pt x="10148" y="6052"/>
                                <a:pt x="10117" y="6083"/>
                                <a:pt x="10117" y="6123"/>
                              </a:cubicBezTo>
                              <a:cubicBezTo>
                                <a:pt x="10117" y="6162"/>
                                <a:pt x="10148" y="6194"/>
                                <a:pt x="10188" y="6194"/>
                              </a:cubicBezTo>
                              <a:cubicBezTo>
                                <a:pt x="10227" y="6194"/>
                                <a:pt x="10259" y="6162"/>
                                <a:pt x="10259" y="6123"/>
                              </a:cubicBezTo>
                              <a:cubicBezTo>
                                <a:pt x="10259" y="6083"/>
                                <a:pt x="10227" y="6052"/>
                                <a:pt x="10188" y="6052"/>
                              </a:cubicBezTo>
                              <a:close/>
                              <a:moveTo>
                                <a:pt x="10188" y="6813"/>
                              </a:moveTo>
                              <a:cubicBezTo>
                                <a:pt x="10148" y="6813"/>
                                <a:pt x="10117" y="6844"/>
                                <a:pt x="10117" y="6884"/>
                              </a:cubicBezTo>
                              <a:cubicBezTo>
                                <a:pt x="10117" y="6923"/>
                                <a:pt x="10148" y="6955"/>
                                <a:pt x="10188" y="6955"/>
                              </a:cubicBezTo>
                              <a:cubicBezTo>
                                <a:pt x="10227" y="6955"/>
                                <a:pt x="10259" y="6923"/>
                                <a:pt x="10259" y="6884"/>
                              </a:cubicBezTo>
                              <a:cubicBezTo>
                                <a:pt x="10259" y="6844"/>
                                <a:pt x="10227" y="6813"/>
                                <a:pt x="10188" y="6813"/>
                              </a:cubicBezTo>
                              <a:close/>
                              <a:moveTo>
                                <a:pt x="10188" y="6559"/>
                              </a:moveTo>
                              <a:cubicBezTo>
                                <a:pt x="10148" y="6559"/>
                                <a:pt x="10117" y="6591"/>
                                <a:pt x="10117" y="6630"/>
                              </a:cubicBezTo>
                              <a:cubicBezTo>
                                <a:pt x="10117" y="6669"/>
                                <a:pt x="10148" y="6701"/>
                                <a:pt x="10188" y="6701"/>
                              </a:cubicBezTo>
                              <a:cubicBezTo>
                                <a:pt x="10227" y="6701"/>
                                <a:pt x="10259" y="6669"/>
                                <a:pt x="10259" y="6630"/>
                              </a:cubicBezTo>
                              <a:cubicBezTo>
                                <a:pt x="10259" y="6591"/>
                                <a:pt x="10227" y="6559"/>
                                <a:pt x="10188" y="6559"/>
                              </a:cubicBezTo>
                              <a:close/>
                              <a:moveTo>
                                <a:pt x="10188" y="6305"/>
                              </a:moveTo>
                              <a:cubicBezTo>
                                <a:pt x="10148" y="6305"/>
                                <a:pt x="10117" y="6337"/>
                                <a:pt x="10117" y="6376"/>
                              </a:cubicBezTo>
                              <a:cubicBezTo>
                                <a:pt x="10117" y="6416"/>
                                <a:pt x="10148" y="6447"/>
                                <a:pt x="10188" y="6447"/>
                              </a:cubicBezTo>
                              <a:cubicBezTo>
                                <a:pt x="10227" y="6447"/>
                                <a:pt x="10259" y="6416"/>
                                <a:pt x="10259" y="6376"/>
                              </a:cubicBezTo>
                              <a:cubicBezTo>
                                <a:pt x="10259" y="6337"/>
                                <a:pt x="10227" y="6305"/>
                                <a:pt x="10188" y="6305"/>
                              </a:cubicBezTo>
                              <a:close/>
                              <a:moveTo>
                                <a:pt x="10188" y="7066"/>
                              </a:moveTo>
                              <a:cubicBezTo>
                                <a:pt x="10148" y="7066"/>
                                <a:pt x="10117" y="7098"/>
                                <a:pt x="10117" y="7137"/>
                              </a:cubicBezTo>
                              <a:cubicBezTo>
                                <a:pt x="10117" y="7177"/>
                                <a:pt x="10148" y="7208"/>
                                <a:pt x="10188" y="7208"/>
                              </a:cubicBezTo>
                              <a:cubicBezTo>
                                <a:pt x="10227" y="7208"/>
                                <a:pt x="10259" y="7177"/>
                                <a:pt x="10259" y="7137"/>
                              </a:cubicBezTo>
                              <a:cubicBezTo>
                                <a:pt x="10259" y="7098"/>
                                <a:pt x="10227" y="7066"/>
                                <a:pt x="10188" y="7066"/>
                              </a:cubicBezTo>
                              <a:close/>
                              <a:moveTo>
                                <a:pt x="10442" y="6305"/>
                              </a:moveTo>
                              <a:cubicBezTo>
                                <a:pt x="10403" y="6305"/>
                                <a:pt x="10371" y="6337"/>
                                <a:pt x="10371" y="6376"/>
                              </a:cubicBezTo>
                              <a:cubicBezTo>
                                <a:pt x="10371" y="6416"/>
                                <a:pt x="10403" y="6447"/>
                                <a:pt x="10442" y="6447"/>
                              </a:cubicBezTo>
                              <a:cubicBezTo>
                                <a:pt x="10481" y="6447"/>
                                <a:pt x="10513" y="6416"/>
                                <a:pt x="10513" y="6376"/>
                              </a:cubicBezTo>
                              <a:cubicBezTo>
                                <a:pt x="10513" y="6337"/>
                                <a:pt x="10481" y="6305"/>
                                <a:pt x="10442" y="6305"/>
                              </a:cubicBezTo>
                              <a:close/>
                              <a:moveTo>
                                <a:pt x="10442" y="6559"/>
                              </a:moveTo>
                              <a:cubicBezTo>
                                <a:pt x="10403" y="6559"/>
                                <a:pt x="10371" y="6591"/>
                                <a:pt x="10371" y="6630"/>
                              </a:cubicBezTo>
                              <a:cubicBezTo>
                                <a:pt x="10371" y="6669"/>
                                <a:pt x="10403" y="6701"/>
                                <a:pt x="10442" y="6701"/>
                              </a:cubicBezTo>
                              <a:cubicBezTo>
                                <a:pt x="10481" y="6701"/>
                                <a:pt x="10513" y="6669"/>
                                <a:pt x="10513" y="6630"/>
                              </a:cubicBezTo>
                              <a:cubicBezTo>
                                <a:pt x="10513" y="6591"/>
                                <a:pt x="10481" y="6559"/>
                                <a:pt x="10442" y="6559"/>
                              </a:cubicBezTo>
                              <a:close/>
                              <a:moveTo>
                                <a:pt x="10442" y="6052"/>
                              </a:moveTo>
                              <a:cubicBezTo>
                                <a:pt x="10403" y="6052"/>
                                <a:pt x="10371" y="6083"/>
                                <a:pt x="10371" y="6123"/>
                              </a:cubicBezTo>
                              <a:cubicBezTo>
                                <a:pt x="10371" y="6162"/>
                                <a:pt x="10403" y="6194"/>
                                <a:pt x="10442" y="6194"/>
                              </a:cubicBezTo>
                              <a:cubicBezTo>
                                <a:pt x="10481" y="6194"/>
                                <a:pt x="10513" y="6162"/>
                                <a:pt x="10513" y="6123"/>
                              </a:cubicBezTo>
                              <a:cubicBezTo>
                                <a:pt x="10513" y="6083"/>
                                <a:pt x="10481" y="6052"/>
                                <a:pt x="10442" y="6052"/>
                              </a:cubicBezTo>
                              <a:close/>
                              <a:moveTo>
                                <a:pt x="10442" y="7320"/>
                              </a:moveTo>
                              <a:cubicBezTo>
                                <a:pt x="10419" y="7320"/>
                                <a:pt x="10399" y="7331"/>
                                <a:pt x="10386" y="7348"/>
                              </a:cubicBezTo>
                              <a:cubicBezTo>
                                <a:pt x="10498" y="7348"/>
                                <a:pt x="10498" y="7348"/>
                                <a:pt x="10498" y="7348"/>
                              </a:cubicBezTo>
                              <a:cubicBezTo>
                                <a:pt x="10485" y="7331"/>
                                <a:pt x="10465" y="7320"/>
                                <a:pt x="10442" y="7320"/>
                              </a:cubicBezTo>
                              <a:close/>
                              <a:moveTo>
                                <a:pt x="10442" y="6813"/>
                              </a:moveTo>
                              <a:cubicBezTo>
                                <a:pt x="10403" y="6813"/>
                                <a:pt x="10371" y="6844"/>
                                <a:pt x="10371" y="6884"/>
                              </a:cubicBezTo>
                              <a:cubicBezTo>
                                <a:pt x="10371" y="6923"/>
                                <a:pt x="10403" y="6955"/>
                                <a:pt x="10442" y="6955"/>
                              </a:cubicBezTo>
                              <a:cubicBezTo>
                                <a:pt x="10481" y="6955"/>
                                <a:pt x="10513" y="6923"/>
                                <a:pt x="10513" y="6884"/>
                              </a:cubicBezTo>
                              <a:cubicBezTo>
                                <a:pt x="10513" y="6844"/>
                                <a:pt x="10481" y="6813"/>
                                <a:pt x="10442" y="6813"/>
                              </a:cubicBezTo>
                              <a:close/>
                              <a:moveTo>
                                <a:pt x="10442" y="5545"/>
                              </a:moveTo>
                              <a:cubicBezTo>
                                <a:pt x="10403" y="5545"/>
                                <a:pt x="10371" y="5576"/>
                                <a:pt x="10371" y="5616"/>
                              </a:cubicBezTo>
                              <a:cubicBezTo>
                                <a:pt x="10371" y="5655"/>
                                <a:pt x="10403" y="5687"/>
                                <a:pt x="10442" y="5687"/>
                              </a:cubicBezTo>
                              <a:cubicBezTo>
                                <a:pt x="10481" y="5687"/>
                                <a:pt x="10513" y="5655"/>
                                <a:pt x="10513" y="5616"/>
                              </a:cubicBezTo>
                              <a:cubicBezTo>
                                <a:pt x="10513" y="5576"/>
                                <a:pt x="10481" y="5545"/>
                                <a:pt x="10442" y="5545"/>
                              </a:cubicBezTo>
                              <a:close/>
                              <a:moveTo>
                                <a:pt x="10442" y="7066"/>
                              </a:moveTo>
                              <a:cubicBezTo>
                                <a:pt x="10403" y="7066"/>
                                <a:pt x="10371" y="7098"/>
                                <a:pt x="10371" y="7137"/>
                              </a:cubicBezTo>
                              <a:cubicBezTo>
                                <a:pt x="10371" y="7176"/>
                                <a:pt x="10403" y="7208"/>
                                <a:pt x="10442" y="7208"/>
                              </a:cubicBezTo>
                              <a:cubicBezTo>
                                <a:pt x="10481" y="7208"/>
                                <a:pt x="10513" y="7176"/>
                                <a:pt x="10513" y="7137"/>
                              </a:cubicBezTo>
                              <a:cubicBezTo>
                                <a:pt x="10513" y="7098"/>
                                <a:pt x="10481" y="7066"/>
                                <a:pt x="10442" y="7066"/>
                              </a:cubicBezTo>
                              <a:close/>
                              <a:moveTo>
                                <a:pt x="10442" y="5798"/>
                              </a:moveTo>
                              <a:cubicBezTo>
                                <a:pt x="10403" y="5798"/>
                                <a:pt x="10371" y="5830"/>
                                <a:pt x="10371" y="5869"/>
                              </a:cubicBezTo>
                              <a:cubicBezTo>
                                <a:pt x="10371" y="5908"/>
                                <a:pt x="10403" y="5940"/>
                                <a:pt x="10442" y="5940"/>
                              </a:cubicBezTo>
                              <a:cubicBezTo>
                                <a:pt x="10481" y="5940"/>
                                <a:pt x="10513" y="5908"/>
                                <a:pt x="10513" y="5869"/>
                              </a:cubicBezTo>
                              <a:cubicBezTo>
                                <a:pt x="10513" y="5830"/>
                                <a:pt x="10481" y="5798"/>
                                <a:pt x="10442" y="5798"/>
                              </a:cubicBezTo>
                              <a:close/>
                              <a:moveTo>
                                <a:pt x="10697" y="5798"/>
                              </a:moveTo>
                              <a:cubicBezTo>
                                <a:pt x="10658" y="5798"/>
                                <a:pt x="10626" y="5830"/>
                                <a:pt x="10626" y="5869"/>
                              </a:cubicBezTo>
                              <a:cubicBezTo>
                                <a:pt x="10626" y="5908"/>
                                <a:pt x="10658" y="5940"/>
                                <a:pt x="10697" y="5940"/>
                              </a:cubicBezTo>
                              <a:cubicBezTo>
                                <a:pt x="10736" y="5940"/>
                                <a:pt x="10768" y="5908"/>
                                <a:pt x="10768" y="5869"/>
                              </a:cubicBezTo>
                              <a:cubicBezTo>
                                <a:pt x="10768" y="5830"/>
                                <a:pt x="10736" y="5798"/>
                                <a:pt x="10697" y="5798"/>
                              </a:cubicBezTo>
                              <a:close/>
                              <a:moveTo>
                                <a:pt x="10697" y="6305"/>
                              </a:moveTo>
                              <a:cubicBezTo>
                                <a:pt x="10658" y="6305"/>
                                <a:pt x="10626" y="6337"/>
                                <a:pt x="10626" y="6376"/>
                              </a:cubicBezTo>
                              <a:cubicBezTo>
                                <a:pt x="10626" y="6416"/>
                                <a:pt x="10658" y="6447"/>
                                <a:pt x="10697" y="6447"/>
                              </a:cubicBezTo>
                              <a:cubicBezTo>
                                <a:pt x="10736" y="6447"/>
                                <a:pt x="10768" y="6416"/>
                                <a:pt x="10768" y="6376"/>
                              </a:cubicBezTo>
                              <a:cubicBezTo>
                                <a:pt x="10768" y="6337"/>
                                <a:pt x="10736" y="6305"/>
                                <a:pt x="10697" y="6305"/>
                              </a:cubicBezTo>
                              <a:close/>
                              <a:moveTo>
                                <a:pt x="10697" y="5545"/>
                              </a:moveTo>
                              <a:cubicBezTo>
                                <a:pt x="10658" y="5545"/>
                                <a:pt x="10626" y="5576"/>
                                <a:pt x="10626" y="5616"/>
                              </a:cubicBezTo>
                              <a:cubicBezTo>
                                <a:pt x="10626" y="5655"/>
                                <a:pt x="10658" y="5687"/>
                                <a:pt x="10697" y="5687"/>
                              </a:cubicBezTo>
                              <a:cubicBezTo>
                                <a:pt x="10736" y="5687"/>
                                <a:pt x="10768" y="5655"/>
                                <a:pt x="10768" y="5616"/>
                              </a:cubicBezTo>
                              <a:cubicBezTo>
                                <a:pt x="10768" y="5576"/>
                                <a:pt x="10736" y="5545"/>
                                <a:pt x="10697" y="5545"/>
                              </a:cubicBezTo>
                              <a:close/>
                              <a:moveTo>
                                <a:pt x="10697" y="6559"/>
                              </a:moveTo>
                              <a:cubicBezTo>
                                <a:pt x="10658" y="6559"/>
                                <a:pt x="10626" y="6591"/>
                                <a:pt x="10626" y="6630"/>
                              </a:cubicBezTo>
                              <a:cubicBezTo>
                                <a:pt x="10626" y="6669"/>
                                <a:pt x="10658" y="6701"/>
                                <a:pt x="10697" y="6701"/>
                              </a:cubicBezTo>
                              <a:cubicBezTo>
                                <a:pt x="10736" y="6701"/>
                                <a:pt x="10768" y="6669"/>
                                <a:pt x="10768" y="6630"/>
                              </a:cubicBezTo>
                              <a:cubicBezTo>
                                <a:pt x="10768" y="6591"/>
                                <a:pt x="10736" y="6559"/>
                                <a:pt x="10697" y="6559"/>
                              </a:cubicBezTo>
                              <a:close/>
                              <a:moveTo>
                                <a:pt x="10697" y="6052"/>
                              </a:moveTo>
                              <a:cubicBezTo>
                                <a:pt x="10658" y="6052"/>
                                <a:pt x="10626" y="6084"/>
                                <a:pt x="10626" y="6123"/>
                              </a:cubicBezTo>
                              <a:cubicBezTo>
                                <a:pt x="10626" y="6162"/>
                                <a:pt x="10658" y="6194"/>
                                <a:pt x="10697" y="6194"/>
                              </a:cubicBezTo>
                              <a:cubicBezTo>
                                <a:pt x="10736" y="6194"/>
                                <a:pt x="10768" y="6162"/>
                                <a:pt x="10768" y="6123"/>
                              </a:cubicBezTo>
                              <a:cubicBezTo>
                                <a:pt x="10768" y="6084"/>
                                <a:pt x="10736" y="6052"/>
                                <a:pt x="10697" y="6052"/>
                              </a:cubicBezTo>
                              <a:close/>
                              <a:moveTo>
                                <a:pt x="10697" y="7320"/>
                              </a:moveTo>
                              <a:cubicBezTo>
                                <a:pt x="10674" y="7320"/>
                                <a:pt x="10654" y="7331"/>
                                <a:pt x="10641" y="7348"/>
                              </a:cubicBezTo>
                              <a:cubicBezTo>
                                <a:pt x="10753" y="7348"/>
                                <a:pt x="10753" y="7348"/>
                                <a:pt x="10753" y="7348"/>
                              </a:cubicBezTo>
                              <a:cubicBezTo>
                                <a:pt x="10740" y="7331"/>
                                <a:pt x="10720" y="7320"/>
                                <a:pt x="10697" y="7320"/>
                              </a:cubicBezTo>
                              <a:close/>
                              <a:moveTo>
                                <a:pt x="10697" y="6813"/>
                              </a:moveTo>
                              <a:cubicBezTo>
                                <a:pt x="10658" y="6813"/>
                                <a:pt x="10626" y="6844"/>
                                <a:pt x="10626" y="6884"/>
                              </a:cubicBezTo>
                              <a:cubicBezTo>
                                <a:pt x="10626" y="6923"/>
                                <a:pt x="10658" y="6955"/>
                                <a:pt x="10697" y="6955"/>
                              </a:cubicBezTo>
                              <a:cubicBezTo>
                                <a:pt x="10736" y="6955"/>
                                <a:pt x="10768" y="6923"/>
                                <a:pt x="10768" y="6884"/>
                              </a:cubicBezTo>
                              <a:cubicBezTo>
                                <a:pt x="10768" y="6844"/>
                                <a:pt x="10736" y="6813"/>
                                <a:pt x="10697" y="6813"/>
                              </a:cubicBezTo>
                              <a:close/>
                              <a:moveTo>
                                <a:pt x="10697" y="7066"/>
                              </a:moveTo>
                              <a:cubicBezTo>
                                <a:pt x="10658" y="7066"/>
                                <a:pt x="10626" y="7098"/>
                                <a:pt x="10626" y="7137"/>
                              </a:cubicBezTo>
                              <a:cubicBezTo>
                                <a:pt x="10626" y="7177"/>
                                <a:pt x="10658" y="7208"/>
                                <a:pt x="10697" y="7208"/>
                              </a:cubicBezTo>
                              <a:cubicBezTo>
                                <a:pt x="10736" y="7208"/>
                                <a:pt x="10768" y="7177"/>
                                <a:pt x="10768" y="7137"/>
                              </a:cubicBezTo>
                              <a:cubicBezTo>
                                <a:pt x="10768" y="7098"/>
                                <a:pt x="10736" y="7066"/>
                                <a:pt x="10697" y="7066"/>
                              </a:cubicBezTo>
                              <a:close/>
                              <a:moveTo>
                                <a:pt x="10951" y="7320"/>
                              </a:moveTo>
                              <a:cubicBezTo>
                                <a:pt x="10928" y="7320"/>
                                <a:pt x="10908" y="7331"/>
                                <a:pt x="10895" y="7348"/>
                              </a:cubicBezTo>
                              <a:cubicBezTo>
                                <a:pt x="11007" y="7348"/>
                                <a:pt x="11007" y="7348"/>
                                <a:pt x="11007" y="7348"/>
                              </a:cubicBezTo>
                              <a:cubicBezTo>
                                <a:pt x="10994" y="7331"/>
                                <a:pt x="10974" y="7320"/>
                                <a:pt x="10951" y="7320"/>
                              </a:cubicBezTo>
                              <a:close/>
                              <a:moveTo>
                                <a:pt x="10951" y="5798"/>
                              </a:moveTo>
                              <a:cubicBezTo>
                                <a:pt x="10912" y="5798"/>
                                <a:pt x="10880" y="5830"/>
                                <a:pt x="10880" y="5869"/>
                              </a:cubicBezTo>
                              <a:cubicBezTo>
                                <a:pt x="10880" y="5908"/>
                                <a:pt x="10912" y="5940"/>
                                <a:pt x="10951" y="5940"/>
                              </a:cubicBezTo>
                              <a:cubicBezTo>
                                <a:pt x="10991" y="5940"/>
                                <a:pt x="11022" y="5908"/>
                                <a:pt x="11022" y="5869"/>
                              </a:cubicBezTo>
                              <a:cubicBezTo>
                                <a:pt x="11022" y="5830"/>
                                <a:pt x="10991" y="5798"/>
                                <a:pt x="10951" y="5798"/>
                              </a:cubicBezTo>
                              <a:close/>
                              <a:moveTo>
                                <a:pt x="10951" y="6052"/>
                              </a:moveTo>
                              <a:cubicBezTo>
                                <a:pt x="10912" y="6052"/>
                                <a:pt x="10880" y="6084"/>
                                <a:pt x="10880" y="6123"/>
                              </a:cubicBezTo>
                              <a:cubicBezTo>
                                <a:pt x="10880" y="6162"/>
                                <a:pt x="10912" y="6194"/>
                                <a:pt x="10951" y="6194"/>
                              </a:cubicBezTo>
                              <a:cubicBezTo>
                                <a:pt x="10991" y="6194"/>
                                <a:pt x="11022" y="6162"/>
                                <a:pt x="11022" y="6123"/>
                              </a:cubicBezTo>
                              <a:cubicBezTo>
                                <a:pt x="11022" y="6084"/>
                                <a:pt x="10991" y="6052"/>
                                <a:pt x="10951" y="6052"/>
                              </a:cubicBezTo>
                              <a:close/>
                              <a:moveTo>
                                <a:pt x="10951" y="5545"/>
                              </a:moveTo>
                              <a:cubicBezTo>
                                <a:pt x="10912" y="5545"/>
                                <a:pt x="10880" y="5576"/>
                                <a:pt x="10880" y="5616"/>
                              </a:cubicBezTo>
                              <a:cubicBezTo>
                                <a:pt x="10880" y="5655"/>
                                <a:pt x="10912" y="5687"/>
                                <a:pt x="10951" y="5687"/>
                              </a:cubicBezTo>
                              <a:cubicBezTo>
                                <a:pt x="10991" y="5687"/>
                                <a:pt x="11022" y="5655"/>
                                <a:pt x="11022" y="5616"/>
                              </a:cubicBezTo>
                              <a:cubicBezTo>
                                <a:pt x="11022" y="5576"/>
                                <a:pt x="10991" y="5545"/>
                                <a:pt x="10951" y="5545"/>
                              </a:cubicBezTo>
                              <a:close/>
                              <a:moveTo>
                                <a:pt x="10951" y="7066"/>
                              </a:moveTo>
                              <a:cubicBezTo>
                                <a:pt x="10912" y="7066"/>
                                <a:pt x="10880" y="7098"/>
                                <a:pt x="10880" y="7137"/>
                              </a:cubicBezTo>
                              <a:cubicBezTo>
                                <a:pt x="10880" y="7177"/>
                                <a:pt x="10912" y="7208"/>
                                <a:pt x="10951" y="7208"/>
                              </a:cubicBezTo>
                              <a:cubicBezTo>
                                <a:pt x="10991" y="7208"/>
                                <a:pt x="11022" y="7177"/>
                                <a:pt x="11022" y="7137"/>
                              </a:cubicBezTo>
                              <a:cubicBezTo>
                                <a:pt x="11022" y="7098"/>
                                <a:pt x="10991" y="7066"/>
                                <a:pt x="10951" y="7066"/>
                              </a:cubicBezTo>
                              <a:close/>
                              <a:moveTo>
                                <a:pt x="10951" y="6813"/>
                              </a:moveTo>
                              <a:cubicBezTo>
                                <a:pt x="10912" y="6813"/>
                                <a:pt x="10880" y="6844"/>
                                <a:pt x="10880" y="6884"/>
                              </a:cubicBezTo>
                              <a:cubicBezTo>
                                <a:pt x="10880" y="6923"/>
                                <a:pt x="10912" y="6955"/>
                                <a:pt x="10951" y="6955"/>
                              </a:cubicBezTo>
                              <a:cubicBezTo>
                                <a:pt x="10991" y="6955"/>
                                <a:pt x="11022" y="6923"/>
                                <a:pt x="11022" y="6884"/>
                              </a:cubicBezTo>
                              <a:cubicBezTo>
                                <a:pt x="11022" y="6844"/>
                                <a:pt x="10991" y="6813"/>
                                <a:pt x="10951" y="6813"/>
                              </a:cubicBezTo>
                              <a:close/>
                              <a:moveTo>
                                <a:pt x="10951" y="6305"/>
                              </a:moveTo>
                              <a:cubicBezTo>
                                <a:pt x="10912" y="6305"/>
                                <a:pt x="10880" y="6337"/>
                                <a:pt x="10880" y="6376"/>
                              </a:cubicBezTo>
                              <a:cubicBezTo>
                                <a:pt x="10880" y="6416"/>
                                <a:pt x="10912" y="6447"/>
                                <a:pt x="10951" y="6447"/>
                              </a:cubicBezTo>
                              <a:cubicBezTo>
                                <a:pt x="10991" y="6447"/>
                                <a:pt x="11022" y="6416"/>
                                <a:pt x="11022" y="6376"/>
                              </a:cubicBezTo>
                              <a:cubicBezTo>
                                <a:pt x="11022" y="6337"/>
                                <a:pt x="10991" y="6305"/>
                                <a:pt x="10951" y="6305"/>
                              </a:cubicBezTo>
                              <a:close/>
                              <a:moveTo>
                                <a:pt x="10951" y="6559"/>
                              </a:moveTo>
                              <a:cubicBezTo>
                                <a:pt x="10912" y="6559"/>
                                <a:pt x="10880" y="6591"/>
                                <a:pt x="10880" y="6630"/>
                              </a:cubicBezTo>
                              <a:cubicBezTo>
                                <a:pt x="10880" y="6669"/>
                                <a:pt x="10912" y="6701"/>
                                <a:pt x="10951" y="6701"/>
                              </a:cubicBezTo>
                              <a:cubicBezTo>
                                <a:pt x="10991" y="6701"/>
                                <a:pt x="11022" y="6669"/>
                                <a:pt x="11022" y="6630"/>
                              </a:cubicBezTo>
                              <a:cubicBezTo>
                                <a:pt x="11022" y="6591"/>
                                <a:pt x="10991" y="6559"/>
                                <a:pt x="10951" y="6559"/>
                              </a:cubicBezTo>
                              <a:close/>
                              <a:moveTo>
                                <a:pt x="11206" y="6559"/>
                              </a:moveTo>
                              <a:cubicBezTo>
                                <a:pt x="11167" y="6559"/>
                                <a:pt x="11135" y="6591"/>
                                <a:pt x="11135" y="6630"/>
                              </a:cubicBezTo>
                              <a:cubicBezTo>
                                <a:pt x="11135" y="6669"/>
                                <a:pt x="11167" y="6701"/>
                                <a:pt x="11206" y="6701"/>
                              </a:cubicBezTo>
                              <a:cubicBezTo>
                                <a:pt x="11245" y="6701"/>
                                <a:pt x="11277" y="6669"/>
                                <a:pt x="11277" y="6630"/>
                              </a:cubicBezTo>
                              <a:cubicBezTo>
                                <a:pt x="11277" y="6591"/>
                                <a:pt x="11245" y="6559"/>
                                <a:pt x="11206" y="6559"/>
                              </a:cubicBezTo>
                              <a:close/>
                              <a:moveTo>
                                <a:pt x="11206" y="6052"/>
                              </a:moveTo>
                              <a:cubicBezTo>
                                <a:pt x="11167" y="6052"/>
                                <a:pt x="11135" y="6083"/>
                                <a:pt x="11135" y="6123"/>
                              </a:cubicBezTo>
                              <a:cubicBezTo>
                                <a:pt x="11135" y="6162"/>
                                <a:pt x="11167" y="6194"/>
                                <a:pt x="11206" y="6194"/>
                              </a:cubicBezTo>
                              <a:cubicBezTo>
                                <a:pt x="11245" y="6194"/>
                                <a:pt x="11277" y="6162"/>
                                <a:pt x="11277" y="6123"/>
                              </a:cubicBezTo>
                              <a:cubicBezTo>
                                <a:pt x="11277" y="6083"/>
                                <a:pt x="11245" y="6052"/>
                                <a:pt x="11206" y="6052"/>
                              </a:cubicBezTo>
                              <a:close/>
                              <a:moveTo>
                                <a:pt x="11206" y="6305"/>
                              </a:moveTo>
                              <a:cubicBezTo>
                                <a:pt x="11167" y="6305"/>
                                <a:pt x="11135" y="6337"/>
                                <a:pt x="11135" y="6376"/>
                              </a:cubicBezTo>
                              <a:cubicBezTo>
                                <a:pt x="11135" y="6416"/>
                                <a:pt x="11167" y="6447"/>
                                <a:pt x="11206" y="6447"/>
                              </a:cubicBezTo>
                              <a:cubicBezTo>
                                <a:pt x="11245" y="6447"/>
                                <a:pt x="11277" y="6416"/>
                                <a:pt x="11277" y="6376"/>
                              </a:cubicBezTo>
                              <a:cubicBezTo>
                                <a:pt x="11277" y="6337"/>
                                <a:pt x="11245" y="6305"/>
                                <a:pt x="11206" y="6305"/>
                              </a:cubicBezTo>
                              <a:close/>
                              <a:moveTo>
                                <a:pt x="11206" y="7066"/>
                              </a:moveTo>
                              <a:cubicBezTo>
                                <a:pt x="11167" y="7066"/>
                                <a:pt x="11135" y="7098"/>
                                <a:pt x="11135" y="7137"/>
                              </a:cubicBezTo>
                              <a:cubicBezTo>
                                <a:pt x="11135" y="7177"/>
                                <a:pt x="11167" y="7208"/>
                                <a:pt x="11206" y="7208"/>
                              </a:cubicBezTo>
                              <a:cubicBezTo>
                                <a:pt x="11245" y="7208"/>
                                <a:pt x="11277" y="7177"/>
                                <a:pt x="11277" y="7137"/>
                              </a:cubicBezTo>
                              <a:cubicBezTo>
                                <a:pt x="11277" y="7098"/>
                                <a:pt x="11245" y="7066"/>
                                <a:pt x="11206" y="7066"/>
                              </a:cubicBezTo>
                              <a:close/>
                              <a:moveTo>
                                <a:pt x="11206" y="5798"/>
                              </a:moveTo>
                              <a:cubicBezTo>
                                <a:pt x="11167" y="5798"/>
                                <a:pt x="11135" y="5830"/>
                                <a:pt x="11135" y="5869"/>
                              </a:cubicBezTo>
                              <a:cubicBezTo>
                                <a:pt x="11135" y="5908"/>
                                <a:pt x="11167" y="5940"/>
                                <a:pt x="11206" y="5940"/>
                              </a:cubicBezTo>
                              <a:cubicBezTo>
                                <a:pt x="11245" y="5940"/>
                                <a:pt x="11277" y="5908"/>
                                <a:pt x="11277" y="5869"/>
                              </a:cubicBezTo>
                              <a:cubicBezTo>
                                <a:pt x="11277" y="5830"/>
                                <a:pt x="11245" y="5798"/>
                                <a:pt x="11206" y="5798"/>
                              </a:cubicBezTo>
                              <a:close/>
                              <a:moveTo>
                                <a:pt x="11206" y="6813"/>
                              </a:moveTo>
                              <a:cubicBezTo>
                                <a:pt x="11167" y="6813"/>
                                <a:pt x="11135" y="6844"/>
                                <a:pt x="11135" y="6884"/>
                              </a:cubicBezTo>
                              <a:cubicBezTo>
                                <a:pt x="11135" y="6923"/>
                                <a:pt x="11167" y="6955"/>
                                <a:pt x="11206" y="6955"/>
                              </a:cubicBezTo>
                              <a:cubicBezTo>
                                <a:pt x="11245" y="6955"/>
                                <a:pt x="11277" y="6923"/>
                                <a:pt x="11277" y="6884"/>
                              </a:cubicBezTo>
                              <a:cubicBezTo>
                                <a:pt x="11277" y="6844"/>
                                <a:pt x="11245" y="6813"/>
                                <a:pt x="11206" y="6813"/>
                              </a:cubicBezTo>
                              <a:close/>
                              <a:moveTo>
                                <a:pt x="11206" y="7320"/>
                              </a:moveTo>
                              <a:cubicBezTo>
                                <a:pt x="11183" y="7320"/>
                                <a:pt x="11163" y="7331"/>
                                <a:pt x="11150" y="7348"/>
                              </a:cubicBezTo>
                              <a:cubicBezTo>
                                <a:pt x="11262" y="7348"/>
                                <a:pt x="11262" y="7348"/>
                                <a:pt x="11262" y="7348"/>
                              </a:cubicBezTo>
                              <a:cubicBezTo>
                                <a:pt x="11249" y="7331"/>
                                <a:pt x="11229" y="7320"/>
                                <a:pt x="11206" y="7320"/>
                              </a:cubicBezTo>
                              <a:close/>
                              <a:moveTo>
                                <a:pt x="11206" y="5545"/>
                              </a:moveTo>
                              <a:cubicBezTo>
                                <a:pt x="11167" y="5545"/>
                                <a:pt x="11135" y="5576"/>
                                <a:pt x="11135" y="5616"/>
                              </a:cubicBezTo>
                              <a:cubicBezTo>
                                <a:pt x="11135" y="5655"/>
                                <a:pt x="11167" y="5687"/>
                                <a:pt x="11206" y="5687"/>
                              </a:cubicBezTo>
                              <a:cubicBezTo>
                                <a:pt x="11245" y="5687"/>
                                <a:pt x="11277" y="5655"/>
                                <a:pt x="11277" y="5616"/>
                              </a:cubicBezTo>
                              <a:cubicBezTo>
                                <a:pt x="11277" y="5576"/>
                                <a:pt x="11245" y="5545"/>
                                <a:pt x="11206" y="5545"/>
                              </a:cubicBezTo>
                              <a:close/>
                              <a:moveTo>
                                <a:pt x="9933" y="2521"/>
                              </a:moveTo>
                              <a:cubicBezTo>
                                <a:pt x="9894" y="2521"/>
                                <a:pt x="9862" y="2553"/>
                                <a:pt x="9862" y="2592"/>
                              </a:cubicBezTo>
                              <a:cubicBezTo>
                                <a:pt x="9862" y="2631"/>
                                <a:pt x="9894" y="2663"/>
                                <a:pt x="9933" y="2663"/>
                              </a:cubicBezTo>
                              <a:cubicBezTo>
                                <a:pt x="9972" y="2663"/>
                                <a:pt x="10004" y="2631"/>
                                <a:pt x="10004" y="2592"/>
                              </a:cubicBezTo>
                              <a:cubicBezTo>
                                <a:pt x="10004" y="2553"/>
                                <a:pt x="9972" y="2521"/>
                                <a:pt x="9933" y="2521"/>
                              </a:cubicBezTo>
                              <a:close/>
                              <a:moveTo>
                                <a:pt x="9933" y="1760"/>
                              </a:moveTo>
                              <a:cubicBezTo>
                                <a:pt x="9894" y="1760"/>
                                <a:pt x="9862" y="1792"/>
                                <a:pt x="9862" y="1831"/>
                              </a:cubicBezTo>
                              <a:cubicBezTo>
                                <a:pt x="9862" y="1871"/>
                                <a:pt x="9894" y="1902"/>
                                <a:pt x="9933" y="1902"/>
                              </a:cubicBezTo>
                              <a:cubicBezTo>
                                <a:pt x="9972" y="1902"/>
                                <a:pt x="10004" y="1871"/>
                                <a:pt x="10004" y="1831"/>
                              </a:cubicBezTo>
                              <a:cubicBezTo>
                                <a:pt x="10004" y="1792"/>
                                <a:pt x="9972" y="1760"/>
                                <a:pt x="9933" y="1760"/>
                              </a:cubicBezTo>
                              <a:close/>
                              <a:moveTo>
                                <a:pt x="9933" y="2014"/>
                              </a:moveTo>
                              <a:cubicBezTo>
                                <a:pt x="9894" y="2014"/>
                                <a:pt x="9862" y="2046"/>
                                <a:pt x="9862" y="2085"/>
                              </a:cubicBezTo>
                              <a:cubicBezTo>
                                <a:pt x="9862" y="2124"/>
                                <a:pt x="9894" y="2156"/>
                                <a:pt x="9933" y="2156"/>
                              </a:cubicBezTo>
                              <a:cubicBezTo>
                                <a:pt x="9972" y="2156"/>
                                <a:pt x="10004" y="2124"/>
                                <a:pt x="10004" y="2085"/>
                              </a:cubicBezTo>
                              <a:cubicBezTo>
                                <a:pt x="10004" y="2046"/>
                                <a:pt x="9972" y="2014"/>
                                <a:pt x="9933" y="2014"/>
                              </a:cubicBezTo>
                              <a:close/>
                              <a:moveTo>
                                <a:pt x="9933" y="1507"/>
                              </a:moveTo>
                              <a:cubicBezTo>
                                <a:pt x="9894" y="1507"/>
                                <a:pt x="9862" y="1538"/>
                                <a:pt x="9862" y="1578"/>
                              </a:cubicBezTo>
                              <a:cubicBezTo>
                                <a:pt x="9862" y="1617"/>
                                <a:pt x="9894" y="1648"/>
                                <a:pt x="9933" y="1648"/>
                              </a:cubicBezTo>
                              <a:cubicBezTo>
                                <a:pt x="9972" y="1648"/>
                                <a:pt x="10004" y="1617"/>
                                <a:pt x="10004" y="1578"/>
                              </a:cubicBezTo>
                              <a:cubicBezTo>
                                <a:pt x="10004" y="1538"/>
                                <a:pt x="9972" y="1507"/>
                                <a:pt x="9933" y="1507"/>
                              </a:cubicBezTo>
                              <a:close/>
                              <a:moveTo>
                                <a:pt x="9933" y="1253"/>
                              </a:moveTo>
                              <a:cubicBezTo>
                                <a:pt x="9894" y="1253"/>
                                <a:pt x="9862" y="1285"/>
                                <a:pt x="9862" y="1324"/>
                              </a:cubicBezTo>
                              <a:cubicBezTo>
                                <a:pt x="9862" y="1363"/>
                                <a:pt x="9894" y="1395"/>
                                <a:pt x="9933" y="1395"/>
                              </a:cubicBezTo>
                              <a:cubicBezTo>
                                <a:pt x="9972" y="1395"/>
                                <a:pt x="10004" y="1363"/>
                                <a:pt x="10004" y="1324"/>
                              </a:cubicBezTo>
                              <a:cubicBezTo>
                                <a:pt x="10004" y="1285"/>
                                <a:pt x="9972" y="1253"/>
                                <a:pt x="9933" y="1253"/>
                              </a:cubicBezTo>
                              <a:close/>
                              <a:moveTo>
                                <a:pt x="9933" y="2267"/>
                              </a:moveTo>
                              <a:cubicBezTo>
                                <a:pt x="9894" y="2267"/>
                                <a:pt x="9862" y="2299"/>
                                <a:pt x="9862" y="2338"/>
                              </a:cubicBezTo>
                              <a:cubicBezTo>
                                <a:pt x="9862" y="2378"/>
                                <a:pt x="9894" y="2409"/>
                                <a:pt x="9933" y="2409"/>
                              </a:cubicBezTo>
                              <a:cubicBezTo>
                                <a:pt x="9972" y="2409"/>
                                <a:pt x="10004" y="2378"/>
                                <a:pt x="10004" y="2338"/>
                              </a:cubicBezTo>
                              <a:cubicBezTo>
                                <a:pt x="10004" y="2299"/>
                                <a:pt x="9972" y="2267"/>
                                <a:pt x="9933" y="2267"/>
                              </a:cubicBezTo>
                              <a:close/>
                              <a:moveTo>
                                <a:pt x="9933" y="4296"/>
                              </a:moveTo>
                              <a:cubicBezTo>
                                <a:pt x="9894" y="4296"/>
                                <a:pt x="9862" y="4328"/>
                                <a:pt x="9862" y="4367"/>
                              </a:cubicBezTo>
                              <a:cubicBezTo>
                                <a:pt x="9862" y="4406"/>
                                <a:pt x="9894" y="4438"/>
                                <a:pt x="9933" y="4438"/>
                              </a:cubicBezTo>
                              <a:cubicBezTo>
                                <a:pt x="9972" y="4438"/>
                                <a:pt x="10004" y="4406"/>
                                <a:pt x="10004" y="4367"/>
                              </a:cubicBezTo>
                              <a:cubicBezTo>
                                <a:pt x="10004" y="4328"/>
                                <a:pt x="9972" y="4296"/>
                                <a:pt x="9933" y="4296"/>
                              </a:cubicBezTo>
                              <a:close/>
                              <a:moveTo>
                                <a:pt x="9933" y="4803"/>
                              </a:moveTo>
                              <a:cubicBezTo>
                                <a:pt x="9894" y="4803"/>
                                <a:pt x="9862" y="4835"/>
                                <a:pt x="9862" y="4874"/>
                              </a:cubicBezTo>
                              <a:cubicBezTo>
                                <a:pt x="9862" y="4914"/>
                                <a:pt x="9894" y="4945"/>
                                <a:pt x="9933" y="4945"/>
                              </a:cubicBezTo>
                              <a:cubicBezTo>
                                <a:pt x="9972" y="4945"/>
                                <a:pt x="10004" y="4914"/>
                                <a:pt x="10004" y="4874"/>
                              </a:cubicBezTo>
                              <a:cubicBezTo>
                                <a:pt x="10004" y="4835"/>
                                <a:pt x="9972" y="4803"/>
                                <a:pt x="9933" y="4803"/>
                              </a:cubicBezTo>
                              <a:close/>
                              <a:moveTo>
                                <a:pt x="9933" y="4550"/>
                              </a:moveTo>
                              <a:cubicBezTo>
                                <a:pt x="9894" y="4550"/>
                                <a:pt x="9862" y="4582"/>
                                <a:pt x="9862" y="4621"/>
                              </a:cubicBezTo>
                              <a:cubicBezTo>
                                <a:pt x="9862" y="4660"/>
                                <a:pt x="9894" y="4692"/>
                                <a:pt x="9933" y="4692"/>
                              </a:cubicBezTo>
                              <a:cubicBezTo>
                                <a:pt x="9972" y="4692"/>
                                <a:pt x="10004" y="4660"/>
                                <a:pt x="10004" y="4621"/>
                              </a:cubicBezTo>
                              <a:cubicBezTo>
                                <a:pt x="10004" y="4582"/>
                                <a:pt x="9972" y="4550"/>
                                <a:pt x="9933" y="4550"/>
                              </a:cubicBezTo>
                              <a:close/>
                              <a:moveTo>
                                <a:pt x="9933" y="5057"/>
                              </a:moveTo>
                              <a:cubicBezTo>
                                <a:pt x="9894" y="5057"/>
                                <a:pt x="9862" y="5089"/>
                                <a:pt x="9862" y="5128"/>
                              </a:cubicBezTo>
                              <a:cubicBezTo>
                                <a:pt x="9862" y="5167"/>
                                <a:pt x="9894" y="5199"/>
                                <a:pt x="9933" y="5199"/>
                              </a:cubicBezTo>
                              <a:cubicBezTo>
                                <a:pt x="9972" y="5199"/>
                                <a:pt x="10004" y="5167"/>
                                <a:pt x="10004" y="5128"/>
                              </a:cubicBezTo>
                              <a:cubicBezTo>
                                <a:pt x="10004" y="5089"/>
                                <a:pt x="9972" y="5057"/>
                                <a:pt x="9933" y="5057"/>
                              </a:cubicBezTo>
                              <a:close/>
                              <a:moveTo>
                                <a:pt x="9933" y="2775"/>
                              </a:moveTo>
                              <a:cubicBezTo>
                                <a:pt x="9894" y="2775"/>
                                <a:pt x="9862" y="2806"/>
                                <a:pt x="9862" y="2846"/>
                              </a:cubicBezTo>
                              <a:cubicBezTo>
                                <a:pt x="9862" y="2885"/>
                                <a:pt x="9894" y="2917"/>
                                <a:pt x="9933" y="2917"/>
                              </a:cubicBezTo>
                              <a:cubicBezTo>
                                <a:pt x="9972" y="2917"/>
                                <a:pt x="10004" y="2885"/>
                                <a:pt x="10004" y="2846"/>
                              </a:cubicBezTo>
                              <a:cubicBezTo>
                                <a:pt x="10004" y="2806"/>
                                <a:pt x="9972" y="2775"/>
                                <a:pt x="9933" y="2775"/>
                              </a:cubicBezTo>
                              <a:close/>
                              <a:moveTo>
                                <a:pt x="9933" y="5311"/>
                              </a:moveTo>
                              <a:cubicBezTo>
                                <a:pt x="9894" y="5311"/>
                                <a:pt x="9862" y="5342"/>
                                <a:pt x="9862" y="5382"/>
                              </a:cubicBezTo>
                              <a:cubicBezTo>
                                <a:pt x="9862" y="5421"/>
                                <a:pt x="9894" y="5453"/>
                                <a:pt x="9933" y="5453"/>
                              </a:cubicBezTo>
                              <a:cubicBezTo>
                                <a:pt x="9972" y="5453"/>
                                <a:pt x="10004" y="5421"/>
                                <a:pt x="10004" y="5382"/>
                              </a:cubicBezTo>
                              <a:cubicBezTo>
                                <a:pt x="10004" y="5342"/>
                                <a:pt x="9972" y="5311"/>
                                <a:pt x="9933" y="5311"/>
                              </a:cubicBezTo>
                              <a:close/>
                              <a:moveTo>
                                <a:pt x="9933" y="4042"/>
                              </a:moveTo>
                              <a:cubicBezTo>
                                <a:pt x="9894" y="4042"/>
                                <a:pt x="9862" y="4074"/>
                                <a:pt x="9862" y="4113"/>
                              </a:cubicBezTo>
                              <a:cubicBezTo>
                                <a:pt x="9862" y="4153"/>
                                <a:pt x="9894" y="4184"/>
                                <a:pt x="9933" y="4184"/>
                              </a:cubicBezTo>
                              <a:cubicBezTo>
                                <a:pt x="9972" y="4184"/>
                                <a:pt x="10004" y="4153"/>
                                <a:pt x="10004" y="4113"/>
                              </a:cubicBezTo>
                              <a:cubicBezTo>
                                <a:pt x="10004" y="4074"/>
                                <a:pt x="9972" y="4042"/>
                                <a:pt x="9933" y="4042"/>
                              </a:cubicBezTo>
                              <a:close/>
                              <a:moveTo>
                                <a:pt x="9933" y="3282"/>
                              </a:moveTo>
                              <a:cubicBezTo>
                                <a:pt x="9894" y="3282"/>
                                <a:pt x="9862" y="3314"/>
                                <a:pt x="9862" y="3353"/>
                              </a:cubicBezTo>
                              <a:cubicBezTo>
                                <a:pt x="9862" y="3392"/>
                                <a:pt x="9894" y="3424"/>
                                <a:pt x="9933" y="3424"/>
                              </a:cubicBezTo>
                              <a:cubicBezTo>
                                <a:pt x="9972" y="3424"/>
                                <a:pt x="10004" y="3392"/>
                                <a:pt x="10004" y="3353"/>
                              </a:cubicBezTo>
                              <a:cubicBezTo>
                                <a:pt x="10004" y="3314"/>
                                <a:pt x="9972" y="3282"/>
                                <a:pt x="9933" y="3282"/>
                              </a:cubicBezTo>
                              <a:close/>
                              <a:moveTo>
                                <a:pt x="9933" y="3535"/>
                              </a:moveTo>
                              <a:cubicBezTo>
                                <a:pt x="9894" y="3535"/>
                                <a:pt x="9862" y="3567"/>
                                <a:pt x="9862" y="3606"/>
                              </a:cubicBezTo>
                              <a:cubicBezTo>
                                <a:pt x="9862" y="3645"/>
                                <a:pt x="9894" y="3677"/>
                                <a:pt x="9933" y="3677"/>
                              </a:cubicBezTo>
                              <a:cubicBezTo>
                                <a:pt x="9972" y="3677"/>
                                <a:pt x="10004" y="3645"/>
                                <a:pt x="10004" y="3606"/>
                              </a:cubicBezTo>
                              <a:cubicBezTo>
                                <a:pt x="10004" y="3567"/>
                                <a:pt x="9972" y="3535"/>
                                <a:pt x="9933" y="3535"/>
                              </a:cubicBezTo>
                              <a:close/>
                              <a:moveTo>
                                <a:pt x="9933" y="3789"/>
                              </a:moveTo>
                              <a:cubicBezTo>
                                <a:pt x="9894" y="3789"/>
                                <a:pt x="9862" y="3821"/>
                                <a:pt x="9862" y="3860"/>
                              </a:cubicBezTo>
                              <a:cubicBezTo>
                                <a:pt x="9862" y="3899"/>
                                <a:pt x="9894" y="3931"/>
                                <a:pt x="9933" y="3931"/>
                              </a:cubicBezTo>
                              <a:cubicBezTo>
                                <a:pt x="9972" y="3931"/>
                                <a:pt x="10004" y="3899"/>
                                <a:pt x="10004" y="3860"/>
                              </a:cubicBezTo>
                              <a:cubicBezTo>
                                <a:pt x="10004" y="3821"/>
                                <a:pt x="9972" y="3789"/>
                                <a:pt x="9933" y="3789"/>
                              </a:cubicBezTo>
                              <a:close/>
                              <a:moveTo>
                                <a:pt x="9933" y="3028"/>
                              </a:moveTo>
                              <a:cubicBezTo>
                                <a:pt x="9894" y="3028"/>
                                <a:pt x="9862" y="3060"/>
                                <a:pt x="9862" y="3099"/>
                              </a:cubicBezTo>
                              <a:cubicBezTo>
                                <a:pt x="9862" y="3138"/>
                                <a:pt x="9894" y="3170"/>
                                <a:pt x="9933" y="3170"/>
                              </a:cubicBezTo>
                              <a:cubicBezTo>
                                <a:pt x="9972" y="3170"/>
                                <a:pt x="10004" y="3138"/>
                                <a:pt x="10004" y="3099"/>
                              </a:cubicBezTo>
                              <a:cubicBezTo>
                                <a:pt x="10004" y="3060"/>
                                <a:pt x="9972" y="3028"/>
                                <a:pt x="9933" y="3028"/>
                              </a:cubicBezTo>
                              <a:close/>
                              <a:moveTo>
                                <a:pt x="10188" y="3535"/>
                              </a:moveTo>
                              <a:cubicBezTo>
                                <a:pt x="10148" y="3535"/>
                                <a:pt x="10117" y="3567"/>
                                <a:pt x="10117" y="3606"/>
                              </a:cubicBezTo>
                              <a:cubicBezTo>
                                <a:pt x="10117" y="3645"/>
                                <a:pt x="10148" y="3677"/>
                                <a:pt x="10188" y="3677"/>
                              </a:cubicBezTo>
                              <a:cubicBezTo>
                                <a:pt x="10227" y="3677"/>
                                <a:pt x="10259" y="3645"/>
                                <a:pt x="10259" y="3606"/>
                              </a:cubicBezTo>
                              <a:cubicBezTo>
                                <a:pt x="10259" y="3567"/>
                                <a:pt x="10227" y="3535"/>
                                <a:pt x="10188" y="3535"/>
                              </a:cubicBezTo>
                              <a:close/>
                              <a:moveTo>
                                <a:pt x="10188" y="1507"/>
                              </a:moveTo>
                              <a:cubicBezTo>
                                <a:pt x="10148" y="1507"/>
                                <a:pt x="10117" y="1538"/>
                                <a:pt x="10117" y="1578"/>
                              </a:cubicBezTo>
                              <a:cubicBezTo>
                                <a:pt x="10117" y="1617"/>
                                <a:pt x="10148" y="1649"/>
                                <a:pt x="10188" y="1649"/>
                              </a:cubicBezTo>
                              <a:cubicBezTo>
                                <a:pt x="10227" y="1649"/>
                                <a:pt x="10259" y="1617"/>
                                <a:pt x="10259" y="1578"/>
                              </a:cubicBezTo>
                              <a:cubicBezTo>
                                <a:pt x="10259" y="1538"/>
                                <a:pt x="10227" y="1507"/>
                                <a:pt x="10188" y="1507"/>
                              </a:cubicBezTo>
                              <a:close/>
                              <a:moveTo>
                                <a:pt x="10188" y="3028"/>
                              </a:moveTo>
                              <a:cubicBezTo>
                                <a:pt x="10148" y="3028"/>
                                <a:pt x="10117" y="3060"/>
                                <a:pt x="10117" y="3099"/>
                              </a:cubicBezTo>
                              <a:cubicBezTo>
                                <a:pt x="10117" y="3138"/>
                                <a:pt x="10148" y="3170"/>
                                <a:pt x="10188" y="3170"/>
                              </a:cubicBezTo>
                              <a:cubicBezTo>
                                <a:pt x="10227" y="3170"/>
                                <a:pt x="10259" y="3138"/>
                                <a:pt x="10259" y="3099"/>
                              </a:cubicBezTo>
                              <a:cubicBezTo>
                                <a:pt x="10259" y="3060"/>
                                <a:pt x="10227" y="3028"/>
                                <a:pt x="10188" y="3028"/>
                              </a:cubicBezTo>
                              <a:close/>
                              <a:moveTo>
                                <a:pt x="10188" y="3282"/>
                              </a:moveTo>
                              <a:cubicBezTo>
                                <a:pt x="10148" y="3282"/>
                                <a:pt x="10117" y="3314"/>
                                <a:pt x="10117" y="3353"/>
                              </a:cubicBezTo>
                              <a:cubicBezTo>
                                <a:pt x="10117" y="3392"/>
                                <a:pt x="10148" y="3424"/>
                                <a:pt x="10188" y="3424"/>
                              </a:cubicBezTo>
                              <a:cubicBezTo>
                                <a:pt x="10227" y="3424"/>
                                <a:pt x="10259" y="3392"/>
                                <a:pt x="10259" y="3353"/>
                              </a:cubicBezTo>
                              <a:cubicBezTo>
                                <a:pt x="10259" y="3314"/>
                                <a:pt x="10227" y="3282"/>
                                <a:pt x="10188" y="3282"/>
                              </a:cubicBezTo>
                              <a:close/>
                              <a:moveTo>
                                <a:pt x="10188" y="4042"/>
                              </a:moveTo>
                              <a:cubicBezTo>
                                <a:pt x="10148" y="4042"/>
                                <a:pt x="10117" y="4074"/>
                                <a:pt x="10117" y="4113"/>
                              </a:cubicBezTo>
                              <a:cubicBezTo>
                                <a:pt x="10117" y="4153"/>
                                <a:pt x="10148" y="4184"/>
                                <a:pt x="10188" y="4184"/>
                              </a:cubicBezTo>
                              <a:cubicBezTo>
                                <a:pt x="10227" y="4184"/>
                                <a:pt x="10259" y="4153"/>
                                <a:pt x="10259" y="4113"/>
                              </a:cubicBezTo>
                              <a:cubicBezTo>
                                <a:pt x="10259" y="4074"/>
                                <a:pt x="10227" y="4042"/>
                                <a:pt x="10188" y="4042"/>
                              </a:cubicBezTo>
                              <a:close/>
                              <a:moveTo>
                                <a:pt x="10188" y="3789"/>
                              </a:moveTo>
                              <a:cubicBezTo>
                                <a:pt x="10148" y="3789"/>
                                <a:pt x="10117" y="3821"/>
                                <a:pt x="10117" y="3860"/>
                              </a:cubicBezTo>
                              <a:cubicBezTo>
                                <a:pt x="10117" y="3899"/>
                                <a:pt x="10148" y="3931"/>
                                <a:pt x="10188" y="3931"/>
                              </a:cubicBezTo>
                              <a:cubicBezTo>
                                <a:pt x="10227" y="3931"/>
                                <a:pt x="10259" y="3899"/>
                                <a:pt x="10259" y="3860"/>
                              </a:cubicBezTo>
                              <a:cubicBezTo>
                                <a:pt x="10259" y="3821"/>
                                <a:pt x="10227" y="3789"/>
                                <a:pt x="10188" y="3789"/>
                              </a:cubicBezTo>
                              <a:close/>
                              <a:moveTo>
                                <a:pt x="10188" y="2775"/>
                              </a:moveTo>
                              <a:cubicBezTo>
                                <a:pt x="10148" y="2775"/>
                                <a:pt x="10117" y="2806"/>
                                <a:pt x="10117" y="2846"/>
                              </a:cubicBezTo>
                              <a:cubicBezTo>
                                <a:pt x="10117" y="2885"/>
                                <a:pt x="10148" y="2917"/>
                                <a:pt x="10188" y="2917"/>
                              </a:cubicBezTo>
                              <a:cubicBezTo>
                                <a:pt x="10227" y="2917"/>
                                <a:pt x="10259" y="2885"/>
                                <a:pt x="10259" y="2846"/>
                              </a:cubicBezTo>
                              <a:cubicBezTo>
                                <a:pt x="10259" y="2806"/>
                                <a:pt x="10227" y="2775"/>
                                <a:pt x="10188" y="2775"/>
                              </a:cubicBezTo>
                              <a:close/>
                              <a:moveTo>
                                <a:pt x="10188" y="1253"/>
                              </a:moveTo>
                              <a:cubicBezTo>
                                <a:pt x="10148" y="1253"/>
                                <a:pt x="10117" y="1285"/>
                                <a:pt x="10117" y="1324"/>
                              </a:cubicBezTo>
                              <a:cubicBezTo>
                                <a:pt x="10117" y="1363"/>
                                <a:pt x="10148" y="1395"/>
                                <a:pt x="10188" y="1395"/>
                              </a:cubicBezTo>
                              <a:cubicBezTo>
                                <a:pt x="10227" y="1395"/>
                                <a:pt x="10259" y="1363"/>
                                <a:pt x="10259" y="1324"/>
                              </a:cubicBezTo>
                              <a:cubicBezTo>
                                <a:pt x="10259" y="1285"/>
                                <a:pt x="10227" y="1253"/>
                                <a:pt x="10188" y="1253"/>
                              </a:cubicBezTo>
                              <a:close/>
                              <a:moveTo>
                                <a:pt x="10188" y="4296"/>
                              </a:moveTo>
                              <a:cubicBezTo>
                                <a:pt x="10148" y="4296"/>
                                <a:pt x="10117" y="4328"/>
                                <a:pt x="10117" y="4367"/>
                              </a:cubicBezTo>
                              <a:cubicBezTo>
                                <a:pt x="10117" y="4406"/>
                                <a:pt x="10148" y="4438"/>
                                <a:pt x="10188" y="4438"/>
                              </a:cubicBezTo>
                              <a:cubicBezTo>
                                <a:pt x="10227" y="4438"/>
                                <a:pt x="10259" y="4406"/>
                                <a:pt x="10259" y="4367"/>
                              </a:cubicBezTo>
                              <a:cubicBezTo>
                                <a:pt x="10259" y="4328"/>
                                <a:pt x="10227" y="4296"/>
                                <a:pt x="10188" y="4296"/>
                              </a:cubicBezTo>
                              <a:close/>
                              <a:moveTo>
                                <a:pt x="10188" y="2267"/>
                              </a:moveTo>
                              <a:cubicBezTo>
                                <a:pt x="10148" y="2267"/>
                                <a:pt x="10117" y="2299"/>
                                <a:pt x="10117" y="2338"/>
                              </a:cubicBezTo>
                              <a:cubicBezTo>
                                <a:pt x="10117" y="2378"/>
                                <a:pt x="10148" y="2409"/>
                                <a:pt x="10188" y="2409"/>
                              </a:cubicBezTo>
                              <a:cubicBezTo>
                                <a:pt x="10227" y="2409"/>
                                <a:pt x="10259" y="2378"/>
                                <a:pt x="10259" y="2338"/>
                              </a:cubicBezTo>
                              <a:cubicBezTo>
                                <a:pt x="10259" y="2299"/>
                                <a:pt x="10227" y="2267"/>
                                <a:pt x="10188" y="2267"/>
                              </a:cubicBezTo>
                              <a:close/>
                              <a:moveTo>
                                <a:pt x="10188" y="2014"/>
                              </a:moveTo>
                              <a:cubicBezTo>
                                <a:pt x="10148" y="2014"/>
                                <a:pt x="10117" y="2046"/>
                                <a:pt x="10117" y="2085"/>
                              </a:cubicBezTo>
                              <a:cubicBezTo>
                                <a:pt x="10117" y="2124"/>
                                <a:pt x="10148" y="2156"/>
                                <a:pt x="10188" y="2156"/>
                              </a:cubicBezTo>
                              <a:cubicBezTo>
                                <a:pt x="10227" y="2156"/>
                                <a:pt x="10259" y="2124"/>
                                <a:pt x="10259" y="2085"/>
                              </a:cubicBezTo>
                              <a:cubicBezTo>
                                <a:pt x="10259" y="2046"/>
                                <a:pt x="10227" y="2014"/>
                                <a:pt x="10188" y="2014"/>
                              </a:cubicBezTo>
                              <a:close/>
                              <a:moveTo>
                                <a:pt x="10188" y="2521"/>
                              </a:moveTo>
                              <a:cubicBezTo>
                                <a:pt x="10148" y="2521"/>
                                <a:pt x="10117" y="2553"/>
                                <a:pt x="10117" y="2592"/>
                              </a:cubicBezTo>
                              <a:cubicBezTo>
                                <a:pt x="10117" y="2631"/>
                                <a:pt x="10148" y="2663"/>
                                <a:pt x="10188" y="2663"/>
                              </a:cubicBezTo>
                              <a:cubicBezTo>
                                <a:pt x="10227" y="2663"/>
                                <a:pt x="10259" y="2631"/>
                                <a:pt x="10259" y="2592"/>
                              </a:cubicBezTo>
                              <a:cubicBezTo>
                                <a:pt x="10259" y="2553"/>
                                <a:pt x="10227" y="2521"/>
                                <a:pt x="10188" y="2521"/>
                              </a:cubicBezTo>
                              <a:close/>
                              <a:moveTo>
                                <a:pt x="10188" y="5311"/>
                              </a:moveTo>
                              <a:cubicBezTo>
                                <a:pt x="10148" y="5311"/>
                                <a:pt x="10117" y="5342"/>
                                <a:pt x="10117" y="5382"/>
                              </a:cubicBezTo>
                              <a:cubicBezTo>
                                <a:pt x="10117" y="5421"/>
                                <a:pt x="10148" y="5453"/>
                                <a:pt x="10188" y="5453"/>
                              </a:cubicBezTo>
                              <a:cubicBezTo>
                                <a:pt x="10227" y="5453"/>
                                <a:pt x="10259" y="5421"/>
                                <a:pt x="10259" y="5382"/>
                              </a:cubicBezTo>
                              <a:cubicBezTo>
                                <a:pt x="10259" y="5342"/>
                                <a:pt x="10227" y="5311"/>
                                <a:pt x="10188" y="5311"/>
                              </a:cubicBezTo>
                              <a:close/>
                              <a:moveTo>
                                <a:pt x="10188" y="5057"/>
                              </a:moveTo>
                              <a:cubicBezTo>
                                <a:pt x="10148" y="5057"/>
                                <a:pt x="10117" y="5089"/>
                                <a:pt x="10117" y="5128"/>
                              </a:cubicBezTo>
                              <a:cubicBezTo>
                                <a:pt x="10117" y="5167"/>
                                <a:pt x="10148" y="5199"/>
                                <a:pt x="10188" y="5199"/>
                              </a:cubicBezTo>
                              <a:cubicBezTo>
                                <a:pt x="10227" y="5199"/>
                                <a:pt x="10259" y="5167"/>
                                <a:pt x="10259" y="5128"/>
                              </a:cubicBezTo>
                              <a:cubicBezTo>
                                <a:pt x="10259" y="5089"/>
                                <a:pt x="10227" y="5057"/>
                                <a:pt x="10188" y="5057"/>
                              </a:cubicBezTo>
                              <a:close/>
                              <a:moveTo>
                                <a:pt x="10188" y="1760"/>
                              </a:moveTo>
                              <a:cubicBezTo>
                                <a:pt x="10148" y="1760"/>
                                <a:pt x="10117" y="1792"/>
                                <a:pt x="10117" y="1831"/>
                              </a:cubicBezTo>
                              <a:cubicBezTo>
                                <a:pt x="10117" y="1870"/>
                                <a:pt x="10148" y="1902"/>
                                <a:pt x="10188" y="1902"/>
                              </a:cubicBezTo>
                              <a:cubicBezTo>
                                <a:pt x="10227" y="1902"/>
                                <a:pt x="10259" y="1870"/>
                                <a:pt x="10259" y="1831"/>
                              </a:cubicBezTo>
                              <a:cubicBezTo>
                                <a:pt x="10259" y="1792"/>
                                <a:pt x="10227" y="1760"/>
                                <a:pt x="10188" y="1760"/>
                              </a:cubicBezTo>
                              <a:close/>
                              <a:moveTo>
                                <a:pt x="10188" y="4550"/>
                              </a:moveTo>
                              <a:cubicBezTo>
                                <a:pt x="10148" y="4550"/>
                                <a:pt x="10117" y="4582"/>
                                <a:pt x="10117" y="4621"/>
                              </a:cubicBezTo>
                              <a:cubicBezTo>
                                <a:pt x="10117" y="4660"/>
                                <a:pt x="10148" y="4692"/>
                                <a:pt x="10188" y="4692"/>
                              </a:cubicBezTo>
                              <a:cubicBezTo>
                                <a:pt x="10227" y="4692"/>
                                <a:pt x="10259" y="4660"/>
                                <a:pt x="10259" y="4621"/>
                              </a:cubicBezTo>
                              <a:cubicBezTo>
                                <a:pt x="10259" y="4582"/>
                                <a:pt x="10227" y="4550"/>
                                <a:pt x="10188" y="4550"/>
                              </a:cubicBezTo>
                              <a:close/>
                              <a:moveTo>
                                <a:pt x="10188" y="4803"/>
                              </a:moveTo>
                              <a:cubicBezTo>
                                <a:pt x="10148" y="4803"/>
                                <a:pt x="10117" y="4835"/>
                                <a:pt x="10117" y="4874"/>
                              </a:cubicBezTo>
                              <a:cubicBezTo>
                                <a:pt x="10117" y="4914"/>
                                <a:pt x="10148" y="4945"/>
                                <a:pt x="10188" y="4945"/>
                              </a:cubicBezTo>
                              <a:cubicBezTo>
                                <a:pt x="10227" y="4945"/>
                                <a:pt x="10259" y="4914"/>
                                <a:pt x="10259" y="4874"/>
                              </a:cubicBezTo>
                              <a:cubicBezTo>
                                <a:pt x="10259" y="4835"/>
                                <a:pt x="10227" y="4803"/>
                                <a:pt x="10188" y="4803"/>
                              </a:cubicBezTo>
                              <a:close/>
                              <a:moveTo>
                                <a:pt x="10442" y="4550"/>
                              </a:moveTo>
                              <a:cubicBezTo>
                                <a:pt x="10403" y="4550"/>
                                <a:pt x="10371" y="4582"/>
                                <a:pt x="10371" y="4621"/>
                              </a:cubicBezTo>
                              <a:cubicBezTo>
                                <a:pt x="10371" y="4660"/>
                                <a:pt x="10403" y="4692"/>
                                <a:pt x="10442" y="4692"/>
                              </a:cubicBezTo>
                              <a:cubicBezTo>
                                <a:pt x="10481" y="4692"/>
                                <a:pt x="10513" y="4660"/>
                                <a:pt x="10513" y="4621"/>
                              </a:cubicBezTo>
                              <a:cubicBezTo>
                                <a:pt x="10513" y="4582"/>
                                <a:pt x="10481" y="4550"/>
                                <a:pt x="10442" y="4550"/>
                              </a:cubicBezTo>
                              <a:close/>
                              <a:moveTo>
                                <a:pt x="10442" y="3789"/>
                              </a:moveTo>
                              <a:cubicBezTo>
                                <a:pt x="10403" y="3789"/>
                                <a:pt x="10371" y="3821"/>
                                <a:pt x="10371" y="3860"/>
                              </a:cubicBezTo>
                              <a:cubicBezTo>
                                <a:pt x="10371" y="3899"/>
                                <a:pt x="10403" y="3931"/>
                                <a:pt x="10442" y="3931"/>
                              </a:cubicBezTo>
                              <a:cubicBezTo>
                                <a:pt x="10481" y="3931"/>
                                <a:pt x="10513" y="3899"/>
                                <a:pt x="10513" y="3860"/>
                              </a:cubicBezTo>
                              <a:cubicBezTo>
                                <a:pt x="10513" y="3821"/>
                                <a:pt x="10481" y="3789"/>
                                <a:pt x="10442" y="3789"/>
                              </a:cubicBezTo>
                              <a:close/>
                              <a:moveTo>
                                <a:pt x="10442" y="4042"/>
                              </a:moveTo>
                              <a:cubicBezTo>
                                <a:pt x="10403" y="4042"/>
                                <a:pt x="10371" y="4074"/>
                                <a:pt x="10371" y="4113"/>
                              </a:cubicBezTo>
                              <a:cubicBezTo>
                                <a:pt x="10371" y="4153"/>
                                <a:pt x="10403" y="4184"/>
                                <a:pt x="10442" y="4184"/>
                              </a:cubicBezTo>
                              <a:cubicBezTo>
                                <a:pt x="10481" y="4184"/>
                                <a:pt x="10513" y="4153"/>
                                <a:pt x="10513" y="4113"/>
                              </a:cubicBezTo>
                              <a:cubicBezTo>
                                <a:pt x="10513" y="4074"/>
                                <a:pt x="10481" y="4042"/>
                                <a:pt x="10442" y="4042"/>
                              </a:cubicBezTo>
                              <a:close/>
                              <a:moveTo>
                                <a:pt x="10442" y="4803"/>
                              </a:moveTo>
                              <a:cubicBezTo>
                                <a:pt x="10403" y="4803"/>
                                <a:pt x="10371" y="4835"/>
                                <a:pt x="10371" y="4874"/>
                              </a:cubicBezTo>
                              <a:cubicBezTo>
                                <a:pt x="10371" y="4914"/>
                                <a:pt x="10403" y="4945"/>
                                <a:pt x="10442" y="4945"/>
                              </a:cubicBezTo>
                              <a:cubicBezTo>
                                <a:pt x="10481" y="4945"/>
                                <a:pt x="10513" y="4914"/>
                                <a:pt x="10513" y="4874"/>
                              </a:cubicBezTo>
                              <a:cubicBezTo>
                                <a:pt x="10513" y="4835"/>
                                <a:pt x="10481" y="4803"/>
                                <a:pt x="10442" y="4803"/>
                              </a:cubicBezTo>
                              <a:close/>
                              <a:moveTo>
                                <a:pt x="10442" y="1253"/>
                              </a:moveTo>
                              <a:cubicBezTo>
                                <a:pt x="10403" y="1253"/>
                                <a:pt x="10371" y="1285"/>
                                <a:pt x="10371" y="1324"/>
                              </a:cubicBezTo>
                              <a:cubicBezTo>
                                <a:pt x="10371" y="1363"/>
                                <a:pt x="10403" y="1395"/>
                                <a:pt x="10442" y="1395"/>
                              </a:cubicBezTo>
                              <a:cubicBezTo>
                                <a:pt x="10481" y="1395"/>
                                <a:pt x="10513" y="1363"/>
                                <a:pt x="10513" y="1324"/>
                              </a:cubicBezTo>
                              <a:cubicBezTo>
                                <a:pt x="10513" y="1285"/>
                                <a:pt x="10481" y="1253"/>
                                <a:pt x="10442" y="1253"/>
                              </a:cubicBezTo>
                              <a:close/>
                              <a:moveTo>
                                <a:pt x="10442" y="5057"/>
                              </a:moveTo>
                              <a:cubicBezTo>
                                <a:pt x="10403" y="5057"/>
                                <a:pt x="10371" y="5089"/>
                                <a:pt x="10371" y="5128"/>
                              </a:cubicBezTo>
                              <a:cubicBezTo>
                                <a:pt x="10371" y="5167"/>
                                <a:pt x="10403" y="5199"/>
                                <a:pt x="10442" y="5199"/>
                              </a:cubicBezTo>
                              <a:cubicBezTo>
                                <a:pt x="10481" y="5199"/>
                                <a:pt x="10513" y="5167"/>
                                <a:pt x="10513" y="5128"/>
                              </a:cubicBezTo>
                              <a:cubicBezTo>
                                <a:pt x="10513" y="5089"/>
                                <a:pt x="10481" y="5057"/>
                                <a:pt x="10442" y="5057"/>
                              </a:cubicBezTo>
                              <a:close/>
                              <a:moveTo>
                                <a:pt x="10442" y="5311"/>
                              </a:moveTo>
                              <a:cubicBezTo>
                                <a:pt x="10403" y="5311"/>
                                <a:pt x="10371" y="5342"/>
                                <a:pt x="10371" y="5382"/>
                              </a:cubicBezTo>
                              <a:cubicBezTo>
                                <a:pt x="10371" y="5421"/>
                                <a:pt x="10403" y="5453"/>
                                <a:pt x="10442" y="5453"/>
                              </a:cubicBezTo>
                              <a:cubicBezTo>
                                <a:pt x="10481" y="5453"/>
                                <a:pt x="10513" y="5421"/>
                                <a:pt x="10513" y="5382"/>
                              </a:cubicBezTo>
                              <a:cubicBezTo>
                                <a:pt x="10513" y="5342"/>
                                <a:pt x="10481" y="5311"/>
                                <a:pt x="10442" y="5311"/>
                              </a:cubicBezTo>
                              <a:close/>
                              <a:moveTo>
                                <a:pt x="10442" y="4296"/>
                              </a:moveTo>
                              <a:cubicBezTo>
                                <a:pt x="10403" y="4296"/>
                                <a:pt x="10371" y="4328"/>
                                <a:pt x="10371" y="4367"/>
                              </a:cubicBezTo>
                              <a:cubicBezTo>
                                <a:pt x="10371" y="4406"/>
                                <a:pt x="10403" y="4438"/>
                                <a:pt x="10442" y="4438"/>
                              </a:cubicBezTo>
                              <a:cubicBezTo>
                                <a:pt x="10481" y="4438"/>
                                <a:pt x="10513" y="4406"/>
                                <a:pt x="10513" y="4367"/>
                              </a:cubicBezTo>
                              <a:cubicBezTo>
                                <a:pt x="10513" y="4328"/>
                                <a:pt x="10481" y="4296"/>
                                <a:pt x="10442" y="4296"/>
                              </a:cubicBezTo>
                              <a:close/>
                              <a:moveTo>
                                <a:pt x="10442" y="2267"/>
                              </a:moveTo>
                              <a:cubicBezTo>
                                <a:pt x="10403" y="2267"/>
                                <a:pt x="10371" y="2299"/>
                                <a:pt x="10371" y="2338"/>
                              </a:cubicBezTo>
                              <a:cubicBezTo>
                                <a:pt x="10371" y="2378"/>
                                <a:pt x="10403" y="2409"/>
                                <a:pt x="10442" y="2409"/>
                              </a:cubicBezTo>
                              <a:cubicBezTo>
                                <a:pt x="10481" y="2409"/>
                                <a:pt x="10513" y="2378"/>
                                <a:pt x="10513" y="2338"/>
                              </a:cubicBezTo>
                              <a:cubicBezTo>
                                <a:pt x="10513" y="2299"/>
                                <a:pt x="10481" y="2267"/>
                                <a:pt x="10442" y="2267"/>
                              </a:cubicBezTo>
                              <a:close/>
                              <a:moveTo>
                                <a:pt x="10442" y="2775"/>
                              </a:moveTo>
                              <a:cubicBezTo>
                                <a:pt x="10403" y="2775"/>
                                <a:pt x="10371" y="2806"/>
                                <a:pt x="10371" y="2846"/>
                              </a:cubicBezTo>
                              <a:cubicBezTo>
                                <a:pt x="10371" y="2885"/>
                                <a:pt x="10403" y="2917"/>
                                <a:pt x="10442" y="2917"/>
                              </a:cubicBezTo>
                              <a:cubicBezTo>
                                <a:pt x="10481" y="2917"/>
                                <a:pt x="10513" y="2885"/>
                                <a:pt x="10513" y="2846"/>
                              </a:cubicBezTo>
                              <a:cubicBezTo>
                                <a:pt x="10513" y="2806"/>
                                <a:pt x="10481" y="2775"/>
                                <a:pt x="10442" y="2775"/>
                              </a:cubicBezTo>
                              <a:close/>
                              <a:moveTo>
                                <a:pt x="10442" y="2521"/>
                              </a:moveTo>
                              <a:cubicBezTo>
                                <a:pt x="10403" y="2521"/>
                                <a:pt x="10371" y="2553"/>
                                <a:pt x="10371" y="2592"/>
                              </a:cubicBezTo>
                              <a:cubicBezTo>
                                <a:pt x="10371" y="2631"/>
                                <a:pt x="10403" y="2663"/>
                                <a:pt x="10442" y="2663"/>
                              </a:cubicBezTo>
                              <a:cubicBezTo>
                                <a:pt x="10481" y="2663"/>
                                <a:pt x="10513" y="2631"/>
                                <a:pt x="10513" y="2592"/>
                              </a:cubicBezTo>
                              <a:cubicBezTo>
                                <a:pt x="10513" y="2553"/>
                                <a:pt x="10481" y="2521"/>
                                <a:pt x="10442" y="2521"/>
                              </a:cubicBezTo>
                              <a:close/>
                              <a:moveTo>
                                <a:pt x="10442" y="3028"/>
                              </a:moveTo>
                              <a:cubicBezTo>
                                <a:pt x="10403" y="3028"/>
                                <a:pt x="10371" y="3060"/>
                                <a:pt x="10371" y="3099"/>
                              </a:cubicBezTo>
                              <a:cubicBezTo>
                                <a:pt x="10371" y="3138"/>
                                <a:pt x="10403" y="3170"/>
                                <a:pt x="10442" y="3170"/>
                              </a:cubicBezTo>
                              <a:cubicBezTo>
                                <a:pt x="10481" y="3170"/>
                                <a:pt x="10513" y="3138"/>
                                <a:pt x="10513" y="3099"/>
                              </a:cubicBezTo>
                              <a:cubicBezTo>
                                <a:pt x="10513" y="3060"/>
                                <a:pt x="10481" y="3028"/>
                                <a:pt x="10442" y="3028"/>
                              </a:cubicBezTo>
                              <a:close/>
                              <a:moveTo>
                                <a:pt x="10442" y="3282"/>
                              </a:moveTo>
                              <a:cubicBezTo>
                                <a:pt x="10403" y="3282"/>
                                <a:pt x="10371" y="3314"/>
                                <a:pt x="10371" y="3353"/>
                              </a:cubicBezTo>
                              <a:cubicBezTo>
                                <a:pt x="10371" y="3392"/>
                                <a:pt x="10403" y="3424"/>
                                <a:pt x="10442" y="3424"/>
                              </a:cubicBezTo>
                              <a:cubicBezTo>
                                <a:pt x="10481" y="3424"/>
                                <a:pt x="10513" y="3392"/>
                                <a:pt x="10513" y="3353"/>
                              </a:cubicBezTo>
                              <a:cubicBezTo>
                                <a:pt x="10513" y="3314"/>
                                <a:pt x="10481" y="3282"/>
                                <a:pt x="10442" y="3282"/>
                              </a:cubicBezTo>
                              <a:close/>
                              <a:moveTo>
                                <a:pt x="10442" y="1507"/>
                              </a:moveTo>
                              <a:cubicBezTo>
                                <a:pt x="10403" y="1507"/>
                                <a:pt x="10371" y="1538"/>
                                <a:pt x="10371" y="1577"/>
                              </a:cubicBezTo>
                              <a:cubicBezTo>
                                <a:pt x="10371" y="1617"/>
                                <a:pt x="10403" y="1649"/>
                                <a:pt x="10442" y="1649"/>
                              </a:cubicBezTo>
                              <a:cubicBezTo>
                                <a:pt x="10481" y="1649"/>
                                <a:pt x="10513" y="1617"/>
                                <a:pt x="10513" y="1577"/>
                              </a:cubicBezTo>
                              <a:cubicBezTo>
                                <a:pt x="10513" y="1538"/>
                                <a:pt x="10481" y="1507"/>
                                <a:pt x="10442" y="1507"/>
                              </a:cubicBezTo>
                              <a:close/>
                              <a:moveTo>
                                <a:pt x="10442" y="2014"/>
                              </a:moveTo>
                              <a:cubicBezTo>
                                <a:pt x="10403" y="2014"/>
                                <a:pt x="10371" y="2046"/>
                                <a:pt x="10371" y="2085"/>
                              </a:cubicBezTo>
                              <a:cubicBezTo>
                                <a:pt x="10371" y="2124"/>
                                <a:pt x="10403" y="2156"/>
                                <a:pt x="10442" y="2156"/>
                              </a:cubicBezTo>
                              <a:cubicBezTo>
                                <a:pt x="10481" y="2156"/>
                                <a:pt x="10513" y="2124"/>
                                <a:pt x="10513" y="2085"/>
                              </a:cubicBezTo>
                              <a:cubicBezTo>
                                <a:pt x="10513" y="2046"/>
                                <a:pt x="10481" y="2014"/>
                                <a:pt x="10442" y="2014"/>
                              </a:cubicBezTo>
                              <a:close/>
                              <a:moveTo>
                                <a:pt x="10442" y="3535"/>
                              </a:moveTo>
                              <a:cubicBezTo>
                                <a:pt x="10403" y="3535"/>
                                <a:pt x="10371" y="3567"/>
                                <a:pt x="10371" y="3606"/>
                              </a:cubicBezTo>
                              <a:cubicBezTo>
                                <a:pt x="10371" y="3645"/>
                                <a:pt x="10403" y="3677"/>
                                <a:pt x="10442" y="3677"/>
                              </a:cubicBezTo>
                              <a:cubicBezTo>
                                <a:pt x="10481" y="3677"/>
                                <a:pt x="10513" y="3645"/>
                                <a:pt x="10513" y="3606"/>
                              </a:cubicBezTo>
                              <a:cubicBezTo>
                                <a:pt x="10513" y="3567"/>
                                <a:pt x="10481" y="3535"/>
                                <a:pt x="10442" y="3535"/>
                              </a:cubicBezTo>
                              <a:close/>
                              <a:moveTo>
                                <a:pt x="10442" y="1760"/>
                              </a:moveTo>
                              <a:cubicBezTo>
                                <a:pt x="10403" y="1760"/>
                                <a:pt x="10371" y="1792"/>
                                <a:pt x="10371" y="1831"/>
                              </a:cubicBezTo>
                              <a:cubicBezTo>
                                <a:pt x="10371" y="1871"/>
                                <a:pt x="10403" y="1902"/>
                                <a:pt x="10442" y="1902"/>
                              </a:cubicBezTo>
                              <a:cubicBezTo>
                                <a:pt x="10481" y="1902"/>
                                <a:pt x="10513" y="1871"/>
                                <a:pt x="10513" y="1831"/>
                              </a:cubicBezTo>
                              <a:cubicBezTo>
                                <a:pt x="10513" y="1792"/>
                                <a:pt x="10481" y="1760"/>
                                <a:pt x="10442" y="1760"/>
                              </a:cubicBezTo>
                              <a:close/>
                              <a:moveTo>
                                <a:pt x="10697" y="5311"/>
                              </a:moveTo>
                              <a:cubicBezTo>
                                <a:pt x="10658" y="5311"/>
                                <a:pt x="10626" y="5343"/>
                                <a:pt x="10626" y="5382"/>
                              </a:cubicBezTo>
                              <a:cubicBezTo>
                                <a:pt x="10626" y="5421"/>
                                <a:pt x="10658" y="5453"/>
                                <a:pt x="10697" y="5453"/>
                              </a:cubicBezTo>
                              <a:cubicBezTo>
                                <a:pt x="10736" y="5453"/>
                                <a:pt x="10768" y="5421"/>
                                <a:pt x="10768" y="5382"/>
                              </a:cubicBezTo>
                              <a:cubicBezTo>
                                <a:pt x="10768" y="5343"/>
                                <a:pt x="10736" y="5311"/>
                                <a:pt x="10697" y="5311"/>
                              </a:cubicBezTo>
                              <a:close/>
                              <a:moveTo>
                                <a:pt x="10697" y="2267"/>
                              </a:moveTo>
                              <a:cubicBezTo>
                                <a:pt x="10658" y="2267"/>
                                <a:pt x="10626" y="2299"/>
                                <a:pt x="10626" y="2338"/>
                              </a:cubicBezTo>
                              <a:cubicBezTo>
                                <a:pt x="10626" y="2378"/>
                                <a:pt x="10658" y="2409"/>
                                <a:pt x="10697" y="2409"/>
                              </a:cubicBezTo>
                              <a:cubicBezTo>
                                <a:pt x="10736" y="2409"/>
                                <a:pt x="10768" y="2378"/>
                                <a:pt x="10768" y="2338"/>
                              </a:cubicBezTo>
                              <a:cubicBezTo>
                                <a:pt x="10768" y="2299"/>
                                <a:pt x="10736" y="2267"/>
                                <a:pt x="10697" y="2267"/>
                              </a:cubicBezTo>
                              <a:close/>
                              <a:moveTo>
                                <a:pt x="10697" y="3028"/>
                              </a:moveTo>
                              <a:cubicBezTo>
                                <a:pt x="10658" y="3028"/>
                                <a:pt x="10626" y="3060"/>
                                <a:pt x="10626" y="3099"/>
                              </a:cubicBezTo>
                              <a:cubicBezTo>
                                <a:pt x="10626" y="3138"/>
                                <a:pt x="10658" y="3170"/>
                                <a:pt x="10697" y="3170"/>
                              </a:cubicBezTo>
                              <a:cubicBezTo>
                                <a:pt x="10736" y="3170"/>
                                <a:pt x="10768" y="3138"/>
                                <a:pt x="10768" y="3099"/>
                              </a:cubicBezTo>
                              <a:cubicBezTo>
                                <a:pt x="10768" y="3060"/>
                                <a:pt x="10736" y="3028"/>
                                <a:pt x="10697" y="3028"/>
                              </a:cubicBezTo>
                              <a:close/>
                              <a:moveTo>
                                <a:pt x="10697" y="2014"/>
                              </a:moveTo>
                              <a:cubicBezTo>
                                <a:pt x="10658" y="2014"/>
                                <a:pt x="10626" y="2046"/>
                                <a:pt x="10626" y="2085"/>
                              </a:cubicBezTo>
                              <a:cubicBezTo>
                                <a:pt x="10626" y="2124"/>
                                <a:pt x="10658" y="2156"/>
                                <a:pt x="10697" y="2156"/>
                              </a:cubicBezTo>
                              <a:cubicBezTo>
                                <a:pt x="10736" y="2156"/>
                                <a:pt x="10768" y="2124"/>
                                <a:pt x="10768" y="2085"/>
                              </a:cubicBezTo>
                              <a:cubicBezTo>
                                <a:pt x="10768" y="2046"/>
                                <a:pt x="10736" y="2014"/>
                                <a:pt x="10697" y="2014"/>
                              </a:cubicBezTo>
                              <a:close/>
                              <a:moveTo>
                                <a:pt x="10697" y="2775"/>
                              </a:moveTo>
                              <a:cubicBezTo>
                                <a:pt x="10658" y="2775"/>
                                <a:pt x="10626" y="2806"/>
                                <a:pt x="10626" y="2846"/>
                              </a:cubicBezTo>
                              <a:cubicBezTo>
                                <a:pt x="10626" y="2885"/>
                                <a:pt x="10658" y="2917"/>
                                <a:pt x="10697" y="2917"/>
                              </a:cubicBezTo>
                              <a:cubicBezTo>
                                <a:pt x="10736" y="2917"/>
                                <a:pt x="10768" y="2885"/>
                                <a:pt x="10768" y="2846"/>
                              </a:cubicBezTo>
                              <a:cubicBezTo>
                                <a:pt x="10768" y="2806"/>
                                <a:pt x="10736" y="2775"/>
                                <a:pt x="10697" y="2775"/>
                              </a:cubicBezTo>
                              <a:close/>
                              <a:moveTo>
                                <a:pt x="10697" y="2521"/>
                              </a:moveTo>
                              <a:cubicBezTo>
                                <a:pt x="10658" y="2521"/>
                                <a:pt x="10626" y="2553"/>
                                <a:pt x="10626" y="2592"/>
                              </a:cubicBezTo>
                              <a:cubicBezTo>
                                <a:pt x="10626" y="2631"/>
                                <a:pt x="10658" y="2663"/>
                                <a:pt x="10697" y="2663"/>
                              </a:cubicBezTo>
                              <a:cubicBezTo>
                                <a:pt x="10736" y="2663"/>
                                <a:pt x="10768" y="2631"/>
                                <a:pt x="10768" y="2592"/>
                              </a:cubicBezTo>
                              <a:cubicBezTo>
                                <a:pt x="10768" y="2553"/>
                                <a:pt x="10736" y="2521"/>
                                <a:pt x="10697" y="2521"/>
                              </a:cubicBezTo>
                              <a:close/>
                              <a:moveTo>
                                <a:pt x="10697" y="1253"/>
                              </a:moveTo>
                              <a:cubicBezTo>
                                <a:pt x="10658" y="1253"/>
                                <a:pt x="10626" y="1285"/>
                                <a:pt x="10626" y="1324"/>
                              </a:cubicBezTo>
                              <a:cubicBezTo>
                                <a:pt x="10626" y="1363"/>
                                <a:pt x="10658" y="1395"/>
                                <a:pt x="10697" y="1395"/>
                              </a:cubicBezTo>
                              <a:cubicBezTo>
                                <a:pt x="10736" y="1395"/>
                                <a:pt x="10768" y="1363"/>
                                <a:pt x="10768" y="1324"/>
                              </a:cubicBezTo>
                              <a:cubicBezTo>
                                <a:pt x="10768" y="1285"/>
                                <a:pt x="10736" y="1253"/>
                                <a:pt x="10697" y="1253"/>
                              </a:cubicBezTo>
                              <a:close/>
                              <a:moveTo>
                                <a:pt x="10697" y="1760"/>
                              </a:moveTo>
                              <a:cubicBezTo>
                                <a:pt x="10658" y="1760"/>
                                <a:pt x="10626" y="1792"/>
                                <a:pt x="10626" y="1831"/>
                              </a:cubicBezTo>
                              <a:cubicBezTo>
                                <a:pt x="10626" y="1871"/>
                                <a:pt x="10658" y="1902"/>
                                <a:pt x="10697" y="1902"/>
                              </a:cubicBezTo>
                              <a:cubicBezTo>
                                <a:pt x="10736" y="1902"/>
                                <a:pt x="10768" y="1871"/>
                                <a:pt x="10768" y="1831"/>
                              </a:cubicBezTo>
                              <a:cubicBezTo>
                                <a:pt x="10768" y="1792"/>
                                <a:pt x="10736" y="1760"/>
                                <a:pt x="10697" y="1760"/>
                              </a:cubicBezTo>
                              <a:close/>
                              <a:moveTo>
                                <a:pt x="10697" y="1507"/>
                              </a:moveTo>
                              <a:cubicBezTo>
                                <a:pt x="10658" y="1507"/>
                                <a:pt x="10626" y="1538"/>
                                <a:pt x="10626" y="1578"/>
                              </a:cubicBezTo>
                              <a:cubicBezTo>
                                <a:pt x="10626" y="1617"/>
                                <a:pt x="10658" y="1649"/>
                                <a:pt x="10697" y="1649"/>
                              </a:cubicBezTo>
                              <a:cubicBezTo>
                                <a:pt x="10736" y="1649"/>
                                <a:pt x="10768" y="1617"/>
                                <a:pt x="10768" y="1578"/>
                              </a:cubicBezTo>
                              <a:cubicBezTo>
                                <a:pt x="10768" y="1538"/>
                                <a:pt x="10736" y="1507"/>
                                <a:pt x="10697" y="1507"/>
                              </a:cubicBezTo>
                              <a:close/>
                              <a:moveTo>
                                <a:pt x="10697" y="4296"/>
                              </a:moveTo>
                              <a:cubicBezTo>
                                <a:pt x="10658" y="4296"/>
                                <a:pt x="10626" y="4328"/>
                                <a:pt x="10626" y="4367"/>
                              </a:cubicBezTo>
                              <a:cubicBezTo>
                                <a:pt x="10626" y="4406"/>
                                <a:pt x="10658" y="4438"/>
                                <a:pt x="10697" y="4438"/>
                              </a:cubicBezTo>
                              <a:cubicBezTo>
                                <a:pt x="10736" y="4438"/>
                                <a:pt x="10768" y="4406"/>
                                <a:pt x="10768" y="4367"/>
                              </a:cubicBezTo>
                              <a:cubicBezTo>
                                <a:pt x="10768" y="4328"/>
                                <a:pt x="10736" y="4296"/>
                                <a:pt x="10697" y="4296"/>
                              </a:cubicBezTo>
                              <a:close/>
                              <a:moveTo>
                                <a:pt x="10697" y="4803"/>
                              </a:moveTo>
                              <a:cubicBezTo>
                                <a:pt x="10658" y="4803"/>
                                <a:pt x="10626" y="4835"/>
                                <a:pt x="10626" y="4874"/>
                              </a:cubicBezTo>
                              <a:cubicBezTo>
                                <a:pt x="10626" y="4914"/>
                                <a:pt x="10658" y="4945"/>
                                <a:pt x="10697" y="4945"/>
                              </a:cubicBezTo>
                              <a:cubicBezTo>
                                <a:pt x="10736" y="4945"/>
                                <a:pt x="10768" y="4914"/>
                                <a:pt x="10768" y="4874"/>
                              </a:cubicBezTo>
                              <a:cubicBezTo>
                                <a:pt x="10768" y="4835"/>
                                <a:pt x="10736" y="4803"/>
                                <a:pt x="10697" y="4803"/>
                              </a:cubicBezTo>
                              <a:close/>
                              <a:moveTo>
                                <a:pt x="10697" y="5057"/>
                              </a:moveTo>
                              <a:cubicBezTo>
                                <a:pt x="10658" y="5057"/>
                                <a:pt x="10626" y="5089"/>
                                <a:pt x="10626" y="5128"/>
                              </a:cubicBezTo>
                              <a:cubicBezTo>
                                <a:pt x="10626" y="5167"/>
                                <a:pt x="10658" y="5199"/>
                                <a:pt x="10697" y="5199"/>
                              </a:cubicBezTo>
                              <a:cubicBezTo>
                                <a:pt x="10736" y="5199"/>
                                <a:pt x="10768" y="5167"/>
                                <a:pt x="10768" y="5128"/>
                              </a:cubicBezTo>
                              <a:cubicBezTo>
                                <a:pt x="10768" y="5089"/>
                                <a:pt x="10736" y="5057"/>
                                <a:pt x="10697" y="5057"/>
                              </a:cubicBezTo>
                              <a:close/>
                              <a:moveTo>
                                <a:pt x="10697" y="3282"/>
                              </a:moveTo>
                              <a:cubicBezTo>
                                <a:pt x="10658" y="3282"/>
                                <a:pt x="10626" y="3314"/>
                                <a:pt x="10626" y="3353"/>
                              </a:cubicBezTo>
                              <a:cubicBezTo>
                                <a:pt x="10626" y="3392"/>
                                <a:pt x="10658" y="3424"/>
                                <a:pt x="10697" y="3424"/>
                              </a:cubicBezTo>
                              <a:cubicBezTo>
                                <a:pt x="10736" y="3424"/>
                                <a:pt x="10768" y="3392"/>
                                <a:pt x="10768" y="3353"/>
                              </a:cubicBezTo>
                              <a:cubicBezTo>
                                <a:pt x="10768" y="3314"/>
                                <a:pt x="10736" y="3282"/>
                                <a:pt x="10697" y="3282"/>
                              </a:cubicBezTo>
                              <a:close/>
                              <a:moveTo>
                                <a:pt x="10697" y="4550"/>
                              </a:moveTo>
                              <a:cubicBezTo>
                                <a:pt x="10658" y="4550"/>
                                <a:pt x="10626" y="4582"/>
                                <a:pt x="10626" y="4621"/>
                              </a:cubicBezTo>
                              <a:cubicBezTo>
                                <a:pt x="10626" y="4660"/>
                                <a:pt x="10658" y="4692"/>
                                <a:pt x="10697" y="4692"/>
                              </a:cubicBezTo>
                              <a:cubicBezTo>
                                <a:pt x="10736" y="4692"/>
                                <a:pt x="10768" y="4660"/>
                                <a:pt x="10768" y="4621"/>
                              </a:cubicBezTo>
                              <a:cubicBezTo>
                                <a:pt x="10768" y="4582"/>
                                <a:pt x="10736" y="4550"/>
                                <a:pt x="10697" y="4550"/>
                              </a:cubicBezTo>
                              <a:close/>
                              <a:moveTo>
                                <a:pt x="10697" y="3789"/>
                              </a:moveTo>
                              <a:cubicBezTo>
                                <a:pt x="10658" y="3789"/>
                                <a:pt x="10626" y="3821"/>
                                <a:pt x="10626" y="3860"/>
                              </a:cubicBezTo>
                              <a:cubicBezTo>
                                <a:pt x="10626" y="3899"/>
                                <a:pt x="10658" y="3931"/>
                                <a:pt x="10697" y="3931"/>
                              </a:cubicBezTo>
                              <a:cubicBezTo>
                                <a:pt x="10736" y="3931"/>
                                <a:pt x="10768" y="3899"/>
                                <a:pt x="10768" y="3860"/>
                              </a:cubicBezTo>
                              <a:cubicBezTo>
                                <a:pt x="10768" y="3821"/>
                                <a:pt x="10736" y="3789"/>
                                <a:pt x="10697" y="3789"/>
                              </a:cubicBezTo>
                              <a:close/>
                              <a:moveTo>
                                <a:pt x="10697" y="4042"/>
                              </a:moveTo>
                              <a:cubicBezTo>
                                <a:pt x="10658" y="4042"/>
                                <a:pt x="10626" y="4074"/>
                                <a:pt x="10626" y="4113"/>
                              </a:cubicBezTo>
                              <a:cubicBezTo>
                                <a:pt x="10626" y="4153"/>
                                <a:pt x="10658" y="4184"/>
                                <a:pt x="10697" y="4184"/>
                              </a:cubicBezTo>
                              <a:cubicBezTo>
                                <a:pt x="10736" y="4184"/>
                                <a:pt x="10768" y="4153"/>
                                <a:pt x="10768" y="4113"/>
                              </a:cubicBezTo>
                              <a:cubicBezTo>
                                <a:pt x="10768" y="4074"/>
                                <a:pt x="10736" y="4042"/>
                                <a:pt x="10697" y="4042"/>
                              </a:cubicBezTo>
                              <a:close/>
                              <a:moveTo>
                                <a:pt x="10697" y="3535"/>
                              </a:moveTo>
                              <a:cubicBezTo>
                                <a:pt x="10658" y="3535"/>
                                <a:pt x="10626" y="3567"/>
                                <a:pt x="10626" y="3606"/>
                              </a:cubicBezTo>
                              <a:cubicBezTo>
                                <a:pt x="10626" y="3646"/>
                                <a:pt x="10658" y="3677"/>
                                <a:pt x="10697" y="3677"/>
                              </a:cubicBezTo>
                              <a:cubicBezTo>
                                <a:pt x="10736" y="3677"/>
                                <a:pt x="10768" y="3646"/>
                                <a:pt x="10768" y="3606"/>
                              </a:cubicBezTo>
                              <a:cubicBezTo>
                                <a:pt x="10768" y="3567"/>
                                <a:pt x="10736" y="3535"/>
                                <a:pt x="10697" y="3535"/>
                              </a:cubicBezTo>
                              <a:close/>
                              <a:moveTo>
                                <a:pt x="10951" y="1253"/>
                              </a:moveTo>
                              <a:cubicBezTo>
                                <a:pt x="10912" y="1253"/>
                                <a:pt x="10880" y="1285"/>
                                <a:pt x="10880" y="1324"/>
                              </a:cubicBezTo>
                              <a:cubicBezTo>
                                <a:pt x="10880" y="1363"/>
                                <a:pt x="10912" y="1395"/>
                                <a:pt x="10951" y="1395"/>
                              </a:cubicBezTo>
                              <a:cubicBezTo>
                                <a:pt x="10991" y="1395"/>
                                <a:pt x="11022" y="1363"/>
                                <a:pt x="11022" y="1324"/>
                              </a:cubicBezTo>
                              <a:cubicBezTo>
                                <a:pt x="11022" y="1285"/>
                                <a:pt x="10991" y="1253"/>
                                <a:pt x="10951" y="1253"/>
                              </a:cubicBezTo>
                              <a:close/>
                              <a:moveTo>
                                <a:pt x="10951" y="3535"/>
                              </a:moveTo>
                              <a:cubicBezTo>
                                <a:pt x="10912" y="3535"/>
                                <a:pt x="10880" y="3567"/>
                                <a:pt x="10880" y="3606"/>
                              </a:cubicBezTo>
                              <a:cubicBezTo>
                                <a:pt x="10880" y="3646"/>
                                <a:pt x="10912" y="3677"/>
                                <a:pt x="10951" y="3677"/>
                              </a:cubicBezTo>
                              <a:cubicBezTo>
                                <a:pt x="10991" y="3677"/>
                                <a:pt x="11022" y="3646"/>
                                <a:pt x="11022" y="3606"/>
                              </a:cubicBezTo>
                              <a:cubicBezTo>
                                <a:pt x="11022" y="3567"/>
                                <a:pt x="10991" y="3535"/>
                                <a:pt x="10951" y="3535"/>
                              </a:cubicBezTo>
                              <a:close/>
                              <a:moveTo>
                                <a:pt x="10951" y="3282"/>
                              </a:moveTo>
                              <a:cubicBezTo>
                                <a:pt x="10912" y="3282"/>
                                <a:pt x="10880" y="3314"/>
                                <a:pt x="10880" y="3353"/>
                              </a:cubicBezTo>
                              <a:cubicBezTo>
                                <a:pt x="10880" y="3392"/>
                                <a:pt x="10912" y="3424"/>
                                <a:pt x="10951" y="3424"/>
                              </a:cubicBezTo>
                              <a:cubicBezTo>
                                <a:pt x="10991" y="3424"/>
                                <a:pt x="11022" y="3392"/>
                                <a:pt x="11022" y="3353"/>
                              </a:cubicBezTo>
                              <a:cubicBezTo>
                                <a:pt x="11022" y="3314"/>
                                <a:pt x="10991" y="3282"/>
                                <a:pt x="10951" y="3282"/>
                              </a:cubicBezTo>
                              <a:close/>
                              <a:moveTo>
                                <a:pt x="10951" y="2521"/>
                              </a:moveTo>
                              <a:cubicBezTo>
                                <a:pt x="10912" y="2521"/>
                                <a:pt x="10880" y="2553"/>
                                <a:pt x="10880" y="2592"/>
                              </a:cubicBezTo>
                              <a:cubicBezTo>
                                <a:pt x="10880" y="2631"/>
                                <a:pt x="10912" y="2663"/>
                                <a:pt x="10951" y="2663"/>
                              </a:cubicBezTo>
                              <a:cubicBezTo>
                                <a:pt x="10991" y="2663"/>
                                <a:pt x="11022" y="2631"/>
                                <a:pt x="11022" y="2592"/>
                              </a:cubicBezTo>
                              <a:cubicBezTo>
                                <a:pt x="11022" y="2553"/>
                                <a:pt x="10991" y="2521"/>
                                <a:pt x="10951" y="2521"/>
                              </a:cubicBezTo>
                              <a:close/>
                              <a:moveTo>
                                <a:pt x="10951" y="3028"/>
                              </a:moveTo>
                              <a:cubicBezTo>
                                <a:pt x="10912" y="3028"/>
                                <a:pt x="10880" y="3060"/>
                                <a:pt x="10880" y="3099"/>
                              </a:cubicBezTo>
                              <a:cubicBezTo>
                                <a:pt x="10880" y="3138"/>
                                <a:pt x="10912" y="3170"/>
                                <a:pt x="10951" y="3170"/>
                              </a:cubicBezTo>
                              <a:cubicBezTo>
                                <a:pt x="10991" y="3170"/>
                                <a:pt x="11022" y="3138"/>
                                <a:pt x="11022" y="3099"/>
                              </a:cubicBezTo>
                              <a:cubicBezTo>
                                <a:pt x="11022" y="3060"/>
                                <a:pt x="10991" y="3028"/>
                                <a:pt x="10951" y="3028"/>
                              </a:cubicBezTo>
                              <a:close/>
                              <a:moveTo>
                                <a:pt x="10951" y="2267"/>
                              </a:moveTo>
                              <a:cubicBezTo>
                                <a:pt x="10912" y="2267"/>
                                <a:pt x="10880" y="2299"/>
                                <a:pt x="10880" y="2338"/>
                              </a:cubicBezTo>
                              <a:cubicBezTo>
                                <a:pt x="10880" y="2378"/>
                                <a:pt x="10912" y="2409"/>
                                <a:pt x="10951" y="2409"/>
                              </a:cubicBezTo>
                              <a:cubicBezTo>
                                <a:pt x="10991" y="2409"/>
                                <a:pt x="11022" y="2378"/>
                                <a:pt x="11022" y="2338"/>
                              </a:cubicBezTo>
                              <a:cubicBezTo>
                                <a:pt x="11022" y="2299"/>
                                <a:pt x="10991" y="2267"/>
                                <a:pt x="10951" y="2267"/>
                              </a:cubicBezTo>
                              <a:close/>
                              <a:moveTo>
                                <a:pt x="10951" y="2014"/>
                              </a:moveTo>
                              <a:cubicBezTo>
                                <a:pt x="10912" y="2014"/>
                                <a:pt x="10880" y="2046"/>
                                <a:pt x="10880" y="2085"/>
                              </a:cubicBezTo>
                              <a:cubicBezTo>
                                <a:pt x="10880" y="2124"/>
                                <a:pt x="10912" y="2156"/>
                                <a:pt x="10951" y="2156"/>
                              </a:cubicBezTo>
                              <a:cubicBezTo>
                                <a:pt x="10991" y="2156"/>
                                <a:pt x="11022" y="2124"/>
                                <a:pt x="11022" y="2085"/>
                              </a:cubicBezTo>
                              <a:cubicBezTo>
                                <a:pt x="11022" y="2046"/>
                                <a:pt x="10991" y="2014"/>
                                <a:pt x="10951" y="2014"/>
                              </a:cubicBezTo>
                              <a:close/>
                              <a:moveTo>
                                <a:pt x="10951" y="1760"/>
                              </a:moveTo>
                              <a:cubicBezTo>
                                <a:pt x="10912" y="1760"/>
                                <a:pt x="10880" y="1792"/>
                                <a:pt x="10880" y="1831"/>
                              </a:cubicBezTo>
                              <a:cubicBezTo>
                                <a:pt x="10880" y="1871"/>
                                <a:pt x="10912" y="1902"/>
                                <a:pt x="10951" y="1902"/>
                              </a:cubicBezTo>
                              <a:cubicBezTo>
                                <a:pt x="10991" y="1902"/>
                                <a:pt x="11022" y="1871"/>
                                <a:pt x="11022" y="1831"/>
                              </a:cubicBezTo>
                              <a:cubicBezTo>
                                <a:pt x="11022" y="1792"/>
                                <a:pt x="10991" y="1760"/>
                                <a:pt x="10951" y="1760"/>
                              </a:cubicBezTo>
                              <a:close/>
                              <a:moveTo>
                                <a:pt x="10951" y="1507"/>
                              </a:moveTo>
                              <a:cubicBezTo>
                                <a:pt x="10912" y="1507"/>
                                <a:pt x="10880" y="1538"/>
                                <a:pt x="10880" y="1578"/>
                              </a:cubicBezTo>
                              <a:cubicBezTo>
                                <a:pt x="10880" y="1617"/>
                                <a:pt x="10912" y="1649"/>
                                <a:pt x="10951" y="1649"/>
                              </a:cubicBezTo>
                              <a:cubicBezTo>
                                <a:pt x="10991" y="1649"/>
                                <a:pt x="11022" y="1617"/>
                                <a:pt x="11022" y="1578"/>
                              </a:cubicBezTo>
                              <a:cubicBezTo>
                                <a:pt x="11022" y="1538"/>
                                <a:pt x="10991" y="1507"/>
                                <a:pt x="10951" y="1507"/>
                              </a:cubicBezTo>
                              <a:close/>
                              <a:moveTo>
                                <a:pt x="10951" y="4803"/>
                              </a:moveTo>
                              <a:cubicBezTo>
                                <a:pt x="10912" y="4803"/>
                                <a:pt x="10880" y="4835"/>
                                <a:pt x="10880" y="4874"/>
                              </a:cubicBezTo>
                              <a:cubicBezTo>
                                <a:pt x="10880" y="4914"/>
                                <a:pt x="10912" y="4945"/>
                                <a:pt x="10951" y="4945"/>
                              </a:cubicBezTo>
                              <a:cubicBezTo>
                                <a:pt x="10991" y="4945"/>
                                <a:pt x="11022" y="4914"/>
                                <a:pt x="11022" y="4874"/>
                              </a:cubicBezTo>
                              <a:cubicBezTo>
                                <a:pt x="11022" y="4835"/>
                                <a:pt x="10991" y="4803"/>
                                <a:pt x="10951" y="4803"/>
                              </a:cubicBezTo>
                              <a:close/>
                              <a:moveTo>
                                <a:pt x="10951" y="5311"/>
                              </a:moveTo>
                              <a:cubicBezTo>
                                <a:pt x="10912" y="5311"/>
                                <a:pt x="10880" y="5342"/>
                                <a:pt x="10880" y="5382"/>
                              </a:cubicBezTo>
                              <a:cubicBezTo>
                                <a:pt x="10880" y="5421"/>
                                <a:pt x="10912" y="5453"/>
                                <a:pt x="10951" y="5453"/>
                              </a:cubicBezTo>
                              <a:cubicBezTo>
                                <a:pt x="10991" y="5453"/>
                                <a:pt x="11022" y="5421"/>
                                <a:pt x="11022" y="5382"/>
                              </a:cubicBezTo>
                              <a:cubicBezTo>
                                <a:pt x="11022" y="5342"/>
                                <a:pt x="10991" y="5311"/>
                                <a:pt x="10951" y="5311"/>
                              </a:cubicBezTo>
                              <a:close/>
                              <a:moveTo>
                                <a:pt x="10951" y="5057"/>
                              </a:moveTo>
                              <a:cubicBezTo>
                                <a:pt x="10912" y="5057"/>
                                <a:pt x="10880" y="5089"/>
                                <a:pt x="10880" y="5128"/>
                              </a:cubicBezTo>
                              <a:cubicBezTo>
                                <a:pt x="10880" y="5167"/>
                                <a:pt x="10912" y="5199"/>
                                <a:pt x="10951" y="5199"/>
                              </a:cubicBezTo>
                              <a:cubicBezTo>
                                <a:pt x="10991" y="5199"/>
                                <a:pt x="11022" y="5167"/>
                                <a:pt x="11022" y="5128"/>
                              </a:cubicBezTo>
                              <a:cubicBezTo>
                                <a:pt x="11022" y="5089"/>
                                <a:pt x="10991" y="5057"/>
                                <a:pt x="10951" y="5057"/>
                              </a:cubicBezTo>
                              <a:close/>
                              <a:moveTo>
                                <a:pt x="10951" y="3789"/>
                              </a:moveTo>
                              <a:cubicBezTo>
                                <a:pt x="10912" y="3789"/>
                                <a:pt x="10880" y="3821"/>
                                <a:pt x="10880" y="3860"/>
                              </a:cubicBezTo>
                              <a:cubicBezTo>
                                <a:pt x="10880" y="3899"/>
                                <a:pt x="10912" y="3931"/>
                                <a:pt x="10951" y="3931"/>
                              </a:cubicBezTo>
                              <a:cubicBezTo>
                                <a:pt x="10991" y="3931"/>
                                <a:pt x="11022" y="3899"/>
                                <a:pt x="11022" y="3860"/>
                              </a:cubicBezTo>
                              <a:cubicBezTo>
                                <a:pt x="11022" y="3821"/>
                                <a:pt x="10991" y="3789"/>
                                <a:pt x="10951" y="3789"/>
                              </a:cubicBezTo>
                              <a:close/>
                              <a:moveTo>
                                <a:pt x="10951" y="2775"/>
                              </a:moveTo>
                              <a:cubicBezTo>
                                <a:pt x="10912" y="2775"/>
                                <a:pt x="10880" y="2806"/>
                                <a:pt x="10880" y="2846"/>
                              </a:cubicBezTo>
                              <a:cubicBezTo>
                                <a:pt x="10880" y="2885"/>
                                <a:pt x="10912" y="2917"/>
                                <a:pt x="10951" y="2917"/>
                              </a:cubicBezTo>
                              <a:cubicBezTo>
                                <a:pt x="10991" y="2917"/>
                                <a:pt x="11022" y="2885"/>
                                <a:pt x="11022" y="2846"/>
                              </a:cubicBezTo>
                              <a:cubicBezTo>
                                <a:pt x="11022" y="2806"/>
                                <a:pt x="10991" y="2775"/>
                                <a:pt x="10951" y="2775"/>
                              </a:cubicBezTo>
                              <a:close/>
                              <a:moveTo>
                                <a:pt x="10951" y="4550"/>
                              </a:moveTo>
                              <a:cubicBezTo>
                                <a:pt x="10912" y="4550"/>
                                <a:pt x="10880" y="4582"/>
                                <a:pt x="10880" y="4621"/>
                              </a:cubicBezTo>
                              <a:cubicBezTo>
                                <a:pt x="10880" y="4660"/>
                                <a:pt x="10912" y="4692"/>
                                <a:pt x="10951" y="4692"/>
                              </a:cubicBezTo>
                              <a:cubicBezTo>
                                <a:pt x="10991" y="4692"/>
                                <a:pt x="11022" y="4660"/>
                                <a:pt x="11022" y="4621"/>
                              </a:cubicBezTo>
                              <a:cubicBezTo>
                                <a:pt x="11022" y="4582"/>
                                <a:pt x="10991" y="4550"/>
                                <a:pt x="10951" y="4550"/>
                              </a:cubicBezTo>
                              <a:close/>
                              <a:moveTo>
                                <a:pt x="10951" y="4042"/>
                              </a:moveTo>
                              <a:cubicBezTo>
                                <a:pt x="10912" y="4042"/>
                                <a:pt x="10880" y="4074"/>
                                <a:pt x="10880" y="4113"/>
                              </a:cubicBezTo>
                              <a:cubicBezTo>
                                <a:pt x="10880" y="4153"/>
                                <a:pt x="10912" y="4184"/>
                                <a:pt x="10951" y="4184"/>
                              </a:cubicBezTo>
                              <a:cubicBezTo>
                                <a:pt x="10991" y="4184"/>
                                <a:pt x="11022" y="4153"/>
                                <a:pt x="11022" y="4113"/>
                              </a:cubicBezTo>
                              <a:cubicBezTo>
                                <a:pt x="11022" y="4074"/>
                                <a:pt x="10991" y="4042"/>
                                <a:pt x="10951" y="4042"/>
                              </a:cubicBezTo>
                              <a:close/>
                              <a:moveTo>
                                <a:pt x="10951" y="4296"/>
                              </a:moveTo>
                              <a:cubicBezTo>
                                <a:pt x="10912" y="4296"/>
                                <a:pt x="10880" y="4328"/>
                                <a:pt x="10880" y="4367"/>
                              </a:cubicBezTo>
                              <a:cubicBezTo>
                                <a:pt x="10880" y="4406"/>
                                <a:pt x="10912" y="4438"/>
                                <a:pt x="10951" y="4438"/>
                              </a:cubicBezTo>
                              <a:cubicBezTo>
                                <a:pt x="10991" y="4438"/>
                                <a:pt x="11022" y="4406"/>
                                <a:pt x="11022" y="4367"/>
                              </a:cubicBezTo>
                              <a:cubicBezTo>
                                <a:pt x="11022" y="4328"/>
                                <a:pt x="10991" y="4296"/>
                                <a:pt x="10951" y="4296"/>
                              </a:cubicBezTo>
                              <a:close/>
                              <a:moveTo>
                                <a:pt x="11206" y="1760"/>
                              </a:moveTo>
                              <a:cubicBezTo>
                                <a:pt x="11167" y="1760"/>
                                <a:pt x="11135" y="1792"/>
                                <a:pt x="11135" y="1831"/>
                              </a:cubicBezTo>
                              <a:cubicBezTo>
                                <a:pt x="11135" y="1870"/>
                                <a:pt x="11167" y="1902"/>
                                <a:pt x="11206" y="1902"/>
                              </a:cubicBezTo>
                              <a:cubicBezTo>
                                <a:pt x="11245" y="1902"/>
                                <a:pt x="11277" y="1870"/>
                                <a:pt x="11277" y="1831"/>
                              </a:cubicBezTo>
                              <a:cubicBezTo>
                                <a:pt x="11277" y="1792"/>
                                <a:pt x="11245" y="1760"/>
                                <a:pt x="11206" y="1760"/>
                              </a:cubicBezTo>
                              <a:close/>
                              <a:moveTo>
                                <a:pt x="11206" y="3789"/>
                              </a:moveTo>
                              <a:cubicBezTo>
                                <a:pt x="11167" y="3789"/>
                                <a:pt x="11135" y="3821"/>
                                <a:pt x="11135" y="3860"/>
                              </a:cubicBezTo>
                              <a:cubicBezTo>
                                <a:pt x="11135" y="3899"/>
                                <a:pt x="11167" y="3931"/>
                                <a:pt x="11206" y="3931"/>
                              </a:cubicBezTo>
                              <a:cubicBezTo>
                                <a:pt x="11245" y="3931"/>
                                <a:pt x="11277" y="3899"/>
                                <a:pt x="11277" y="3860"/>
                              </a:cubicBezTo>
                              <a:cubicBezTo>
                                <a:pt x="11277" y="3821"/>
                                <a:pt x="11245" y="3789"/>
                                <a:pt x="11206" y="3789"/>
                              </a:cubicBezTo>
                              <a:close/>
                              <a:moveTo>
                                <a:pt x="11206" y="3535"/>
                              </a:moveTo>
                              <a:cubicBezTo>
                                <a:pt x="11167" y="3535"/>
                                <a:pt x="11135" y="3567"/>
                                <a:pt x="11135" y="3606"/>
                              </a:cubicBezTo>
                              <a:cubicBezTo>
                                <a:pt x="11135" y="3646"/>
                                <a:pt x="11167" y="3677"/>
                                <a:pt x="11206" y="3677"/>
                              </a:cubicBezTo>
                              <a:cubicBezTo>
                                <a:pt x="11245" y="3677"/>
                                <a:pt x="11277" y="3646"/>
                                <a:pt x="11277" y="3606"/>
                              </a:cubicBezTo>
                              <a:cubicBezTo>
                                <a:pt x="11277" y="3567"/>
                                <a:pt x="11245" y="3535"/>
                                <a:pt x="11206" y="3535"/>
                              </a:cubicBezTo>
                              <a:close/>
                              <a:moveTo>
                                <a:pt x="11206" y="2014"/>
                              </a:moveTo>
                              <a:cubicBezTo>
                                <a:pt x="11167" y="2014"/>
                                <a:pt x="11135" y="2046"/>
                                <a:pt x="11135" y="2085"/>
                              </a:cubicBezTo>
                              <a:cubicBezTo>
                                <a:pt x="11135" y="2124"/>
                                <a:pt x="11167" y="2156"/>
                                <a:pt x="11206" y="2156"/>
                              </a:cubicBezTo>
                              <a:cubicBezTo>
                                <a:pt x="11245" y="2156"/>
                                <a:pt x="11277" y="2124"/>
                                <a:pt x="11277" y="2085"/>
                              </a:cubicBezTo>
                              <a:cubicBezTo>
                                <a:pt x="11277" y="2046"/>
                                <a:pt x="11245" y="2014"/>
                                <a:pt x="11206" y="2014"/>
                              </a:cubicBezTo>
                              <a:close/>
                              <a:moveTo>
                                <a:pt x="11206" y="4042"/>
                              </a:moveTo>
                              <a:cubicBezTo>
                                <a:pt x="11167" y="4042"/>
                                <a:pt x="11135" y="4074"/>
                                <a:pt x="11135" y="4113"/>
                              </a:cubicBezTo>
                              <a:cubicBezTo>
                                <a:pt x="11135" y="4153"/>
                                <a:pt x="11167" y="4185"/>
                                <a:pt x="11206" y="4185"/>
                              </a:cubicBezTo>
                              <a:cubicBezTo>
                                <a:pt x="11245" y="4185"/>
                                <a:pt x="11277" y="4153"/>
                                <a:pt x="11277" y="4113"/>
                              </a:cubicBezTo>
                              <a:cubicBezTo>
                                <a:pt x="11277" y="4074"/>
                                <a:pt x="11245" y="4042"/>
                                <a:pt x="11206" y="4042"/>
                              </a:cubicBezTo>
                              <a:close/>
                              <a:moveTo>
                                <a:pt x="11206" y="1253"/>
                              </a:moveTo>
                              <a:cubicBezTo>
                                <a:pt x="11167" y="1253"/>
                                <a:pt x="11135" y="1285"/>
                                <a:pt x="11135" y="1324"/>
                              </a:cubicBezTo>
                              <a:cubicBezTo>
                                <a:pt x="11135" y="1363"/>
                                <a:pt x="11167" y="1395"/>
                                <a:pt x="11206" y="1395"/>
                              </a:cubicBezTo>
                              <a:cubicBezTo>
                                <a:pt x="11245" y="1395"/>
                                <a:pt x="11277" y="1363"/>
                                <a:pt x="11277" y="1324"/>
                              </a:cubicBezTo>
                              <a:cubicBezTo>
                                <a:pt x="11277" y="1285"/>
                                <a:pt x="11245" y="1253"/>
                                <a:pt x="11206" y="1253"/>
                              </a:cubicBezTo>
                              <a:close/>
                              <a:moveTo>
                                <a:pt x="11206" y="1506"/>
                              </a:moveTo>
                              <a:cubicBezTo>
                                <a:pt x="11167" y="1506"/>
                                <a:pt x="11135" y="1538"/>
                                <a:pt x="11135" y="1578"/>
                              </a:cubicBezTo>
                              <a:cubicBezTo>
                                <a:pt x="11135" y="1617"/>
                                <a:pt x="11167" y="1649"/>
                                <a:pt x="11206" y="1649"/>
                              </a:cubicBezTo>
                              <a:cubicBezTo>
                                <a:pt x="11245" y="1649"/>
                                <a:pt x="11277" y="1617"/>
                                <a:pt x="11277" y="1578"/>
                              </a:cubicBezTo>
                              <a:cubicBezTo>
                                <a:pt x="11277" y="1538"/>
                                <a:pt x="11245" y="1506"/>
                                <a:pt x="11206" y="1506"/>
                              </a:cubicBezTo>
                              <a:close/>
                              <a:moveTo>
                                <a:pt x="11206" y="2267"/>
                              </a:moveTo>
                              <a:cubicBezTo>
                                <a:pt x="11167" y="2267"/>
                                <a:pt x="11135" y="2299"/>
                                <a:pt x="11135" y="2338"/>
                              </a:cubicBezTo>
                              <a:cubicBezTo>
                                <a:pt x="11135" y="2378"/>
                                <a:pt x="11167" y="2409"/>
                                <a:pt x="11206" y="2409"/>
                              </a:cubicBezTo>
                              <a:cubicBezTo>
                                <a:pt x="11245" y="2409"/>
                                <a:pt x="11277" y="2378"/>
                                <a:pt x="11277" y="2338"/>
                              </a:cubicBezTo>
                              <a:cubicBezTo>
                                <a:pt x="11277" y="2299"/>
                                <a:pt x="11245" y="2267"/>
                                <a:pt x="11206" y="2267"/>
                              </a:cubicBezTo>
                              <a:close/>
                              <a:moveTo>
                                <a:pt x="11206" y="2521"/>
                              </a:moveTo>
                              <a:cubicBezTo>
                                <a:pt x="11167" y="2521"/>
                                <a:pt x="11135" y="2553"/>
                                <a:pt x="11135" y="2592"/>
                              </a:cubicBezTo>
                              <a:cubicBezTo>
                                <a:pt x="11135" y="2631"/>
                                <a:pt x="11167" y="2663"/>
                                <a:pt x="11206" y="2663"/>
                              </a:cubicBezTo>
                              <a:cubicBezTo>
                                <a:pt x="11245" y="2663"/>
                                <a:pt x="11277" y="2631"/>
                                <a:pt x="11277" y="2592"/>
                              </a:cubicBezTo>
                              <a:cubicBezTo>
                                <a:pt x="11277" y="2553"/>
                                <a:pt x="11245" y="2521"/>
                                <a:pt x="11206" y="2521"/>
                              </a:cubicBezTo>
                              <a:close/>
                              <a:moveTo>
                                <a:pt x="11206" y="3282"/>
                              </a:moveTo>
                              <a:cubicBezTo>
                                <a:pt x="11167" y="3282"/>
                                <a:pt x="11135" y="3314"/>
                                <a:pt x="11135" y="3353"/>
                              </a:cubicBezTo>
                              <a:cubicBezTo>
                                <a:pt x="11135" y="3392"/>
                                <a:pt x="11167" y="3424"/>
                                <a:pt x="11206" y="3424"/>
                              </a:cubicBezTo>
                              <a:cubicBezTo>
                                <a:pt x="11245" y="3424"/>
                                <a:pt x="11277" y="3392"/>
                                <a:pt x="11277" y="3353"/>
                              </a:cubicBezTo>
                              <a:cubicBezTo>
                                <a:pt x="11277" y="3314"/>
                                <a:pt x="11245" y="3282"/>
                                <a:pt x="11206" y="3282"/>
                              </a:cubicBezTo>
                              <a:close/>
                              <a:moveTo>
                                <a:pt x="11206" y="2775"/>
                              </a:moveTo>
                              <a:cubicBezTo>
                                <a:pt x="11167" y="2775"/>
                                <a:pt x="11135" y="2806"/>
                                <a:pt x="11135" y="2846"/>
                              </a:cubicBezTo>
                              <a:cubicBezTo>
                                <a:pt x="11135" y="2885"/>
                                <a:pt x="11167" y="2917"/>
                                <a:pt x="11206" y="2917"/>
                              </a:cubicBezTo>
                              <a:cubicBezTo>
                                <a:pt x="11245" y="2917"/>
                                <a:pt x="11277" y="2885"/>
                                <a:pt x="11277" y="2846"/>
                              </a:cubicBezTo>
                              <a:cubicBezTo>
                                <a:pt x="11277" y="2806"/>
                                <a:pt x="11245" y="2775"/>
                                <a:pt x="11206" y="2775"/>
                              </a:cubicBezTo>
                              <a:close/>
                              <a:moveTo>
                                <a:pt x="11206" y="3028"/>
                              </a:moveTo>
                              <a:cubicBezTo>
                                <a:pt x="11167" y="3028"/>
                                <a:pt x="11135" y="3060"/>
                                <a:pt x="11135" y="3099"/>
                              </a:cubicBezTo>
                              <a:cubicBezTo>
                                <a:pt x="11135" y="3138"/>
                                <a:pt x="11167" y="3170"/>
                                <a:pt x="11206" y="3170"/>
                              </a:cubicBezTo>
                              <a:cubicBezTo>
                                <a:pt x="11245" y="3170"/>
                                <a:pt x="11277" y="3138"/>
                                <a:pt x="11277" y="3099"/>
                              </a:cubicBezTo>
                              <a:cubicBezTo>
                                <a:pt x="11277" y="3060"/>
                                <a:pt x="11245" y="3028"/>
                                <a:pt x="11206" y="3028"/>
                              </a:cubicBezTo>
                              <a:close/>
                              <a:moveTo>
                                <a:pt x="11206" y="5057"/>
                              </a:moveTo>
                              <a:cubicBezTo>
                                <a:pt x="11167" y="5057"/>
                                <a:pt x="11135" y="5089"/>
                                <a:pt x="11135" y="5128"/>
                              </a:cubicBezTo>
                              <a:cubicBezTo>
                                <a:pt x="11135" y="5167"/>
                                <a:pt x="11167" y="5199"/>
                                <a:pt x="11206" y="5199"/>
                              </a:cubicBezTo>
                              <a:cubicBezTo>
                                <a:pt x="11245" y="5199"/>
                                <a:pt x="11277" y="5167"/>
                                <a:pt x="11277" y="5128"/>
                              </a:cubicBezTo>
                              <a:cubicBezTo>
                                <a:pt x="11277" y="5089"/>
                                <a:pt x="11245" y="5057"/>
                                <a:pt x="11206" y="5057"/>
                              </a:cubicBezTo>
                              <a:close/>
                              <a:moveTo>
                                <a:pt x="11206" y="5311"/>
                              </a:moveTo>
                              <a:cubicBezTo>
                                <a:pt x="11167" y="5311"/>
                                <a:pt x="11135" y="5342"/>
                                <a:pt x="11135" y="5382"/>
                              </a:cubicBezTo>
                              <a:cubicBezTo>
                                <a:pt x="11135" y="5421"/>
                                <a:pt x="11167" y="5453"/>
                                <a:pt x="11206" y="5453"/>
                              </a:cubicBezTo>
                              <a:cubicBezTo>
                                <a:pt x="11245" y="5453"/>
                                <a:pt x="11277" y="5421"/>
                                <a:pt x="11277" y="5382"/>
                              </a:cubicBezTo>
                              <a:cubicBezTo>
                                <a:pt x="11277" y="5342"/>
                                <a:pt x="11245" y="5311"/>
                                <a:pt x="11206" y="5311"/>
                              </a:cubicBezTo>
                              <a:close/>
                              <a:moveTo>
                                <a:pt x="11206" y="4550"/>
                              </a:moveTo>
                              <a:cubicBezTo>
                                <a:pt x="11167" y="4550"/>
                                <a:pt x="11135" y="4582"/>
                                <a:pt x="11135" y="4621"/>
                              </a:cubicBezTo>
                              <a:cubicBezTo>
                                <a:pt x="11135" y="4660"/>
                                <a:pt x="11167" y="4692"/>
                                <a:pt x="11206" y="4692"/>
                              </a:cubicBezTo>
                              <a:cubicBezTo>
                                <a:pt x="11245" y="4692"/>
                                <a:pt x="11277" y="4660"/>
                                <a:pt x="11277" y="4621"/>
                              </a:cubicBezTo>
                              <a:cubicBezTo>
                                <a:pt x="11277" y="4582"/>
                                <a:pt x="11245" y="4550"/>
                                <a:pt x="11206" y="4550"/>
                              </a:cubicBezTo>
                              <a:close/>
                              <a:moveTo>
                                <a:pt x="11206" y="4803"/>
                              </a:moveTo>
                              <a:cubicBezTo>
                                <a:pt x="11167" y="4803"/>
                                <a:pt x="11135" y="4835"/>
                                <a:pt x="11135" y="4874"/>
                              </a:cubicBezTo>
                              <a:cubicBezTo>
                                <a:pt x="11135" y="4914"/>
                                <a:pt x="11167" y="4945"/>
                                <a:pt x="11206" y="4945"/>
                              </a:cubicBezTo>
                              <a:cubicBezTo>
                                <a:pt x="11245" y="4945"/>
                                <a:pt x="11277" y="4914"/>
                                <a:pt x="11277" y="4874"/>
                              </a:cubicBezTo>
                              <a:cubicBezTo>
                                <a:pt x="11277" y="4835"/>
                                <a:pt x="11245" y="4803"/>
                                <a:pt x="11206" y="4803"/>
                              </a:cubicBezTo>
                              <a:close/>
                              <a:moveTo>
                                <a:pt x="11206" y="4296"/>
                              </a:moveTo>
                              <a:cubicBezTo>
                                <a:pt x="11167" y="4296"/>
                                <a:pt x="11135" y="4328"/>
                                <a:pt x="11135" y="4367"/>
                              </a:cubicBezTo>
                              <a:cubicBezTo>
                                <a:pt x="11135" y="4406"/>
                                <a:pt x="11167" y="4438"/>
                                <a:pt x="11206" y="4438"/>
                              </a:cubicBezTo>
                              <a:cubicBezTo>
                                <a:pt x="11245" y="4438"/>
                                <a:pt x="11277" y="4406"/>
                                <a:pt x="11277" y="4367"/>
                              </a:cubicBezTo>
                              <a:cubicBezTo>
                                <a:pt x="11277" y="4328"/>
                                <a:pt x="11245" y="4296"/>
                                <a:pt x="11206" y="4296"/>
                              </a:cubicBezTo>
                              <a:close/>
                              <a:moveTo>
                                <a:pt x="8929" y="507"/>
                              </a:moveTo>
                              <a:cubicBezTo>
                                <a:pt x="8890" y="507"/>
                                <a:pt x="8858" y="539"/>
                                <a:pt x="8858" y="578"/>
                              </a:cubicBezTo>
                              <a:cubicBezTo>
                                <a:pt x="8858" y="617"/>
                                <a:pt x="8890" y="649"/>
                                <a:pt x="8929" y="649"/>
                              </a:cubicBezTo>
                              <a:cubicBezTo>
                                <a:pt x="8968" y="649"/>
                                <a:pt x="9000" y="617"/>
                                <a:pt x="9000" y="578"/>
                              </a:cubicBezTo>
                              <a:cubicBezTo>
                                <a:pt x="9000" y="539"/>
                                <a:pt x="8968" y="507"/>
                                <a:pt x="8929" y="507"/>
                              </a:cubicBezTo>
                              <a:close/>
                              <a:moveTo>
                                <a:pt x="8929" y="761"/>
                              </a:moveTo>
                              <a:cubicBezTo>
                                <a:pt x="8890" y="761"/>
                                <a:pt x="8858" y="792"/>
                                <a:pt x="8858" y="832"/>
                              </a:cubicBezTo>
                              <a:cubicBezTo>
                                <a:pt x="8858" y="871"/>
                                <a:pt x="8890" y="903"/>
                                <a:pt x="8929" y="903"/>
                              </a:cubicBezTo>
                              <a:cubicBezTo>
                                <a:pt x="8968" y="903"/>
                                <a:pt x="9000" y="871"/>
                                <a:pt x="9000" y="832"/>
                              </a:cubicBezTo>
                              <a:cubicBezTo>
                                <a:pt x="9000" y="792"/>
                                <a:pt x="8968" y="761"/>
                                <a:pt x="8929" y="761"/>
                              </a:cubicBezTo>
                              <a:close/>
                              <a:moveTo>
                                <a:pt x="8929" y="253"/>
                              </a:moveTo>
                              <a:cubicBezTo>
                                <a:pt x="8890" y="253"/>
                                <a:pt x="8858" y="285"/>
                                <a:pt x="8858" y="324"/>
                              </a:cubicBezTo>
                              <a:cubicBezTo>
                                <a:pt x="8858" y="364"/>
                                <a:pt x="8890" y="395"/>
                                <a:pt x="8929" y="395"/>
                              </a:cubicBezTo>
                              <a:cubicBezTo>
                                <a:pt x="8968" y="395"/>
                                <a:pt x="9000" y="364"/>
                                <a:pt x="9000" y="324"/>
                              </a:cubicBezTo>
                              <a:cubicBezTo>
                                <a:pt x="9000" y="285"/>
                                <a:pt x="8968" y="253"/>
                                <a:pt x="8929" y="253"/>
                              </a:cubicBezTo>
                              <a:close/>
                              <a:moveTo>
                                <a:pt x="8929" y="1014"/>
                              </a:moveTo>
                              <a:cubicBezTo>
                                <a:pt x="8890" y="1014"/>
                                <a:pt x="8858" y="1046"/>
                                <a:pt x="8858" y="1085"/>
                              </a:cubicBezTo>
                              <a:cubicBezTo>
                                <a:pt x="8858" y="1125"/>
                                <a:pt x="8890" y="1156"/>
                                <a:pt x="8929" y="1156"/>
                              </a:cubicBezTo>
                              <a:cubicBezTo>
                                <a:pt x="8968" y="1156"/>
                                <a:pt x="9000" y="1125"/>
                                <a:pt x="9000" y="1085"/>
                              </a:cubicBezTo>
                              <a:cubicBezTo>
                                <a:pt x="9000" y="1046"/>
                                <a:pt x="8968" y="1014"/>
                                <a:pt x="8929" y="1014"/>
                              </a:cubicBezTo>
                              <a:close/>
                              <a:moveTo>
                                <a:pt x="8929" y="0"/>
                              </a:moveTo>
                              <a:cubicBezTo>
                                <a:pt x="8890" y="0"/>
                                <a:pt x="8858" y="31"/>
                                <a:pt x="8858" y="71"/>
                              </a:cubicBezTo>
                              <a:cubicBezTo>
                                <a:pt x="8858" y="110"/>
                                <a:pt x="8890" y="142"/>
                                <a:pt x="8929" y="142"/>
                              </a:cubicBezTo>
                              <a:cubicBezTo>
                                <a:pt x="8968" y="142"/>
                                <a:pt x="9000" y="110"/>
                                <a:pt x="9000" y="71"/>
                              </a:cubicBezTo>
                              <a:cubicBezTo>
                                <a:pt x="9000" y="31"/>
                                <a:pt x="8968" y="0"/>
                                <a:pt x="8929" y="0"/>
                              </a:cubicBezTo>
                              <a:close/>
                              <a:moveTo>
                                <a:pt x="9183" y="1014"/>
                              </a:moveTo>
                              <a:cubicBezTo>
                                <a:pt x="9144" y="1014"/>
                                <a:pt x="9112" y="1046"/>
                                <a:pt x="9112" y="1085"/>
                              </a:cubicBezTo>
                              <a:cubicBezTo>
                                <a:pt x="9112" y="1124"/>
                                <a:pt x="9144" y="1156"/>
                                <a:pt x="9183" y="1156"/>
                              </a:cubicBezTo>
                              <a:cubicBezTo>
                                <a:pt x="9223" y="1156"/>
                                <a:pt x="9254" y="1124"/>
                                <a:pt x="9254" y="1085"/>
                              </a:cubicBezTo>
                              <a:cubicBezTo>
                                <a:pt x="9254" y="1046"/>
                                <a:pt x="9223" y="1014"/>
                                <a:pt x="9183" y="1014"/>
                              </a:cubicBezTo>
                              <a:close/>
                              <a:moveTo>
                                <a:pt x="9183" y="507"/>
                              </a:moveTo>
                              <a:cubicBezTo>
                                <a:pt x="9144" y="507"/>
                                <a:pt x="9112" y="539"/>
                                <a:pt x="9112" y="578"/>
                              </a:cubicBezTo>
                              <a:cubicBezTo>
                                <a:pt x="9112" y="617"/>
                                <a:pt x="9144" y="649"/>
                                <a:pt x="9183" y="649"/>
                              </a:cubicBezTo>
                              <a:cubicBezTo>
                                <a:pt x="9223" y="649"/>
                                <a:pt x="9254" y="617"/>
                                <a:pt x="9254" y="578"/>
                              </a:cubicBezTo>
                              <a:cubicBezTo>
                                <a:pt x="9254" y="539"/>
                                <a:pt x="9223" y="507"/>
                                <a:pt x="9183" y="507"/>
                              </a:cubicBezTo>
                              <a:close/>
                              <a:moveTo>
                                <a:pt x="9183" y="761"/>
                              </a:moveTo>
                              <a:cubicBezTo>
                                <a:pt x="9144" y="761"/>
                                <a:pt x="9112" y="792"/>
                                <a:pt x="9112" y="832"/>
                              </a:cubicBezTo>
                              <a:cubicBezTo>
                                <a:pt x="9112" y="871"/>
                                <a:pt x="9144" y="903"/>
                                <a:pt x="9183" y="903"/>
                              </a:cubicBezTo>
                              <a:cubicBezTo>
                                <a:pt x="9223" y="903"/>
                                <a:pt x="9254" y="871"/>
                                <a:pt x="9254" y="832"/>
                              </a:cubicBezTo>
                              <a:cubicBezTo>
                                <a:pt x="9254" y="792"/>
                                <a:pt x="9223" y="761"/>
                                <a:pt x="9183" y="761"/>
                              </a:cubicBezTo>
                              <a:close/>
                              <a:moveTo>
                                <a:pt x="9183" y="0"/>
                              </a:moveTo>
                              <a:cubicBezTo>
                                <a:pt x="9144" y="0"/>
                                <a:pt x="9112" y="31"/>
                                <a:pt x="9112" y="71"/>
                              </a:cubicBezTo>
                              <a:cubicBezTo>
                                <a:pt x="9112" y="110"/>
                                <a:pt x="9144" y="142"/>
                                <a:pt x="9183" y="142"/>
                              </a:cubicBezTo>
                              <a:cubicBezTo>
                                <a:pt x="9223" y="142"/>
                                <a:pt x="9254" y="110"/>
                                <a:pt x="9254" y="71"/>
                              </a:cubicBezTo>
                              <a:cubicBezTo>
                                <a:pt x="9254" y="31"/>
                                <a:pt x="9223" y="0"/>
                                <a:pt x="9183" y="0"/>
                              </a:cubicBezTo>
                              <a:close/>
                              <a:moveTo>
                                <a:pt x="9183" y="253"/>
                              </a:moveTo>
                              <a:cubicBezTo>
                                <a:pt x="9144" y="253"/>
                                <a:pt x="9112" y="285"/>
                                <a:pt x="9112" y="324"/>
                              </a:cubicBezTo>
                              <a:cubicBezTo>
                                <a:pt x="9112" y="364"/>
                                <a:pt x="9144" y="395"/>
                                <a:pt x="9183" y="395"/>
                              </a:cubicBezTo>
                              <a:cubicBezTo>
                                <a:pt x="9223" y="395"/>
                                <a:pt x="9254" y="364"/>
                                <a:pt x="9254" y="324"/>
                              </a:cubicBezTo>
                              <a:cubicBezTo>
                                <a:pt x="9254" y="285"/>
                                <a:pt x="9223" y="253"/>
                                <a:pt x="9183" y="253"/>
                              </a:cubicBezTo>
                              <a:close/>
                              <a:moveTo>
                                <a:pt x="9438" y="1014"/>
                              </a:moveTo>
                              <a:cubicBezTo>
                                <a:pt x="9399" y="1014"/>
                                <a:pt x="9367" y="1046"/>
                                <a:pt x="9367" y="1085"/>
                              </a:cubicBezTo>
                              <a:cubicBezTo>
                                <a:pt x="9367" y="1124"/>
                                <a:pt x="9399" y="1156"/>
                                <a:pt x="9438" y="1156"/>
                              </a:cubicBezTo>
                              <a:cubicBezTo>
                                <a:pt x="9477" y="1156"/>
                                <a:pt x="9509" y="1124"/>
                                <a:pt x="9509" y="1085"/>
                              </a:cubicBezTo>
                              <a:cubicBezTo>
                                <a:pt x="9509" y="1046"/>
                                <a:pt x="9477" y="1014"/>
                                <a:pt x="9438" y="1014"/>
                              </a:cubicBezTo>
                              <a:close/>
                              <a:moveTo>
                                <a:pt x="9438" y="0"/>
                              </a:moveTo>
                              <a:cubicBezTo>
                                <a:pt x="9399" y="0"/>
                                <a:pt x="9367" y="31"/>
                                <a:pt x="9367" y="71"/>
                              </a:cubicBezTo>
                              <a:cubicBezTo>
                                <a:pt x="9367" y="110"/>
                                <a:pt x="9399" y="142"/>
                                <a:pt x="9438" y="142"/>
                              </a:cubicBezTo>
                              <a:cubicBezTo>
                                <a:pt x="9477" y="142"/>
                                <a:pt x="9509" y="110"/>
                                <a:pt x="9509" y="71"/>
                              </a:cubicBezTo>
                              <a:cubicBezTo>
                                <a:pt x="9509" y="31"/>
                                <a:pt x="9477" y="0"/>
                                <a:pt x="9438" y="0"/>
                              </a:cubicBezTo>
                              <a:close/>
                              <a:moveTo>
                                <a:pt x="9438" y="761"/>
                              </a:moveTo>
                              <a:cubicBezTo>
                                <a:pt x="9399" y="761"/>
                                <a:pt x="9367" y="792"/>
                                <a:pt x="9367" y="832"/>
                              </a:cubicBezTo>
                              <a:cubicBezTo>
                                <a:pt x="9367" y="871"/>
                                <a:pt x="9399" y="902"/>
                                <a:pt x="9438" y="902"/>
                              </a:cubicBezTo>
                              <a:cubicBezTo>
                                <a:pt x="9477" y="902"/>
                                <a:pt x="9509" y="871"/>
                                <a:pt x="9509" y="832"/>
                              </a:cubicBezTo>
                              <a:cubicBezTo>
                                <a:pt x="9509" y="792"/>
                                <a:pt x="9477" y="761"/>
                                <a:pt x="9438" y="761"/>
                              </a:cubicBezTo>
                              <a:close/>
                              <a:moveTo>
                                <a:pt x="9438" y="507"/>
                              </a:moveTo>
                              <a:cubicBezTo>
                                <a:pt x="9399" y="507"/>
                                <a:pt x="9367" y="539"/>
                                <a:pt x="9367" y="578"/>
                              </a:cubicBezTo>
                              <a:cubicBezTo>
                                <a:pt x="9367" y="617"/>
                                <a:pt x="9399" y="649"/>
                                <a:pt x="9438" y="649"/>
                              </a:cubicBezTo>
                              <a:cubicBezTo>
                                <a:pt x="9477" y="649"/>
                                <a:pt x="9509" y="617"/>
                                <a:pt x="9509" y="578"/>
                              </a:cubicBezTo>
                              <a:cubicBezTo>
                                <a:pt x="9509" y="539"/>
                                <a:pt x="9477" y="507"/>
                                <a:pt x="9438" y="507"/>
                              </a:cubicBezTo>
                              <a:close/>
                              <a:moveTo>
                                <a:pt x="9438" y="253"/>
                              </a:moveTo>
                              <a:cubicBezTo>
                                <a:pt x="9399" y="253"/>
                                <a:pt x="9367" y="285"/>
                                <a:pt x="9367" y="324"/>
                              </a:cubicBezTo>
                              <a:cubicBezTo>
                                <a:pt x="9367" y="364"/>
                                <a:pt x="9399" y="395"/>
                                <a:pt x="9438" y="395"/>
                              </a:cubicBezTo>
                              <a:cubicBezTo>
                                <a:pt x="9477" y="395"/>
                                <a:pt x="9509" y="364"/>
                                <a:pt x="9509" y="324"/>
                              </a:cubicBezTo>
                              <a:cubicBezTo>
                                <a:pt x="9509" y="285"/>
                                <a:pt x="9477" y="253"/>
                                <a:pt x="9438" y="253"/>
                              </a:cubicBezTo>
                              <a:close/>
                              <a:moveTo>
                                <a:pt x="9693" y="507"/>
                              </a:moveTo>
                              <a:cubicBezTo>
                                <a:pt x="9653" y="507"/>
                                <a:pt x="9622" y="539"/>
                                <a:pt x="9622" y="578"/>
                              </a:cubicBezTo>
                              <a:cubicBezTo>
                                <a:pt x="9622" y="617"/>
                                <a:pt x="9653" y="649"/>
                                <a:pt x="9693" y="649"/>
                              </a:cubicBezTo>
                              <a:cubicBezTo>
                                <a:pt x="9732" y="649"/>
                                <a:pt x="9764" y="617"/>
                                <a:pt x="9764" y="578"/>
                              </a:cubicBezTo>
                              <a:cubicBezTo>
                                <a:pt x="9764" y="539"/>
                                <a:pt x="9732" y="507"/>
                                <a:pt x="9693" y="507"/>
                              </a:cubicBezTo>
                              <a:close/>
                              <a:moveTo>
                                <a:pt x="9693" y="761"/>
                              </a:moveTo>
                              <a:cubicBezTo>
                                <a:pt x="9653" y="761"/>
                                <a:pt x="9622" y="792"/>
                                <a:pt x="9622" y="832"/>
                              </a:cubicBezTo>
                              <a:cubicBezTo>
                                <a:pt x="9622" y="871"/>
                                <a:pt x="9653" y="903"/>
                                <a:pt x="9693" y="903"/>
                              </a:cubicBezTo>
                              <a:cubicBezTo>
                                <a:pt x="9732" y="903"/>
                                <a:pt x="9764" y="871"/>
                                <a:pt x="9764" y="832"/>
                              </a:cubicBezTo>
                              <a:cubicBezTo>
                                <a:pt x="9764" y="792"/>
                                <a:pt x="9732" y="761"/>
                                <a:pt x="9693" y="761"/>
                              </a:cubicBezTo>
                              <a:close/>
                              <a:moveTo>
                                <a:pt x="9693" y="253"/>
                              </a:moveTo>
                              <a:cubicBezTo>
                                <a:pt x="9653" y="253"/>
                                <a:pt x="9622" y="285"/>
                                <a:pt x="9622" y="324"/>
                              </a:cubicBezTo>
                              <a:cubicBezTo>
                                <a:pt x="9622" y="364"/>
                                <a:pt x="9653" y="395"/>
                                <a:pt x="9693" y="395"/>
                              </a:cubicBezTo>
                              <a:cubicBezTo>
                                <a:pt x="9732" y="395"/>
                                <a:pt x="9764" y="364"/>
                                <a:pt x="9764" y="324"/>
                              </a:cubicBezTo>
                              <a:cubicBezTo>
                                <a:pt x="9764" y="285"/>
                                <a:pt x="9732" y="253"/>
                                <a:pt x="9693" y="253"/>
                              </a:cubicBezTo>
                              <a:close/>
                              <a:moveTo>
                                <a:pt x="9693" y="0"/>
                              </a:moveTo>
                              <a:cubicBezTo>
                                <a:pt x="9653" y="0"/>
                                <a:pt x="9622" y="31"/>
                                <a:pt x="9622" y="71"/>
                              </a:cubicBezTo>
                              <a:cubicBezTo>
                                <a:pt x="9622" y="110"/>
                                <a:pt x="9653" y="142"/>
                                <a:pt x="9693" y="142"/>
                              </a:cubicBezTo>
                              <a:cubicBezTo>
                                <a:pt x="9732" y="142"/>
                                <a:pt x="9764" y="110"/>
                                <a:pt x="9764" y="71"/>
                              </a:cubicBezTo>
                              <a:cubicBezTo>
                                <a:pt x="9764" y="31"/>
                                <a:pt x="9732" y="0"/>
                                <a:pt x="9693" y="0"/>
                              </a:cubicBezTo>
                              <a:close/>
                              <a:moveTo>
                                <a:pt x="9693" y="1014"/>
                              </a:moveTo>
                              <a:cubicBezTo>
                                <a:pt x="9653" y="1014"/>
                                <a:pt x="9622" y="1046"/>
                                <a:pt x="9622" y="1085"/>
                              </a:cubicBezTo>
                              <a:cubicBezTo>
                                <a:pt x="9622" y="1124"/>
                                <a:pt x="9653" y="1156"/>
                                <a:pt x="9693" y="1156"/>
                              </a:cubicBezTo>
                              <a:cubicBezTo>
                                <a:pt x="9732" y="1156"/>
                                <a:pt x="9764" y="1124"/>
                                <a:pt x="9764" y="1085"/>
                              </a:cubicBezTo>
                              <a:cubicBezTo>
                                <a:pt x="9764" y="1046"/>
                                <a:pt x="9732" y="1014"/>
                                <a:pt x="9693" y="1014"/>
                              </a:cubicBezTo>
                              <a:close/>
                              <a:moveTo>
                                <a:pt x="9933" y="761"/>
                              </a:moveTo>
                              <a:cubicBezTo>
                                <a:pt x="9894" y="761"/>
                                <a:pt x="9862" y="792"/>
                                <a:pt x="9862" y="832"/>
                              </a:cubicBezTo>
                              <a:cubicBezTo>
                                <a:pt x="9862" y="871"/>
                                <a:pt x="9894" y="903"/>
                                <a:pt x="9933" y="903"/>
                              </a:cubicBezTo>
                              <a:cubicBezTo>
                                <a:pt x="9972" y="903"/>
                                <a:pt x="10004" y="871"/>
                                <a:pt x="10004" y="832"/>
                              </a:cubicBezTo>
                              <a:cubicBezTo>
                                <a:pt x="10004" y="792"/>
                                <a:pt x="9972" y="761"/>
                                <a:pt x="9933" y="761"/>
                              </a:cubicBezTo>
                              <a:close/>
                              <a:moveTo>
                                <a:pt x="9933" y="507"/>
                              </a:moveTo>
                              <a:cubicBezTo>
                                <a:pt x="9894" y="507"/>
                                <a:pt x="9862" y="539"/>
                                <a:pt x="9862" y="578"/>
                              </a:cubicBezTo>
                              <a:cubicBezTo>
                                <a:pt x="9862" y="617"/>
                                <a:pt x="9894" y="649"/>
                                <a:pt x="9933" y="649"/>
                              </a:cubicBezTo>
                              <a:cubicBezTo>
                                <a:pt x="9972" y="649"/>
                                <a:pt x="10004" y="617"/>
                                <a:pt x="10004" y="578"/>
                              </a:cubicBezTo>
                              <a:cubicBezTo>
                                <a:pt x="10004" y="539"/>
                                <a:pt x="9972" y="507"/>
                                <a:pt x="9933" y="507"/>
                              </a:cubicBezTo>
                              <a:close/>
                              <a:moveTo>
                                <a:pt x="9933" y="1014"/>
                              </a:moveTo>
                              <a:cubicBezTo>
                                <a:pt x="9894" y="1014"/>
                                <a:pt x="9862" y="1046"/>
                                <a:pt x="9862" y="1085"/>
                              </a:cubicBezTo>
                              <a:cubicBezTo>
                                <a:pt x="9862" y="1124"/>
                                <a:pt x="9894" y="1156"/>
                                <a:pt x="9933" y="1156"/>
                              </a:cubicBezTo>
                              <a:cubicBezTo>
                                <a:pt x="9972" y="1156"/>
                                <a:pt x="10004" y="1124"/>
                                <a:pt x="10004" y="1085"/>
                              </a:cubicBezTo>
                              <a:cubicBezTo>
                                <a:pt x="10004" y="1046"/>
                                <a:pt x="9972" y="1014"/>
                                <a:pt x="9933" y="1014"/>
                              </a:cubicBezTo>
                              <a:close/>
                              <a:moveTo>
                                <a:pt x="9933" y="0"/>
                              </a:moveTo>
                              <a:cubicBezTo>
                                <a:pt x="9894" y="0"/>
                                <a:pt x="9862" y="31"/>
                                <a:pt x="9862" y="71"/>
                              </a:cubicBezTo>
                              <a:cubicBezTo>
                                <a:pt x="9862" y="110"/>
                                <a:pt x="9894" y="142"/>
                                <a:pt x="9933" y="142"/>
                              </a:cubicBezTo>
                              <a:cubicBezTo>
                                <a:pt x="9972" y="142"/>
                                <a:pt x="10004" y="110"/>
                                <a:pt x="10004" y="71"/>
                              </a:cubicBezTo>
                              <a:cubicBezTo>
                                <a:pt x="10004" y="31"/>
                                <a:pt x="9972" y="0"/>
                                <a:pt x="9933" y="0"/>
                              </a:cubicBezTo>
                              <a:close/>
                              <a:moveTo>
                                <a:pt x="9933" y="253"/>
                              </a:moveTo>
                              <a:cubicBezTo>
                                <a:pt x="9894" y="253"/>
                                <a:pt x="9862" y="285"/>
                                <a:pt x="9862" y="324"/>
                              </a:cubicBezTo>
                              <a:cubicBezTo>
                                <a:pt x="9862" y="364"/>
                                <a:pt x="9894" y="395"/>
                                <a:pt x="9933" y="395"/>
                              </a:cubicBezTo>
                              <a:cubicBezTo>
                                <a:pt x="9972" y="395"/>
                                <a:pt x="10004" y="364"/>
                                <a:pt x="10004" y="324"/>
                              </a:cubicBezTo>
                              <a:cubicBezTo>
                                <a:pt x="10004" y="285"/>
                                <a:pt x="9972" y="253"/>
                                <a:pt x="9933" y="253"/>
                              </a:cubicBezTo>
                              <a:close/>
                              <a:moveTo>
                                <a:pt x="10188" y="0"/>
                              </a:moveTo>
                              <a:cubicBezTo>
                                <a:pt x="10148" y="0"/>
                                <a:pt x="10117" y="31"/>
                                <a:pt x="10117" y="71"/>
                              </a:cubicBezTo>
                              <a:cubicBezTo>
                                <a:pt x="10117" y="110"/>
                                <a:pt x="10148" y="142"/>
                                <a:pt x="10188" y="142"/>
                              </a:cubicBezTo>
                              <a:cubicBezTo>
                                <a:pt x="10227" y="142"/>
                                <a:pt x="10259" y="110"/>
                                <a:pt x="10259" y="71"/>
                              </a:cubicBezTo>
                              <a:cubicBezTo>
                                <a:pt x="10259" y="31"/>
                                <a:pt x="10227" y="0"/>
                                <a:pt x="10188" y="0"/>
                              </a:cubicBezTo>
                              <a:close/>
                              <a:moveTo>
                                <a:pt x="10188" y="761"/>
                              </a:moveTo>
                              <a:cubicBezTo>
                                <a:pt x="10148" y="761"/>
                                <a:pt x="10117" y="792"/>
                                <a:pt x="10117" y="831"/>
                              </a:cubicBezTo>
                              <a:cubicBezTo>
                                <a:pt x="10117" y="871"/>
                                <a:pt x="10148" y="903"/>
                                <a:pt x="10188" y="903"/>
                              </a:cubicBezTo>
                              <a:cubicBezTo>
                                <a:pt x="10227" y="903"/>
                                <a:pt x="10259" y="871"/>
                                <a:pt x="10259" y="831"/>
                              </a:cubicBezTo>
                              <a:cubicBezTo>
                                <a:pt x="10259" y="792"/>
                                <a:pt x="10227" y="761"/>
                                <a:pt x="10188" y="761"/>
                              </a:cubicBezTo>
                              <a:close/>
                              <a:moveTo>
                                <a:pt x="10188" y="253"/>
                              </a:moveTo>
                              <a:cubicBezTo>
                                <a:pt x="10148" y="253"/>
                                <a:pt x="10117" y="285"/>
                                <a:pt x="10117" y="324"/>
                              </a:cubicBezTo>
                              <a:cubicBezTo>
                                <a:pt x="10117" y="364"/>
                                <a:pt x="10148" y="395"/>
                                <a:pt x="10188" y="395"/>
                              </a:cubicBezTo>
                              <a:cubicBezTo>
                                <a:pt x="10227" y="395"/>
                                <a:pt x="10259" y="364"/>
                                <a:pt x="10259" y="324"/>
                              </a:cubicBezTo>
                              <a:cubicBezTo>
                                <a:pt x="10259" y="285"/>
                                <a:pt x="10227" y="253"/>
                                <a:pt x="10188" y="253"/>
                              </a:cubicBezTo>
                              <a:close/>
                              <a:moveTo>
                                <a:pt x="10188" y="1014"/>
                              </a:moveTo>
                              <a:cubicBezTo>
                                <a:pt x="10148" y="1014"/>
                                <a:pt x="10117" y="1046"/>
                                <a:pt x="10117" y="1085"/>
                              </a:cubicBezTo>
                              <a:cubicBezTo>
                                <a:pt x="10117" y="1124"/>
                                <a:pt x="10148" y="1156"/>
                                <a:pt x="10188" y="1156"/>
                              </a:cubicBezTo>
                              <a:cubicBezTo>
                                <a:pt x="10227" y="1156"/>
                                <a:pt x="10259" y="1124"/>
                                <a:pt x="10259" y="1085"/>
                              </a:cubicBezTo>
                              <a:cubicBezTo>
                                <a:pt x="10259" y="1046"/>
                                <a:pt x="10227" y="1014"/>
                                <a:pt x="10188" y="1014"/>
                              </a:cubicBezTo>
                              <a:close/>
                              <a:moveTo>
                                <a:pt x="10188" y="507"/>
                              </a:moveTo>
                              <a:cubicBezTo>
                                <a:pt x="10148" y="507"/>
                                <a:pt x="10117" y="539"/>
                                <a:pt x="10117" y="578"/>
                              </a:cubicBezTo>
                              <a:cubicBezTo>
                                <a:pt x="10117" y="617"/>
                                <a:pt x="10148" y="649"/>
                                <a:pt x="10188" y="649"/>
                              </a:cubicBezTo>
                              <a:cubicBezTo>
                                <a:pt x="10227" y="649"/>
                                <a:pt x="10259" y="617"/>
                                <a:pt x="10259" y="578"/>
                              </a:cubicBezTo>
                              <a:cubicBezTo>
                                <a:pt x="10259" y="539"/>
                                <a:pt x="10227" y="507"/>
                                <a:pt x="10188" y="507"/>
                              </a:cubicBezTo>
                              <a:close/>
                              <a:moveTo>
                                <a:pt x="10442" y="761"/>
                              </a:moveTo>
                              <a:cubicBezTo>
                                <a:pt x="10403" y="761"/>
                                <a:pt x="10371" y="792"/>
                                <a:pt x="10371" y="832"/>
                              </a:cubicBezTo>
                              <a:cubicBezTo>
                                <a:pt x="10371" y="871"/>
                                <a:pt x="10403" y="903"/>
                                <a:pt x="10442" y="903"/>
                              </a:cubicBezTo>
                              <a:cubicBezTo>
                                <a:pt x="10481" y="903"/>
                                <a:pt x="10513" y="871"/>
                                <a:pt x="10513" y="832"/>
                              </a:cubicBezTo>
                              <a:cubicBezTo>
                                <a:pt x="10513" y="792"/>
                                <a:pt x="10481" y="761"/>
                                <a:pt x="10442" y="761"/>
                              </a:cubicBezTo>
                              <a:close/>
                              <a:moveTo>
                                <a:pt x="10442" y="507"/>
                              </a:moveTo>
                              <a:cubicBezTo>
                                <a:pt x="10403" y="507"/>
                                <a:pt x="10371" y="539"/>
                                <a:pt x="10371" y="578"/>
                              </a:cubicBezTo>
                              <a:cubicBezTo>
                                <a:pt x="10371" y="617"/>
                                <a:pt x="10403" y="649"/>
                                <a:pt x="10442" y="649"/>
                              </a:cubicBezTo>
                              <a:cubicBezTo>
                                <a:pt x="10481" y="649"/>
                                <a:pt x="10513" y="617"/>
                                <a:pt x="10513" y="578"/>
                              </a:cubicBezTo>
                              <a:cubicBezTo>
                                <a:pt x="10513" y="539"/>
                                <a:pt x="10481" y="507"/>
                                <a:pt x="10442" y="507"/>
                              </a:cubicBezTo>
                              <a:close/>
                              <a:moveTo>
                                <a:pt x="10442" y="253"/>
                              </a:moveTo>
                              <a:cubicBezTo>
                                <a:pt x="10403" y="253"/>
                                <a:pt x="10371" y="285"/>
                                <a:pt x="10371" y="324"/>
                              </a:cubicBezTo>
                              <a:cubicBezTo>
                                <a:pt x="10371" y="364"/>
                                <a:pt x="10403" y="395"/>
                                <a:pt x="10442" y="395"/>
                              </a:cubicBezTo>
                              <a:cubicBezTo>
                                <a:pt x="10481" y="395"/>
                                <a:pt x="10513" y="364"/>
                                <a:pt x="10513" y="324"/>
                              </a:cubicBezTo>
                              <a:cubicBezTo>
                                <a:pt x="10513" y="285"/>
                                <a:pt x="10481" y="253"/>
                                <a:pt x="10442" y="253"/>
                              </a:cubicBezTo>
                              <a:close/>
                              <a:moveTo>
                                <a:pt x="10442" y="0"/>
                              </a:moveTo>
                              <a:cubicBezTo>
                                <a:pt x="10403" y="0"/>
                                <a:pt x="10371" y="31"/>
                                <a:pt x="10371" y="71"/>
                              </a:cubicBezTo>
                              <a:cubicBezTo>
                                <a:pt x="10371" y="110"/>
                                <a:pt x="10403" y="142"/>
                                <a:pt x="10442" y="142"/>
                              </a:cubicBezTo>
                              <a:cubicBezTo>
                                <a:pt x="10481" y="142"/>
                                <a:pt x="10513" y="110"/>
                                <a:pt x="10513" y="71"/>
                              </a:cubicBezTo>
                              <a:cubicBezTo>
                                <a:pt x="10513" y="31"/>
                                <a:pt x="10481" y="0"/>
                                <a:pt x="10442" y="0"/>
                              </a:cubicBezTo>
                              <a:close/>
                              <a:moveTo>
                                <a:pt x="10442" y="1014"/>
                              </a:moveTo>
                              <a:cubicBezTo>
                                <a:pt x="10403" y="1014"/>
                                <a:pt x="10371" y="1046"/>
                                <a:pt x="10371" y="1085"/>
                              </a:cubicBezTo>
                              <a:cubicBezTo>
                                <a:pt x="10371" y="1124"/>
                                <a:pt x="10403" y="1156"/>
                                <a:pt x="10442" y="1156"/>
                              </a:cubicBezTo>
                              <a:cubicBezTo>
                                <a:pt x="10481" y="1156"/>
                                <a:pt x="10513" y="1124"/>
                                <a:pt x="10513" y="1085"/>
                              </a:cubicBezTo>
                              <a:cubicBezTo>
                                <a:pt x="10513" y="1046"/>
                                <a:pt x="10481" y="1014"/>
                                <a:pt x="10442" y="1014"/>
                              </a:cubicBezTo>
                              <a:close/>
                              <a:moveTo>
                                <a:pt x="10697" y="0"/>
                              </a:moveTo>
                              <a:cubicBezTo>
                                <a:pt x="10658" y="0"/>
                                <a:pt x="10626" y="31"/>
                                <a:pt x="10626" y="71"/>
                              </a:cubicBezTo>
                              <a:cubicBezTo>
                                <a:pt x="10626" y="110"/>
                                <a:pt x="10658" y="142"/>
                                <a:pt x="10697" y="142"/>
                              </a:cubicBezTo>
                              <a:cubicBezTo>
                                <a:pt x="10736" y="142"/>
                                <a:pt x="10768" y="110"/>
                                <a:pt x="10768" y="71"/>
                              </a:cubicBezTo>
                              <a:cubicBezTo>
                                <a:pt x="10768" y="31"/>
                                <a:pt x="10736" y="0"/>
                                <a:pt x="10697" y="0"/>
                              </a:cubicBezTo>
                              <a:close/>
                              <a:moveTo>
                                <a:pt x="10697" y="1014"/>
                              </a:moveTo>
                              <a:cubicBezTo>
                                <a:pt x="10658" y="1014"/>
                                <a:pt x="10626" y="1046"/>
                                <a:pt x="10626" y="1085"/>
                              </a:cubicBezTo>
                              <a:cubicBezTo>
                                <a:pt x="10626" y="1124"/>
                                <a:pt x="10658" y="1156"/>
                                <a:pt x="10697" y="1156"/>
                              </a:cubicBezTo>
                              <a:cubicBezTo>
                                <a:pt x="10736" y="1156"/>
                                <a:pt x="10768" y="1124"/>
                                <a:pt x="10768" y="1085"/>
                              </a:cubicBezTo>
                              <a:cubicBezTo>
                                <a:pt x="10768" y="1046"/>
                                <a:pt x="10736" y="1014"/>
                                <a:pt x="10697" y="1014"/>
                              </a:cubicBezTo>
                              <a:close/>
                              <a:moveTo>
                                <a:pt x="10697" y="253"/>
                              </a:moveTo>
                              <a:cubicBezTo>
                                <a:pt x="10658" y="253"/>
                                <a:pt x="10626" y="285"/>
                                <a:pt x="10626" y="324"/>
                              </a:cubicBezTo>
                              <a:cubicBezTo>
                                <a:pt x="10626" y="364"/>
                                <a:pt x="10658" y="395"/>
                                <a:pt x="10697" y="395"/>
                              </a:cubicBezTo>
                              <a:cubicBezTo>
                                <a:pt x="10736" y="395"/>
                                <a:pt x="10768" y="364"/>
                                <a:pt x="10768" y="324"/>
                              </a:cubicBezTo>
                              <a:cubicBezTo>
                                <a:pt x="10768" y="285"/>
                                <a:pt x="10736" y="253"/>
                                <a:pt x="10697" y="253"/>
                              </a:cubicBezTo>
                              <a:close/>
                              <a:moveTo>
                                <a:pt x="10697" y="761"/>
                              </a:moveTo>
                              <a:cubicBezTo>
                                <a:pt x="10658" y="761"/>
                                <a:pt x="10626" y="792"/>
                                <a:pt x="10626" y="832"/>
                              </a:cubicBezTo>
                              <a:cubicBezTo>
                                <a:pt x="10626" y="871"/>
                                <a:pt x="10658" y="903"/>
                                <a:pt x="10697" y="903"/>
                              </a:cubicBezTo>
                              <a:cubicBezTo>
                                <a:pt x="10736" y="903"/>
                                <a:pt x="10768" y="871"/>
                                <a:pt x="10768" y="832"/>
                              </a:cubicBezTo>
                              <a:cubicBezTo>
                                <a:pt x="10768" y="792"/>
                                <a:pt x="10736" y="761"/>
                                <a:pt x="10697" y="761"/>
                              </a:cubicBezTo>
                              <a:close/>
                              <a:moveTo>
                                <a:pt x="10697" y="507"/>
                              </a:moveTo>
                              <a:cubicBezTo>
                                <a:pt x="10658" y="507"/>
                                <a:pt x="10626" y="539"/>
                                <a:pt x="10626" y="578"/>
                              </a:cubicBezTo>
                              <a:cubicBezTo>
                                <a:pt x="10626" y="617"/>
                                <a:pt x="10658" y="649"/>
                                <a:pt x="10697" y="649"/>
                              </a:cubicBezTo>
                              <a:cubicBezTo>
                                <a:pt x="10736" y="649"/>
                                <a:pt x="10768" y="617"/>
                                <a:pt x="10768" y="578"/>
                              </a:cubicBezTo>
                              <a:cubicBezTo>
                                <a:pt x="10768" y="539"/>
                                <a:pt x="10736" y="507"/>
                                <a:pt x="10697" y="507"/>
                              </a:cubicBezTo>
                              <a:close/>
                              <a:moveTo>
                                <a:pt x="10951" y="0"/>
                              </a:moveTo>
                              <a:cubicBezTo>
                                <a:pt x="10912" y="0"/>
                                <a:pt x="10880" y="31"/>
                                <a:pt x="10880" y="71"/>
                              </a:cubicBezTo>
                              <a:cubicBezTo>
                                <a:pt x="10880" y="110"/>
                                <a:pt x="10912" y="142"/>
                                <a:pt x="10951" y="142"/>
                              </a:cubicBezTo>
                              <a:cubicBezTo>
                                <a:pt x="10991" y="142"/>
                                <a:pt x="11022" y="110"/>
                                <a:pt x="11022" y="71"/>
                              </a:cubicBezTo>
                              <a:cubicBezTo>
                                <a:pt x="11022" y="31"/>
                                <a:pt x="10991" y="0"/>
                                <a:pt x="10951" y="0"/>
                              </a:cubicBezTo>
                              <a:close/>
                              <a:moveTo>
                                <a:pt x="10951" y="1014"/>
                              </a:moveTo>
                              <a:cubicBezTo>
                                <a:pt x="10912" y="1014"/>
                                <a:pt x="10880" y="1046"/>
                                <a:pt x="10880" y="1085"/>
                              </a:cubicBezTo>
                              <a:cubicBezTo>
                                <a:pt x="10880" y="1124"/>
                                <a:pt x="10912" y="1156"/>
                                <a:pt x="10951" y="1156"/>
                              </a:cubicBezTo>
                              <a:cubicBezTo>
                                <a:pt x="10991" y="1156"/>
                                <a:pt x="11022" y="1124"/>
                                <a:pt x="11022" y="1085"/>
                              </a:cubicBezTo>
                              <a:cubicBezTo>
                                <a:pt x="11022" y="1046"/>
                                <a:pt x="10991" y="1014"/>
                                <a:pt x="10951" y="1014"/>
                              </a:cubicBezTo>
                              <a:close/>
                              <a:moveTo>
                                <a:pt x="10951" y="760"/>
                              </a:moveTo>
                              <a:cubicBezTo>
                                <a:pt x="10912" y="760"/>
                                <a:pt x="10880" y="792"/>
                                <a:pt x="10880" y="832"/>
                              </a:cubicBezTo>
                              <a:cubicBezTo>
                                <a:pt x="10880" y="871"/>
                                <a:pt x="10912" y="903"/>
                                <a:pt x="10951" y="903"/>
                              </a:cubicBezTo>
                              <a:cubicBezTo>
                                <a:pt x="10991" y="903"/>
                                <a:pt x="11022" y="871"/>
                                <a:pt x="11022" y="832"/>
                              </a:cubicBezTo>
                              <a:cubicBezTo>
                                <a:pt x="11022" y="792"/>
                                <a:pt x="10991" y="760"/>
                                <a:pt x="10951" y="760"/>
                              </a:cubicBezTo>
                              <a:close/>
                              <a:moveTo>
                                <a:pt x="10951" y="253"/>
                              </a:moveTo>
                              <a:cubicBezTo>
                                <a:pt x="10912" y="253"/>
                                <a:pt x="10880" y="285"/>
                                <a:pt x="10880" y="324"/>
                              </a:cubicBezTo>
                              <a:cubicBezTo>
                                <a:pt x="10880" y="364"/>
                                <a:pt x="10912" y="395"/>
                                <a:pt x="10951" y="395"/>
                              </a:cubicBezTo>
                              <a:cubicBezTo>
                                <a:pt x="10991" y="395"/>
                                <a:pt x="11022" y="364"/>
                                <a:pt x="11022" y="324"/>
                              </a:cubicBezTo>
                              <a:cubicBezTo>
                                <a:pt x="11022" y="285"/>
                                <a:pt x="10991" y="253"/>
                                <a:pt x="10951" y="253"/>
                              </a:cubicBezTo>
                              <a:close/>
                              <a:moveTo>
                                <a:pt x="10951" y="507"/>
                              </a:moveTo>
                              <a:cubicBezTo>
                                <a:pt x="10912" y="507"/>
                                <a:pt x="10880" y="539"/>
                                <a:pt x="10880" y="578"/>
                              </a:cubicBezTo>
                              <a:cubicBezTo>
                                <a:pt x="10880" y="617"/>
                                <a:pt x="10912" y="649"/>
                                <a:pt x="10951" y="649"/>
                              </a:cubicBezTo>
                              <a:cubicBezTo>
                                <a:pt x="10991" y="649"/>
                                <a:pt x="11022" y="617"/>
                                <a:pt x="11022" y="578"/>
                              </a:cubicBezTo>
                              <a:cubicBezTo>
                                <a:pt x="11022" y="539"/>
                                <a:pt x="10991" y="507"/>
                                <a:pt x="10951" y="507"/>
                              </a:cubicBezTo>
                              <a:close/>
                              <a:moveTo>
                                <a:pt x="11206" y="761"/>
                              </a:moveTo>
                              <a:cubicBezTo>
                                <a:pt x="11167" y="761"/>
                                <a:pt x="11135" y="792"/>
                                <a:pt x="11135" y="832"/>
                              </a:cubicBezTo>
                              <a:cubicBezTo>
                                <a:pt x="11135" y="871"/>
                                <a:pt x="11167" y="903"/>
                                <a:pt x="11206" y="903"/>
                              </a:cubicBezTo>
                              <a:cubicBezTo>
                                <a:pt x="11245" y="903"/>
                                <a:pt x="11277" y="871"/>
                                <a:pt x="11277" y="832"/>
                              </a:cubicBezTo>
                              <a:cubicBezTo>
                                <a:pt x="11277" y="792"/>
                                <a:pt x="11245" y="761"/>
                                <a:pt x="11206" y="761"/>
                              </a:cubicBezTo>
                              <a:close/>
                              <a:moveTo>
                                <a:pt x="11206" y="507"/>
                              </a:moveTo>
                              <a:cubicBezTo>
                                <a:pt x="11167" y="507"/>
                                <a:pt x="11135" y="539"/>
                                <a:pt x="11135" y="578"/>
                              </a:cubicBezTo>
                              <a:cubicBezTo>
                                <a:pt x="11135" y="617"/>
                                <a:pt x="11167" y="649"/>
                                <a:pt x="11206" y="649"/>
                              </a:cubicBezTo>
                              <a:cubicBezTo>
                                <a:pt x="11245" y="649"/>
                                <a:pt x="11277" y="617"/>
                                <a:pt x="11277" y="578"/>
                              </a:cubicBezTo>
                              <a:cubicBezTo>
                                <a:pt x="11277" y="539"/>
                                <a:pt x="11245" y="507"/>
                                <a:pt x="11206" y="507"/>
                              </a:cubicBezTo>
                              <a:close/>
                              <a:moveTo>
                                <a:pt x="11206" y="1014"/>
                              </a:moveTo>
                              <a:cubicBezTo>
                                <a:pt x="11167" y="1014"/>
                                <a:pt x="11135" y="1046"/>
                                <a:pt x="11135" y="1085"/>
                              </a:cubicBezTo>
                              <a:cubicBezTo>
                                <a:pt x="11135" y="1124"/>
                                <a:pt x="11167" y="1156"/>
                                <a:pt x="11206" y="1156"/>
                              </a:cubicBezTo>
                              <a:cubicBezTo>
                                <a:pt x="11245" y="1156"/>
                                <a:pt x="11277" y="1124"/>
                                <a:pt x="11277" y="1085"/>
                              </a:cubicBezTo>
                              <a:cubicBezTo>
                                <a:pt x="11277" y="1046"/>
                                <a:pt x="11245" y="1014"/>
                                <a:pt x="11206" y="1014"/>
                              </a:cubicBezTo>
                              <a:close/>
                              <a:moveTo>
                                <a:pt x="11206" y="253"/>
                              </a:moveTo>
                              <a:cubicBezTo>
                                <a:pt x="11167" y="253"/>
                                <a:pt x="11135" y="285"/>
                                <a:pt x="11135" y="324"/>
                              </a:cubicBezTo>
                              <a:cubicBezTo>
                                <a:pt x="11135" y="364"/>
                                <a:pt x="11167" y="395"/>
                                <a:pt x="11206" y="395"/>
                              </a:cubicBezTo>
                              <a:cubicBezTo>
                                <a:pt x="11245" y="395"/>
                                <a:pt x="11277" y="364"/>
                                <a:pt x="11277" y="324"/>
                              </a:cubicBezTo>
                              <a:cubicBezTo>
                                <a:pt x="11277" y="285"/>
                                <a:pt x="11245" y="253"/>
                                <a:pt x="11206" y="253"/>
                              </a:cubicBezTo>
                              <a:close/>
                              <a:moveTo>
                                <a:pt x="11206" y="142"/>
                              </a:moveTo>
                              <a:cubicBezTo>
                                <a:pt x="11245" y="142"/>
                                <a:pt x="11277" y="110"/>
                                <a:pt x="11277" y="71"/>
                              </a:cubicBezTo>
                              <a:cubicBezTo>
                                <a:pt x="11277" y="31"/>
                                <a:pt x="11245" y="0"/>
                                <a:pt x="11206" y="0"/>
                              </a:cubicBezTo>
                              <a:cubicBezTo>
                                <a:pt x="11167" y="0"/>
                                <a:pt x="11135" y="31"/>
                                <a:pt x="11135" y="71"/>
                              </a:cubicBezTo>
                              <a:cubicBezTo>
                                <a:pt x="11135" y="110"/>
                                <a:pt x="11167" y="142"/>
                                <a:pt x="11206" y="14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A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6"/>
                      <wps:cNvSpPr>
                        <a:spLocks/>
                      </wps:cNvSpPr>
                      <wps:spPr bwMode="auto">
                        <a:xfrm>
                          <a:off x="139065" y="114300"/>
                          <a:ext cx="7542530" cy="4224020"/>
                        </a:xfrm>
                        <a:custGeom>
                          <a:avLst/>
                          <a:gdLst>
                            <a:gd name="T0" fmla="*/ 533 w 23756"/>
                            <a:gd name="T1" fmla="*/ 13128 h 13306"/>
                            <a:gd name="T2" fmla="*/ 0 w 23756"/>
                            <a:gd name="T3" fmla="*/ 0 h 13306"/>
                            <a:gd name="T4" fmla="*/ 8040 w 23756"/>
                            <a:gd name="T5" fmla="*/ 0 h 13306"/>
                            <a:gd name="T6" fmla="*/ 10957 w 23756"/>
                            <a:gd name="T7" fmla="*/ 0 h 13306"/>
                            <a:gd name="T8" fmla="*/ 13340 w 23756"/>
                            <a:gd name="T9" fmla="*/ 0 h 13306"/>
                            <a:gd name="T10" fmla="*/ 13340 w 23756"/>
                            <a:gd name="T11" fmla="*/ 0 h 13306"/>
                            <a:gd name="T12" fmla="*/ 14889 w 23756"/>
                            <a:gd name="T13" fmla="*/ 322 h 13306"/>
                            <a:gd name="T14" fmla="*/ 17387 w 23756"/>
                            <a:gd name="T15" fmla="*/ 3029 h 13306"/>
                            <a:gd name="T16" fmla="*/ 22302 w 23756"/>
                            <a:gd name="T17" fmla="*/ 5102 h 13306"/>
                            <a:gd name="T18" fmla="*/ 21106 w 23756"/>
                            <a:gd name="T19" fmla="*/ 12204 h 13306"/>
                            <a:gd name="T20" fmla="*/ 13550 w 23756"/>
                            <a:gd name="T21" fmla="*/ 13099 h 13306"/>
                            <a:gd name="T22" fmla="*/ 10957 w 23756"/>
                            <a:gd name="T23" fmla="*/ 13099 h 13306"/>
                            <a:gd name="T24" fmla="*/ 10957 w 23756"/>
                            <a:gd name="T25" fmla="*/ 13128 h 13306"/>
                            <a:gd name="T26" fmla="*/ 533 w 23756"/>
                            <a:gd name="T27" fmla="*/ 13128 h 133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3756" h="13306">
                              <a:moveTo>
                                <a:pt x="533" y="13128"/>
                              </a:move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8040" y="0"/>
                                <a:pt x="8040" y="0"/>
                                <a:pt x="8040" y="0"/>
                              </a:cubicBezTo>
                              <a:cubicBezTo>
                                <a:pt x="10957" y="0"/>
                                <a:pt x="10957" y="0"/>
                                <a:pt x="10957" y="0"/>
                              </a:cubicBezTo>
                              <a:cubicBezTo>
                                <a:pt x="13340" y="0"/>
                                <a:pt x="13340" y="0"/>
                                <a:pt x="13340" y="0"/>
                              </a:cubicBezTo>
                              <a:cubicBezTo>
                                <a:pt x="13340" y="0"/>
                                <a:pt x="13340" y="0"/>
                                <a:pt x="13340" y="0"/>
                              </a:cubicBezTo>
                              <a:cubicBezTo>
                                <a:pt x="13856" y="3"/>
                                <a:pt x="14380" y="107"/>
                                <a:pt x="14889" y="322"/>
                              </a:cubicBezTo>
                              <a:cubicBezTo>
                                <a:pt x="16075" y="823"/>
                                <a:pt x="16949" y="1828"/>
                                <a:pt x="17387" y="3029"/>
                              </a:cubicBezTo>
                              <a:cubicBezTo>
                                <a:pt x="19203" y="2549"/>
                                <a:pt x="21180" y="3308"/>
                                <a:pt x="22302" y="5102"/>
                              </a:cubicBezTo>
                              <a:cubicBezTo>
                                <a:pt x="23756" y="7426"/>
                                <a:pt x="23220" y="10606"/>
                                <a:pt x="21106" y="12204"/>
                              </a:cubicBezTo>
                              <a:cubicBezTo>
                                <a:pt x="19648" y="13306"/>
                                <a:pt x="18853" y="13130"/>
                                <a:pt x="13550" y="13099"/>
                              </a:cubicBezTo>
                              <a:cubicBezTo>
                                <a:pt x="10957" y="13099"/>
                                <a:pt x="10957" y="13099"/>
                                <a:pt x="10957" y="13099"/>
                              </a:cubicBezTo>
                              <a:cubicBezTo>
                                <a:pt x="10957" y="13128"/>
                                <a:pt x="10957" y="13128"/>
                                <a:pt x="10957" y="13128"/>
                              </a:cubicBezTo>
                              <a:lnTo>
                                <a:pt x="533" y="13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57"/>
                      <wps:cNvSpPr>
                        <a:spLocks/>
                      </wps:cNvSpPr>
                      <wps:spPr bwMode="auto">
                        <a:xfrm>
                          <a:off x="144780" y="6249670"/>
                          <a:ext cx="3335655" cy="2880360"/>
                        </a:xfrm>
                        <a:custGeom>
                          <a:avLst/>
                          <a:gdLst>
                            <a:gd name="T0" fmla="*/ 5896 w 10507"/>
                            <a:gd name="T1" fmla="*/ 9071 h 9071"/>
                            <a:gd name="T2" fmla="*/ 5896 w 10507"/>
                            <a:gd name="T3" fmla="*/ 9069 h 9071"/>
                            <a:gd name="T4" fmla="*/ 5971 w 10507"/>
                            <a:gd name="T5" fmla="*/ 9071 h 9071"/>
                            <a:gd name="T6" fmla="*/ 10507 w 10507"/>
                            <a:gd name="T7" fmla="*/ 4536 h 9071"/>
                            <a:gd name="T8" fmla="*/ 5971 w 10507"/>
                            <a:gd name="T9" fmla="*/ 0 h 9071"/>
                            <a:gd name="T10" fmla="*/ 5896 w 10507"/>
                            <a:gd name="T11" fmla="*/ 2 h 9071"/>
                            <a:gd name="T12" fmla="*/ 5896 w 10507"/>
                            <a:gd name="T13" fmla="*/ 0 h 9071"/>
                            <a:gd name="T14" fmla="*/ 0 w 10507"/>
                            <a:gd name="T15" fmla="*/ 0 h 9071"/>
                            <a:gd name="T16" fmla="*/ 0 w 10507"/>
                            <a:gd name="T17" fmla="*/ 9071 h 9071"/>
                            <a:gd name="T18" fmla="*/ 5896 w 10507"/>
                            <a:gd name="T19" fmla="*/ 9071 h 90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0507" h="9071">
                              <a:moveTo>
                                <a:pt x="5896" y="9071"/>
                              </a:moveTo>
                              <a:cubicBezTo>
                                <a:pt x="5896" y="9069"/>
                                <a:pt x="5896" y="9069"/>
                                <a:pt x="5896" y="9069"/>
                              </a:cubicBezTo>
                              <a:cubicBezTo>
                                <a:pt x="5921" y="9070"/>
                                <a:pt x="5946" y="9071"/>
                                <a:pt x="5971" y="9071"/>
                              </a:cubicBezTo>
                              <a:cubicBezTo>
                                <a:pt x="8476" y="9071"/>
                                <a:pt x="10507" y="7041"/>
                                <a:pt x="10507" y="4536"/>
                              </a:cubicBezTo>
                              <a:cubicBezTo>
                                <a:pt x="10507" y="2031"/>
                                <a:pt x="8476" y="0"/>
                                <a:pt x="5971" y="0"/>
                              </a:cubicBezTo>
                              <a:cubicBezTo>
                                <a:pt x="5946" y="0"/>
                                <a:pt x="5921" y="2"/>
                                <a:pt x="5896" y="2"/>
                              </a:cubicBezTo>
                              <a:cubicBezTo>
                                <a:pt x="5896" y="0"/>
                                <a:pt x="5896" y="0"/>
                                <a:pt x="5896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0" y="9071"/>
                                <a:pt x="0" y="9071"/>
                                <a:pt x="0" y="9071"/>
                              </a:cubicBezTo>
                              <a:lnTo>
                                <a:pt x="5896" y="90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A768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65"/>
                      <wps:cNvSpPr>
                        <a:spLocks/>
                      </wps:cNvSpPr>
                      <wps:spPr bwMode="auto">
                        <a:xfrm>
                          <a:off x="2978150" y="7144385"/>
                          <a:ext cx="174625" cy="220345"/>
                        </a:xfrm>
                        <a:custGeom>
                          <a:avLst/>
                          <a:gdLst>
                            <a:gd name="T0" fmla="*/ 507 w 550"/>
                            <a:gd name="T1" fmla="*/ 695 h 695"/>
                            <a:gd name="T2" fmla="*/ 67 w 550"/>
                            <a:gd name="T3" fmla="*/ 449 h 695"/>
                            <a:gd name="T4" fmla="*/ 5 w 550"/>
                            <a:gd name="T5" fmla="*/ 258 h 695"/>
                            <a:gd name="T6" fmla="*/ 287 w 550"/>
                            <a:gd name="T7" fmla="*/ 9 h 695"/>
                            <a:gd name="T8" fmla="*/ 550 w 550"/>
                            <a:gd name="T9" fmla="*/ 26 h 695"/>
                            <a:gd name="T10" fmla="*/ 507 w 550"/>
                            <a:gd name="T11" fmla="*/ 695 h 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50" h="695">
                              <a:moveTo>
                                <a:pt x="507" y="695"/>
                              </a:moveTo>
                              <a:cubicBezTo>
                                <a:pt x="333" y="684"/>
                                <a:pt x="169" y="590"/>
                                <a:pt x="67" y="449"/>
                              </a:cubicBezTo>
                              <a:cubicBezTo>
                                <a:pt x="26" y="393"/>
                                <a:pt x="0" y="329"/>
                                <a:pt x="5" y="258"/>
                              </a:cubicBezTo>
                              <a:cubicBezTo>
                                <a:pt x="14" y="111"/>
                                <a:pt x="140" y="0"/>
                                <a:pt x="287" y="9"/>
                              </a:cubicBezTo>
                              <a:cubicBezTo>
                                <a:pt x="550" y="26"/>
                                <a:pt x="550" y="26"/>
                                <a:pt x="550" y="26"/>
                              </a:cubicBezTo>
                              <a:lnTo>
                                <a:pt x="507" y="6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90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66"/>
                      <wps:cNvSpPr>
                        <a:spLocks/>
                      </wps:cNvSpPr>
                      <wps:spPr bwMode="auto">
                        <a:xfrm>
                          <a:off x="3037840" y="6710680"/>
                          <a:ext cx="882015" cy="1499870"/>
                        </a:xfrm>
                        <a:custGeom>
                          <a:avLst/>
                          <a:gdLst>
                            <a:gd name="T0" fmla="*/ 2214 w 2778"/>
                            <a:gd name="T1" fmla="*/ 4715 h 4724"/>
                            <a:gd name="T2" fmla="*/ 214 w 2778"/>
                            <a:gd name="T3" fmla="*/ 4561 h 4724"/>
                            <a:gd name="T4" fmla="*/ 10 w 2778"/>
                            <a:gd name="T5" fmla="*/ 4322 h 4724"/>
                            <a:gd name="T6" fmla="*/ 327 w 2778"/>
                            <a:gd name="T7" fmla="*/ 214 h 4724"/>
                            <a:gd name="T8" fmla="*/ 565 w 2778"/>
                            <a:gd name="T9" fmla="*/ 10 h 4724"/>
                            <a:gd name="T10" fmla="*/ 2565 w 2778"/>
                            <a:gd name="T11" fmla="*/ 164 h 4724"/>
                            <a:gd name="T12" fmla="*/ 2769 w 2778"/>
                            <a:gd name="T13" fmla="*/ 402 h 4724"/>
                            <a:gd name="T14" fmla="*/ 2452 w 2778"/>
                            <a:gd name="T15" fmla="*/ 4511 h 4724"/>
                            <a:gd name="T16" fmla="*/ 2214 w 2778"/>
                            <a:gd name="T17" fmla="*/ 4715 h 47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778" h="4724">
                              <a:moveTo>
                                <a:pt x="2214" y="4715"/>
                              </a:moveTo>
                              <a:cubicBezTo>
                                <a:pt x="214" y="4561"/>
                                <a:pt x="214" y="4561"/>
                                <a:pt x="214" y="4561"/>
                              </a:cubicBezTo>
                              <a:cubicBezTo>
                                <a:pt x="92" y="4551"/>
                                <a:pt x="0" y="4444"/>
                                <a:pt x="10" y="4322"/>
                              </a:cubicBezTo>
                              <a:cubicBezTo>
                                <a:pt x="327" y="214"/>
                                <a:pt x="327" y="214"/>
                                <a:pt x="327" y="214"/>
                              </a:cubicBezTo>
                              <a:cubicBezTo>
                                <a:pt x="336" y="92"/>
                                <a:pt x="443" y="0"/>
                                <a:pt x="565" y="10"/>
                              </a:cubicBezTo>
                              <a:cubicBezTo>
                                <a:pt x="2565" y="164"/>
                                <a:pt x="2565" y="164"/>
                                <a:pt x="2565" y="164"/>
                              </a:cubicBezTo>
                              <a:cubicBezTo>
                                <a:pt x="2687" y="173"/>
                                <a:pt x="2778" y="281"/>
                                <a:pt x="2769" y="402"/>
                              </a:cubicBezTo>
                              <a:cubicBezTo>
                                <a:pt x="2452" y="4511"/>
                                <a:pt x="2452" y="4511"/>
                                <a:pt x="2452" y="4511"/>
                              </a:cubicBezTo>
                              <a:cubicBezTo>
                                <a:pt x="2443" y="4632"/>
                                <a:pt x="2336" y="4724"/>
                                <a:pt x="2214" y="4715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58"/>
                      <wps:cNvSpPr>
                        <a:spLocks/>
                      </wps:cNvSpPr>
                      <wps:spPr bwMode="auto">
                        <a:xfrm>
                          <a:off x="3865245" y="8434070"/>
                          <a:ext cx="672465" cy="645795"/>
                        </a:xfrm>
                        <a:custGeom>
                          <a:avLst/>
                          <a:gdLst>
                            <a:gd name="T0" fmla="*/ 2085 w 2118"/>
                            <a:gd name="T1" fmla="*/ 0 h 2035"/>
                            <a:gd name="T2" fmla="*/ 648 w 2118"/>
                            <a:gd name="T3" fmla="*/ 974 h 2035"/>
                            <a:gd name="T4" fmla="*/ 0 w 2118"/>
                            <a:gd name="T5" fmla="*/ 2008 h 2035"/>
                            <a:gd name="T6" fmla="*/ 1252 w 2118"/>
                            <a:gd name="T7" fmla="*/ 2035 h 2035"/>
                            <a:gd name="T8" fmla="*/ 2118 w 2118"/>
                            <a:gd name="T9" fmla="*/ 744 h 2035"/>
                            <a:gd name="T10" fmla="*/ 2085 w 2118"/>
                            <a:gd name="T11" fmla="*/ 0 h 20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118" h="2035">
                              <a:moveTo>
                                <a:pt x="2085" y="0"/>
                              </a:moveTo>
                              <a:cubicBezTo>
                                <a:pt x="2085" y="0"/>
                                <a:pt x="1071" y="309"/>
                                <a:pt x="648" y="974"/>
                              </a:cubicBezTo>
                              <a:cubicBezTo>
                                <a:pt x="0" y="2008"/>
                                <a:pt x="0" y="2008"/>
                                <a:pt x="0" y="2008"/>
                              </a:cubicBezTo>
                              <a:cubicBezTo>
                                <a:pt x="1252" y="2035"/>
                                <a:pt x="1252" y="2035"/>
                                <a:pt x="1252" y="2035"/>
                              </a:cubicBezTo>
                              <a:cubicBezTo>
                                <a:pt x="2118" y="744"/>
                                <a:pt x="2118" y="744"/>
                                <a:pt x="2118" y="744"/>
                              </a:cubicBezTo>
                              <a:lnTo>
                                <a:pt x="20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828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59"/>
                      <wps:cNvSpPr>
                        <a:spLocks/>
                      </wps:cNvSpPr>
                      <wps:spPr bwMode="auto">
                        <a:xfrm>
                          <a:off x="3342640" y="7533005"/>
                          <a:ext cx="1534795" cy="1585595"/>
                        </a:xfrm>
                        <a:custGeom>
                          <a:avLst/>
                          <a:gdLst>
                            <a:gd name="T0" fmla="*/ 0 w 4834"/>
                            <a:gd name="T1" fmla="*/ 1986 h 4995"/>
                            <a:gd name="T2" fmla="*/ 1316 w 4834"/>
                            <a:gd name="T3" fmla="*/ 2086 h 4995"/>
                            <a:gd name="T4" fmla="*/ 1405 w 4834"/>
                            <a:gd name="T5" fmla="*/ 1997 h 4995"/>
                            <a:gd name="T6" fmla="*/ 1541 w 4834"/>
                            <a:gd name="T7" fmla="*/ 0 h 4995"/>
                            <a:gd name="T8" fmla="*/ 2637 w 4834"/>
                            <a:gd name="T9" fmla="*/ 1584 h 4995"/>
                            <a:gd name="T10" fmla="*/ 2763 w 4834"/>
                            <a:gd name="T11" fmla="*/ 2223 h 4995"/>
                            <a:gd name="T12" fmla="*/ 3789 w 4834"/>
                            <a:gd name="T13" fmla="*/ 3531 h 4995"/>
                            <a:gd name="T14" fmla="*/ 4834 w 4834"/>
                            <a:gd name="T15" fmla="*/ 4995 h 4995"/>
                            <a:gd name="T16" fmla="*/ 1959 w 4834"/>
                            <a:gd name="T17" fmla="*/ 4814 h 4995"/>
                            <a:gd name="T18" fmla="*/ 2002 w 4834"/>
                            <a:gd name="T19" fmla="*/ 4529 h 4995"/>
                            <a:gd name="T20" fmla="*/ 1038 w 4834"/>
                            <a:gd name="T21" fmla="*/ 2950 h 4995"/>
                            <a:gd name="T22" fmla="*/ 48 w 4834"/>
                            <a:gd name="T23" fmla="*/ 2104 h 49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4834" h="4995">
                              <a:moveTo>
                                <a:pt x="0" y="1986"/>
                              </a:moveTo>
                              <a:cubicBezTo>
                                <a:pt x="1316" y="2086"/>
                                <a:pt x="1316" y="2086"/>
                                <a:pt x="1316" y="2086"/>
                              </a:cubicBezTo>
                              <a:cubicBezTo>
                                <a:pt x="1439" y="2094"/>
                                <a:pt x="1397" y="2120"/>
                                <a:pt x="1405" y="1997"/>
                              </a:cubicBezTo>
                              <a:cubicBezTo>
                                <a:pt x="1541" y="0"/>
                                <a:pt x="1541" y="0"/>
                                <a:pt x="1541" y="0"/>
                              </a:cubicBezTo>
                              <a:cubicBezTo>
                                <a:pt x="2161" y="254"/>
                                <a:pt x="2677" y="879"/>
                                <a:pt x="2637" y="1584"/>
                              </a:cubicBezTo>
                              <a:cubicBezTo>
                                <a:pt x="2638" y="1809"/>
                                <a:pt x="2682" y="2025"/>
                                <a:pt x="2763" y="2223"/>
                              </a:cubicBezTo>
                              <a:cubicBezTo>
                                <a:pt x="2921" y="2766"/>
                                <a:pt x="3293" y="3224"/>
                                <a:pt x="3789" y="3531"/>
                              </a:cubicBezTo>
                              <a:cubicBezTo>
                                <a:pt x="4115" y="3731"/>
                                <a:pt x="4834" y="4995"/>
                                <a:pt x="4834" y="4995"/>
                              </a:cubicBezTo>
                              <a:cubicBezTo>
                                <a:pt x="1959" y="4814"/>
                                <a:pt x="1959" y="4814"/>
                                <a:pt x="1959" y="4814"/>
                              </a:cubicBezTo>
                              <a:cubicBezTo>
                                <a:pt x="1981" y="4722"/>
                                <a:pt x="1996" y="4627"/>
                                <a:pt x="2002" y="4529"/>
                              </a:cubicBezTo>
                              <a:cubicBezTo>
                                <a:pt x="2046" y="3834"/>
                                <a:pt x="1642" y="3213"/>
                                <a:pt x="1038" y="2950"/>
                              </a:cubicBezTo>
                              <a:cubicBezTo>
                                <a:pt x="599" y="2818"/>
                                <a:pt x="242" y="2506"/>
                                <a:pt x="48" y="2104"/>
                              </a:cubicBezTo>
                            </a:path>
                          </a:pathLst>
                        </a:custGeom>
                        <a:solidFill>
                          <a:srgbClr val="C90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0"/>
                      <wps:cNvSpPr>
                        <a:spLocks/>
                      </wps:cNvSpPr>
                      <wps:spPr bwMode="auto">
                        <a:xfrm>
                          <a:off x="3858895" y="8435975"/>
                          <a:ext cx="3557905" cy="2109470"/>
                        </a:xfrm>
                        <a:custGeom>
                          <a:avLst/>
                          <a:gdLst>
                            <a:gd name="T0" fmla="*/ 11206 w 11206"/>
                            <a:gd name="T1" fmla="*/ 3708 h 6644"/>
                            <a:gd name="T2" fmla="*/ 10583 w 11206"/>
                            <a:gd name="T3" fmla="*/ 3854 h 6644"/>
                            <a:gd name="T4" fmla="*/ 3741 w 11206"/>
                            <a:gd name="T5" fmla="*/ 1981 h 6644"/>
                            <a:gd name="T6" fmla="*/ 3666 w 11206"/>
                            <a:gd name="T7" fmla="*/ 1914 h 6644"/>
                            <a:gd name="T8" fmla="*/ 3654 w 11206"/>
                            <a:gd name="T9" fmla="*/ 1903 h 6644"/>
                            <a:gd name="T10" fmla="*/ 2107 w 11206"/>
                            <a:gd name="T11" fmla="*/ 0 h 6644"/>
                            <a:gd name="T12" fmla="*/ 35 w 11206"/>
                            <a:gd name="T13" fmla="*/ 1990 h 6644"/>
                            <a:gd name="T14" fmla="*/ 9 w 11206"/>
                            <a:gd name="T15" fmla="*/ 2045 h 6644"/>
                            <a:gd name="T16" fmla="*/ 3932 w 11206"/>
                            <a:gd name="T17" fmla="*/ 6644 h 6644"/>
                            <a:gd name="T18" fmla="*/ 11206 w 11206"/>
                            <a:gd name="T19" fmla="*/ 6644 h 6644"/>
                            <a:gd name="T20" fmla="*/ 11206 w 11206"/>
                            <a:gd name="T21" fmla="*/ 3708 h 66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206" h="6644">
                              <a:moveTo>
                                <a:pt x="11206" y="3708"/>
                              </a:moveTo>
                              <a:cubicBezTo>
                                <a:pt x="11002" y="3764"/>
                                <a:pt x="10794" y="3813"/>
                                <a:pt x="10583" y="3854"/>
                              </a:cubicBezTo>
                              <a:cubicBezTo>
                                <a:pt x="8038" y="4345"/>
                                <a:pt x="5543" y="3575"/>
                                <a:pt x="3741" y="1981"/>
                              </a:cubicBezTo>
                              <a:cubicBezTo>
                                <a:pt x="3716" y="1958"/>
                                <a:pt x="3691" y="1936"/>
                                <a:pt x="3666" y="1914"/>
                              </a:cubicBezTo>
                              <a:cubicBezTo>
                                <a:pt x="3654" y="1903"/>
                                <a:pt x="3654" y="1903"/>
                                <a:pt x="3654" y="1903"/>
                              </a:cubicBezTo>
                              <a:cubicBezTo>
                                <a:pt x="3038" y="1348"/>
                                <a:pt x="2518" y="705"/>
                                <a:pt x="2107" y="0"/>
                              </a:cubicBezTo>
                              <a:cubicBezTo>
                                <a:pt x="1751" y="987"/>
                                <a:pt x="965" y="1696"/>
                                <a:pt x="35" y="1990"/>
                              </a:cubicBezTo>
                              <a:cubicBezTo>
                                <a:pt x="12" y="1998"/>
                                <a:pt x="0" y="2022"/>
                                <a:pt x="9" y="2045"/>
                              </a:cubicBezTo>
                              <a:cubicBezTo>
                                <a:pt x="762" y="3929"/>
                                <a:pt x="2119" y="5565"/>
                                <a:pt x="3932" y="6644"/>
                              </a:cubicBezTo>
                              <a:cubicBezTo>
                                <a:pt x="11206" y="6644"/>
                                <a:pt x="11206" y="6644"/>
                                <a:pt x="11206" y="6644"/>
                              </a:cubicBezTo>
                              <a:lnTo>
                                <a:pt x="11206" y="37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1B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1"/>
                      <wps:cNvSpPr>
                        <a:spLocks/>
                      </wps:cNvSpPr>
                      <wps:spPr bwMode="auto">
                        <a:xfrm>
                          <a:off x="3907790" y="8756015"/>
                          <a:ext cx="631825" cy="725805"/>
                        </a:xfrm>
                        <a:custGeom>
                          <a:avLst/>
                          <a:gdLst>
                            <a:gd name="T0" fmla="*/ 1857 w 1989"/>
                            <a:gd name="T1" fmla="*/ 0 h 2286"/>
                            <a:gd name="T2" fmla="*/ 0 w 1989"/>
                            <a:gd name="T3" fmla="*/ 2267 h 2286"/>
                            <a:gd name="T4" fmla="*/ 1134 w 1989"/>
                            <a:gd name="T5" fmla="*/ 2286 h 2286"/>
                            <a:gd name="T6" fmla="*/ 1989 w 1989"/>
                            <a:gd name="T7" fmla="*/ 641 h 2286"/>
                            <a:gd name="T8" fmla="*/ 1857 w 1989"/>
                            <a:gd name="T9" fmla="*/ 0 h 22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89" h="2286">
                              <a:moveTo>
                                <a:pt x="1857" y="0"/>
                              </a:moveTo>
                              <a:cubicBezTo>
                                <a:pt x="1857" y="0"/>
                                <a:pt x="206" y="1239"/>
                                <a:pt x="0" y="2267"/>
                              </a:cubicBezTo>
                              <a:cubicBezTo>
                                <a:pt x="1134" y="2286"/>
                                <a:pt x="1134" y="2286"/>
                                <a:pt x="1134" y="2286"/>
                              </a:cubicBezTo>
                              <a:cubicBezTo>
                                <a:pt x="1989" y="641"/>
                                <a:pt x="1989" y="641"/>
                                <a:pt x="1989" y="641"/>
                              </a:cubicBezTo>
                              <a:lnTo>
                                <a:pt x="18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1B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67"/>
                      <wps:cNvSpPr>
                        <a:spLocks noEditPoints="1"/>
                      </wps:cNvSpPr>
                      <wps:spPr bwMode="auto">
                        <a:xfrm>
                          <a:off x="3009069" y="6689725"/>
                          <a:ext cx="923925" cy="1541780"/>
                        </a:xfrm>
                        <a:custGeom>
                          <a:avLst/>
                          <a:gdLst>
                            <a:gd name="T0" fmla="*/ 2636 w 2910"/>
                            <a:gd name="T1" fmla="*/ 166 h 4855"/>
                            <a:gd name="T2" fmla="*/ 636 w 2910"/>
                            <a:gd name="T3" fmla="*/ 12 h 4855"/>
                            <a:gd name="T4" fmla="*/ 329 w 2910"/>
                            <a:gd name="T5" fmla="*/ 274 h 4855"/>
                            <a:gd name="T6" fmla="*/ 13 w 2910"/>
                            <a:gd name="T7" fmla="*/ 4383 h 4855"/>
                            <a:gd name="T8" fmla="*/ 275 w 2910"/>
                            <a:gd name="T9" fmla="*/ 4689 h 4855"/>
                            <a:gd name="T10" fmla="*/ 2275 w 2910"/>
                            <a:gd name="T11" fmla="*/ 4843 h 4855"/>
                            <a:gd name="T12" fmla="*/ 2581 w 2910"/>
                            <a:gd name="T13" fmla="*/ 4581 h 4855"/>
                            <a:gd name="T14" fmla="*/ 2898 w 2910"/>
                            <a:gd name="T15" fmla="*/ 472 h 4855"/>
                            <a:gd name="T16" fmla="*/ 2636 w 2910"/>
                            <a:gd name="T17" fmla="*/ 166 h 4855"/>
                            <a:gd name="T18" fmla="*/ 2455 w 2910"/>
                            <a:gd name="T19" fmla="*/ 4571 h 4855"/>
                            <a:gd name="T20" fmla="*/ 2285 w 2910"/>
                            <a:gd name="T21" fmla="*/ 4717 h 4855"/>
                            <a:gd name="T22" fmla="*/ 285 w 2910"/>
                            <a:gd name="T23" fmla="*/ 4562 h 4855"/>
                            <a:gd name="T24" fmla="*/ 139 w 2910"/>
                            <a:gd name="T25" fmla="*/ 4392 h 4855"/>
                            <a:gd name="T26" fmla="*/ 456 w 2910"/>
                            <a:gd name="T27" fmla="*/ 284 h 4855"/>
                            <a:gd name="T28" fmla="*/ 626 w 2910"/>
                            <a:gd name="T29" fmla="*/ 138 h 4855"/>
                            <a:gd name="T30" fmla="*/ 997 w 2910"/>
                            <a:gd name="T31" fmla="*/ 167 h 4855"/>
                            <a:gd name="T32" fmla="*/ 992 w 2910"/>
                            <a:gd name="T33" fmla="*/ 223 h 4855"/>
                            <a:gd name="T34" fmla="*/ 1080 w 2910"/>
                            <a:gd name="T35" fmla="*/ 325 h 4855"/>
                            <a:gd name="T36" fmla="*/ 2149 w 2910"/>
                            <a:gd name="T37" fmla="*/ 408 h 4855"/>
                            <a:gd name="T38" fmla="*/ 2251 w 2910"/>
                            <a:gd name="T39" fmla="*/ 320 h 4855"/>
                            <a:gd name="T40" fmla="*/ 2255 w 2910"/>
                            <a:gd name="T41" fmla="*/ 264 h 4855"/>
                            <a:gd name="T42" fmla="*/ 2626 w 2910"/>
                            <a:gd name="T43" fmla="*/ 292 h 4855"/>
                            <a:gd name="T44" fmla="*/ 2772 w 2910"/>
                            <a:gd name="T45" fmla="*/ 462 h 4855"/>
                            <a:gd name="T46" fmla="*/ 2455 w 2910"/>
                            <a:gd name="T47" fmla="*/ 4571 h 48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2910" h="4855">
                              <a:moveTo>
                                <a:pt x="2636" y="166"/>
                              </a:moveTo>
                              <a:cubicBezTo>
                                <a:pt x="636" y="12"/>
                                <a:pt x="636" y="12"/>
                                <a:pt x="636" y="12"/>
                              </a:cubicBezTo>
                              <a:cubicBezTo>
                                <a:pt x="479" y="0"/>
                                <a:pt x="341" y="117"/>
                                <a:pt x="329" y="274"/>
                              </a:cubicBezTo>
                              <a:cubicBezTo>
                                <a:pt x="13" y="4383"/>
                                <a:pt x="13" y="4383"/>
                                <a:pt x="13" y="4383"/>
                              </a:cubicBezTo>
                              <a:cubicBezTo>
                                <a:pt x="0" y="4539"/>
                                <a:pt x="118" y="4677"/>
                                <a:pt x="275" y="4689"/>
                              </a:cubicBezTo>
                              <a:cubicBezTo>
                                <a:pt x="2275" y="4843"/>
                                <a:pt x="2275" y="4843"/>
                                <a:pt x="2275" y="4843"/>
                              </a:cubicBezTo>
                              <a:cubicBezTo>
                                <a:pt x="2432" y="4855"/>
                                <a:pt x="2569" y="4737"/>
                                <a:pt x="2581" y="4581"/>
                              </a:cubicBezTo>
                              <a:cubicBezTo>
                                <a:pt x="2898" y="472"/>
                                <a:pt x="2898" y="472"/>
                                <a:pt x="2898" y="472"/>
                              </a:cubicBezTo>
                              <a:cubicBezTo>
                                <a:pt x="2910" y="315"/>
                                <a:pt x="2793" y="178"/>
                                <a:pt x="2636" y="166"/>
                              </a:cubicBezTo>
                              <a:close/>
                              <a:moveTo>
                                <a:pt x="2455" y="4571"/>
                              </a:moveTo>
                              <a:cubicBezTo>
                                <a:pt x="2448" y="4658"/>
                                <a:pt x="2372" y="4723"/>
                                <a:pt x="2285" y="4717"/>
                              </a:cubicBezTo>
                              <a:cubicBezTo>
                                <a:pt x="285" y="4562"/>
                                <a:pt x="285" y="4562"/>
                                <a:pt x="285" y="4562"/>
                              </a:cubicBezTo>
                              <a:cubicBezTo>
                                <a:pt x="198" y="4556"/>
                                <a:pt x="132" y="4479"/>
                                <a:pt x="139" y="4392"/>
                              </a:cubicBezTo>
                              <a:cubicBezTo>
                                <a:pt x="456" y="284"/>
                                <a:pt x="456" y="284"/>
                                <a:pt x="456" y="284"/>
                              </a:cubicBezTo>
                              <a:cubicBezTo>
                                <a:pt x="462" y="197"/>
                                <a:pt x="539" y="131"/>
                                <a:pt x="626" y="138"/>
                              </a:cubicBezTo>
                              <a:cubicBezTo>
                                <a:pt x="997" y="167"/>
                                <a:pt x="997" y="167"/>
                                <a:pt x="997" y="167"/>
                              </a:cubicBezTo>
                              <a:cubicBezTo>
                                <a:pt x="992" y="223"/>
                                <a:pt x="992" y="223"/>
                                <a:pt x="992" y="223"/>
                              </a:cubicBezTo>
                              <a:cubicBezTo>
                                <a:pt x="988" y="275"/>
                                <a:pt x="1027" y="321"/>
                                <a:pt x="1080" y="325"/>
                              </a:cubicBezTo>
                              <a:cubicBezTo>
                                <a:pt x="2149" y="408"/>
                                <a:pt x="2149" y="408"/>
                                <a:pt x="2149" y="408"/>
                              </a:cubicBezTo>
                              <a:cubicBezTo>
                                <a:pt x="2201" y="412"/>
                                <a:pt x="2247" y="372"/>
                                <a:pt x="2251" y="320"/>
                              </a:cubicBezTo>
                              <a:cubicBezTo>
                                <a:pt x="2255" y="264"/>
                                <a:pt x="2255" y="264"/>
                                <a:pt x="2255" y="264"/>
                              </a:cubicBezTo>
                              <a:cubicBezTo>
                                <a:pt x="2626" y="292"/>
                                <a:pt x="2626" y="292"/>
                                <a:pt x="2626" y="292"/>
                              </a:cubicBezTo>
                              <a:cubicBezTo>
                                <a:pt x="2713" y="299"/>
                                <a:pt x="2779" y="375"/>
                                <a:pt x="2772" y="462"/>
                              </a:cubicBezTo>
                              <a:lnTo>
                                <a:pt x="2455" y="45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62"/>
                      <wps:cNvSpPr>
                        <a:spLocks/>
                      </wps:cNvSpPr>
                      <wps:spPr bwMode="auto">
                        <a:xfrm>
                          <a:off x="3258820" y="7785735"/>
                          <a:ext cx="1503680" cy="2078355"/>
                        </a:xfrm>
                        <a:custGeom>
                          <a:avLst/>
                          <a:gdLst>
                            <a:gd name="T0" fmla="*/ 205 w 4735"/>
                            <a:gd name="T1" fmla="*/ 3336 h 6546"/>
                            <a:gd name="T2" fmla="*/ 368 w 4735"/>
                            <a:gd name="T3" fmla="*/ 3056 h 6546"/>
                            <a:gd name="T4" fmla="*/ 372 w 4735"/>
                            <a:gd name="T5" fmla="*/ 3045 h 6546"/>
                            <a:gd name="T6" fmla="*/ 310 w 4735"/>
                            <a:gd name="T7" fmla="*/ 2905 h 6546"/>
                            <a:gd name="T8" fmla="*/ 546 w 4735"/>
                            <a:gd name="T9" fmla="*/ 2544 h 6546"/>
                            <a:gd name="T10" fmla="*/ 558 w 4735"/>
                            <a:gd name="T11" fmla="*/ 2497 h 6546"/>
                            <a:gd name="T12" fmla="*/ 705 w 4735"/>
                            <a:gd name="T13" fmla="*/ 2103 h 6546"/>
                            <a:gd name="T14" fmla="*/ 1102 w 4735"/>
                            <a:gd name="T15" fmla="*/ 2061 h 6546"/>
                            <a:gd name="T16" fmla="*/ 1134 w 4735"/>
                            <a:gd name="T17" fmla="*/ 2025 h 6546"/>
                            <a:gd name="T18" fmla="*/ 136 w 4735"/>
                            <a:gd name="T19" fmla="*/ 678 h 6546"/>
                            <a:gd name="T20" fmla="*/ 251 w 4735"/>
                            <a:gd name="T21" fmla="*/ 106 h 6546"/>
                            <a:gd name="T22" fmla="*/ 779 w 4735"/>
                            <a:gd name="T23" fmla="*/ 223 h 6546"/>
                            <a:gd name="T24" fmla="*/ 885 w 4735"/>
                            <a:gd name="T25" fmla="*/ 366 h 6546"/>
                            <a:gd name="T26" fmla="*/ 1144 w 4735"/>
                            <a:gd name="T27" fmla="*/ 716 h 6546"/>
                            <a:gd name="T28" fmla="*/ 1449 w 4735"/>
                            <a:gd name="T29" fmla="*/ 1129 h 6546"/>
                            <a:gd name="T30" fmla="*/ 1705 w 4735"/>
                            <a:gd name="T31" fmla="*/ 1474 h 6546"/>
                            <a:gd name="T32" fmla="*/ 1893 w 4735"/>
                            <a:gd name="T33" fmla="*/ 1718 h 6546"/>
                            <a:gd name="T34" fmla="*/ 2585 w 4735"/>
                            <a:gd name="T35" fmla="*/ 2187 h 6546"/>
                            <a:gd name="T36" fmla="*/ 2920 w 4735"/>
                            <a:gd name="T37" fmla="*/ 2431 h 6546"/>
                            <a:gd name="T38" fmla="*/ 3733 w 4735"/>
                            <a:gd name="T39" fmla="*/ 3988 h 6546"/>
                            <a:gd name="T40" fmla="*/ 4735 w 4735"/>
                            <a:gd name="T41" fmla="*/ 5578 h 6546"/>
                            <a:gd name="T42" fmla="*/ 3428 w 4735"/>
                            <a:gd name="T43" fmla="*/ 6546 h 6546"/>
                            <a:gd name="T44" fmla="*/ 2410 w 4735"/>
                            <a:gd name="T45" fmla="*/ 5016 h 6546"/>
                            <a:gd name="T46" fmla="*/ 1292 w 4735"/>
                            <a:gd name="T47" fmla="*/ 4162 h 6546"/>
                            <a:gd name="T48" fmla="*/ 1080 w 4735"/>
                            <a:gd name="T49" fmla="*/ 4063 h 6546"/>
                            <a:gd name="T50" fmla="*/ 1081 w 4735"/>
                            <a:gd name="T51" fmla="*/ 4063 h 6546"/>
                            <a:gd name="T52" fmla="*/ 295 w 4735"/>
                            <a:gd name="T53" fmla="*/ 3489 h 6546"/>
                            <a:gd name="T54" fmla="*/ 295 w 4735"/>
                            <a:gd name="T55" fmla="*/ 3489 h 6546"/>
                            <a:gd name="T56" fmla="*/ 205 w 4735"/>
                            <a:gd name="T57" fmla="*/ 3336 h 65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735" h="6546">
                              <a:moveTo>
                                <a:pt x="205" y="3336"/>
                              </a:moveTo>
                              <a:cubicBezTo>
                                <a:pt x="184" y="3213"/>
                                <a:pt x="255" y="3097"/>
                                <a:pt x="368" y="3056"/>
                              </a:cubicBezTo>
                              <a:cubicBezTo>
                                <a:pt x="369" y="3053"/>
                                <a:pt x="370" y="3049"/>
                                <a:pt x="372" y="3045"/>
                              </a:cubicBezTo>
                              <a:cubicBezTo>
                                <a:pt x="341" y="3005"/>
                                <a:pt x="319" y="2958"/>
                                <a:pt x="310" y="2905"/>
                              </a:cubicBezTo>
                              <a:cubicBezTo>
                                <a:pt x="281" y="2740"/>
                                <a:pt x="386" y="2584"/>
                                <a:pt x="546" y="2544"/>
                              </a:cubicBezTo>
                              <a:cubicBezTo>
                                <a:pt x="554" y="2519"/>
                                <a:pt x="559" y="2502"/>
                                <a:pt x="558" y="2497"/>
                              </a:cubicBezTo>
                              <a:cubicBezTo>
                                <a:pt x="529" y="2352"/>
                                <a:pt x="580" y="2195"/>
                                <a:pt x="705" y="2103"/>
                              </a:cubicBezTo>
                              <a:cubicBezTo>
                                <a:pt x="824" y="2015"/>
                                <a:pt x="976" y="2004"/>
                                <a:pt x="1102" y="2061"/>
                              </a:cubicBezTo>
                              <a:cubicBezTo>
                                <a:pt x="1126" y="2072"/>
                                <a:pt x="1150" y="2046"/>
                                <a:pt x="1134" y="2025"/>
                              </a:cubicBezTo>
                              <a:cubicBezTo>
                                <a:pt x="843" y="1632"/>
                                <a:pt x="136" y="678"/>
                                <a:pt x="136" y="678"/>
                              </a:cubicBezTo>
                              <a:cubicBezTo>
                                <a:pt x="0" y="493"/>
                                <a:pt x="49" y="228"/>
                                <a:pt x="251" y="106"/>
                              </a:cubicBezTo>
                              <a:cubicBezTo>
                                <a:pt x="427" y="0"/>
                                <a:pt x="656" y="58"/>
                                <a:pt x="779" y="223"/>
                              </a:cubicBezTo>
                              <a:cubicBezTo>
                                <a:pt x="885" y="366"/>
                                <a:pt x="885" y="366"/>
                                <a:pt x="885" y="366"/>
                              </a:cubicBezTo>
                              <a:cubicBezTo>
                                <a:pt x="971" y="483"/>
                                <a:pt x="1057" y="599"/>
                                <a:pt x="1144" y="716"/>
                              </a:cubicBezTo>
                              <a:cubicBezTo>
                                <a:pt x="1245" y="853"/>
                                <a:pt x="1347" y="991"/>
                                <a:pt x="1449" y="1129"/>
                              </a:cubicBezTo>
                              <a:cubicBezTo>
                                <a:pt x="1534" y="1244"/>
                                <a:pt x="1620" y="1359"/>
                                <a:pt x="1705" y="1474"/>
                              </a:cubicBezTo>
                              <a:cubicBezTo>
                                <a:pt x="1766" y="1557"/>
                                <a:pt x="1826" y="1639"/>
                                <a:pt x="1893" y="1718"/>
                              </a:cubicBezTo>
                              <a:cubicBezTo>
                                <a:pt x="2076" y="1933"/>
                                <a:pt x="2317" y="2096"/>
                                <a:pt x="2585" y="2187"/>
                              </a:cubicBezTo>
                              <a:cubicBezTo>
                                <a:pt x="2718" y="2232"/>
                                <a:pt x="2835" y="2319"/>
                                <a:pt x="2920" y="2431"/>
                              </a:cubicBezTo>
                              <a:cubicBezTo>
                                <a:pt x="3269" y="2887"/>
                                <a:pt x="3547" y="3410"/>
                                <a:pt x="3733" y="3988"/>
                              </a:cubicBezTo>
                              <a:cubicBezTo>
                                <a:pt x="3748" y="4035"/>
                                <a:pt x="4721" y="5531"/>
                                <a:pt x="4735" y="5578"/>
                              </a:cubicBezTo>
                              <a:cubicBezTo>
                                <a:pt x="3428" y="6546"/>
                                <a:pt x="3428" y="6546"/>
                                <a:pt x="3428" y="6546"/>
                              </a:cubicBezTo>
                              <a:cubicBezTo>
                                <a:pt x="2410" y="5016"/>
                                <a:pt x="2410" y="5016"/>
                                <a:pt x="2410" y="5016"/>
                              </a:cubicBezTo>
                              <a:cubicBezTo>
                                <a:pt x="2114" y="4617"/>
                                <a:pt x="1723" y="4330"/>
                                <a:pt x="1292" y="4162"/>
                              </a:cubicBezTo>
                              <a:cubicBezTo>
                                <a:pt x="1219" y="4134"/>
                                <a:pt x="1148" y="4101"/>
                                <a:pt x="1080" y="4063"/>
                              </a:cubicBezTo>
                              <a:cubicBezTo>
                                <a:pt x="1081" y="4063"/>
                                <a:pt x="1081" y="4063"/>
                                <a:pt x="1081" y="4063"/>
                              </a:cubicBezTo>
                              <a:cubicBezTo>
                                <a:pt x="1081" y="4063"/>
                                <a:pt x="867" y="3979"/>
                                <a:pt x="295" y="3489"/>
                              </a:cubicBezTo>
                              <a:cubicBezTo>
                                <a:pt x="295" y="3489"/>
                                <a:pt x="295" y="3489"/>
                                <a:pt x="295" y="3489"/>
                              </a:cubicBezTo>
                              <a:cubicBezTo>
                                <a:pt x="249" y="3452"/>
                                <a:pt x="216" y="3398"/>
                                <a:pt x="205" y="3336"/>
                              </a:cubicBezTo>
                            </a:path>
                          </a:pathLst>
                        </a:custGeom>
                        <a:solidFill>
                          <a:srgbClr val="E50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63"/>
                      <wps:cNvSpPr>
                        <a:spLocks/>
                      </wps:cNvSpPr>
                      <wps:spPr bwMode="auto">
                        <a:xfrm>
                          <a:off x="3762375" y="7179945"/>
                          <a:ext cx="414020" cy="758825"/>
                        </a:xfrm>
                        <a:custGeom>
                          <a:avLst/>
                          <a:gdLst>
                            <a:gd name="T0" fmla="*/ 218 w 1304"/>
                            <a:gd name="T1" fmla="*/ 167 h 2391"/>
                            <a:gd name="T2" fmla="*/ 219 w 1304"/>
                            <a:gd name="T3" fmla="*/ 167 h 2391"/>
                            <a:gd name="T4" fmla="*/ 480 w 1304"/>
                            <a:gd name="T5" fmla="*/ 7 h 2391"/>
                            <a:gd name="T6" fmla="*/ 729 w 1304"/>
                            <a:gd name="T7" fmla="*/ 290 h 2391"/>
                            <a:gd name="T8" fmla="*/ 728 w 1304"/>
                            <a:gd name="T9" fmla="*/ 301 h 2391"/>
                            <a:gd name="T10" fmla="*/ 730 w 1304"/>
                            <a:gd name="T11" fmla="*/ 301 h 2391"/>
                            <a:gd name="T12" fmla="*/ 695 w 1304"/>
                            <a:gd name="T13" fmla="*/ 554 h 2391"/>
                            <a:gd name="T14" fmla="*/ 983 w 1304"/>
                            <a:gd name="T15" fmla="*/ 1615 h 2391"/>
                            <a:gd name="T16" fmla="*/ 982 w 1304"/>
                            <a:gd name="T17" fmla="*/ 1619 h 2391"/>
                            <a:gd name="T18" fmla="*/ 1304 w 1304"/>
                            <a:gd name="T19" fmla="*/ 2391 h 2391"/>
                            <a:gd name="T20" fmla="*/ 49 w 1304"/>
                            <a:gd name="T21" fmla="*/ 778 h 2391"/>
                            <a:gd name="T22" fmla="*/ 218 w 1304"/>
                            <a:gd name="T23" fmla="*/ 167 h 23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04" h="2391">
                              <a:moveTo>
                                <a:pt x="218" y="167"/>
                              </a:moveTo>
                              <a:cubicBezTo>
                                <a:pt x="219" y="167"/>
                                <a:pt x="219" y="167"/>
                                <a:pt x="219" y="167"/>
                              </a:cubicBezTo>
                              <a:cubicBezTo>
                                <a:pt x="262" y="67"/>
                                <a:pt x="365" y="0"/>
                                <a:pt x="480" y="7"/>
                              </a:cubicBezTo>
                              <a:cubicBezTo>
                                <a:pt x="627" y="17"/>
                                <a:pt x="738" y="143"/>
                                <a:pt x="729" y="290"/>
                              </a:cubicBezTo>
                              <a:cubicBezTo>
                                <a:pt x="728" y="301"/>
                                <a:pt x="728" y="301"/>
                                <a:pt x="728" y="301"/>
                              </a:cubicBezTo>
                              <a:cubicBezTo>
                                <a:pt x="730" y="301"/>
                                <a:pt x="730" y="301"/>
                                <a:pt x="730" y="301"/>
                              </a:cubicBezTo>
                              <a:cubicBezTo>
                                <a:pt x="712" y="383"/>
                                <a:pt x="700" y="468"/>
                                <a:pt x="695" y="554"/>
                              </a:cubicBezTo>
                              <a:cubicBezTo>
                                <a:pt x="670" y="946"/>
                                <a:pt x="779" y="1314"/>
                                <a:pt x="983" y="1615"/>
                              </a:cubicBezTo>
                              <a:cubicBezTo>
                                <a:pt x="982" y="1619"/>
                                <a:pt x="982" y="1619"/>
                                <a:pt x="982" y="1619"/>
                              </a:cubicBezTo>
                              <a:cubicBezTo>
                                <a:pt x="1152" y="1839"/>
                                <a:pt x="1266" y="2104"/>
                                <a:pt x="1304" y="2391"/>
                              </a:cubicBezTo>
                              <a:cubicBezTo>
                                <a:pt x="549" y="2250"/>
                                <a:pt x="0" y="1564"/>
                                <a:pt x="49" y="778"/>
                              </a:cubicBezTo>
                              <a:cubicBezTo>
                                <a:pt x="63" y="557"/>
                                <a:pt x="123" y="351"/>
                                <a:pt x="218" y="167"/>
                              </a:cubicBezTo>
                            </a:path>
                          </a:pathLst>
                        </a:custGeom>
                        <a:solidFill>
                          <a:srgbClr val="C90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68"/>
                      <wps:cNvSpPr>
                        <a:spLocks/>
                      </wps:cNvSpPr>
                      <wps:spPr bwMode="auto">
                        <a:xfrm>
                          <a:off x="3394075" y="6925945"/>
                          <a:ext cx="409575" cy="241300"/>
                        </a:xfrm>
                        <a:custGeom>
                          <a:avLst/>
                          <a:gdLst>
                            <a:gd name="T0" fmla="*/ 1261 w 1290"/>
                            <a:gd name="T1" fmla="*/ 557 h 760"/>
                            <a:gd name="T2" fmla="*/ 1035 w 1290"/>
                            <a:gd name="T3" fmla="*/ 751 h 760"/>
                            <a:gd name="T4" fmla="*/ 203 w 1290"/>
                            <a:gd name="T5" fmla="*/ 687 h 760"/>
                            <a:gd name="T6" fmla="*/ 9 w 1290"/>
                            <a:gd name="T7" fmla="*/ 461 h 760"/>
                            <a:gd name="T8" fmla="*/ 29 w 1290"/>
                            <a:gd name="T9" fmla="*/ 203 h 760"/>
                            <a:gd name="T10" fmla="*/ 255 w 1290"/>
                            <a:gd name="T11" fmla="*/ 9 h 760"/>
                            <a:gd name="T12" fmla="*/ 1087 w 1290"/>
                            <a:gd name="T13" fmla="*/ 73 h 760"/>
                            <a:gd name="T14" fmla="*/ 1281 w 1290"/>
                            <a:gd name="T15" fmla="*/ 299 h 760"/>
                            <a:gd name="T16" fmla="*/ 1261 w 1290"/>
                            <a:gd name="T17" fmla="*/ 557 h 7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290" h="760">
                              <a:moveTo>
                                <a:pt x="1261" y="557"/>
                              </a:moveTo>
                              <a:cubicBezTo>
                                <a:pt x="1252" y="673"/>
                                <a:pt x="1150" y="760"/>
                                <a:pt x="1035" y="751"/>
                              </a:cubicBezTo>
                              <a:cubicBezTo>
                                <a:pt x="203" y="687"/>
                                <a:pt x="203" y="687"/>
                                <a:pt x="203" y="687"/>
                              </a:cubicBezTo>
                              <a:cubicBezTo>
                                <a:pt x="87" y="678"/>
                                <a:pt x="0" y="576"/>
                                <a:pt x="9" y="461"/>
                              </a:cubicBezTo>
                              <a:cubicBezTo>
                                <a:pt x="29" y="203"/>
                                <a:pt x="29" y="203"/>
                                <a:pt x="29" y="203"/>
                              </a:cubicBezTo>
                              <a:cubicBezTo>
                                <a:pt x="38" y="87"/>
                                <a:pt x="140" y="0"/>
                                <a:pt x="255" y="9"/>
                              </a:cubicBezTo>
                              <a:cubicBezTo>
                                <a:pt x="1087" y="73"/>
                                <a:pt x="1087" y="73"/>
                                <a:pt x="1087" y="73"/>
                              </a:cubicBezTo>
                              <a:cubicBezTo>
                                <a:pt x="1202" y="82"/>
                                <a:pt x="1290" y="184"/>
                                <a:pt x="1281" y="299"/>
                              </a:cubicBezTo>
                              <a:lnTo>
                                <a:pt x="1261" y="5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AB8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69"/>
                      <wps:cNvSpPr>
                        <a:spLocks noEditPoints="1"/>
                      </wps:cNvSpPr>
                      <wps:spPr bwMode="auto">
                        <a:xfrm>
                          <a:off x="3498850" y="7006590"/>
                          <a:ext cx="272415" cy="107315"/>
                        </a:xfrm>
                        <a:custGeom>
                          <a:avLst/>
                          <a:gdLst>
                            <a:gd name="T0" fmla="*/ 813 w 858"/>
                            <a:gd name="T1" fmla="*/ 107 h 339"/>
                            <a:gd name="T2" fmla="*/ 810 w 858"/>
                            <a:gd name="T3" fmla="*/ 110 h 339"/>
                            <a:gd name="T4" fmla="*/ 750 w 858"/>
                            <a:gd name="T5" fmla="*/ 105 h 339"/>
                            <a:gd name="T6" fmla="*/ 748 w 858"/>
                            <a:gd name="T7" fmla="*/ 102 h 339"/>
                            <a:gd name="T8" fmla="*/ 729 w 858"/>
                            <a:gd name="T9" fmla="*/ 16 h 339"/>
                            <a:gd name="T10" fmla="*/ 787 w 858"/>
                            <a:gd name="T11" fmla="*/ 14 h 339"/>
                            <a:gd name="T12" fmla="*/ 784 w 858"/>
                            <a:gd name="T13" fmla="*/ 53 h 339"/>
                            <a:gd name="T14" fmla="*/ 752 w 858"/>
                            <a:gd name="T15" fmla="*/ 39 h 339"/>
                            <a:gd name="T16" fmla="*/ 771 w 858"/>
                            <a:gd name="T17" fmla="*/ 84 h 339"/>
                            <a:gd name="T18" fmla="*/ 785 w 858"/>
                            <a:gd name="T19" fmla="*/ 88 h 339"/>
                            <a:gd name="T20" fmla="*/ 792 w 858"/>
                            <a:gd name="T21" fmla="*/ 85 h 339"/>
                            <a:gd name="T22" fmla="*/ 850 w 858"/>
                            <a:gd name="T23" fmla="*/ 35 h 339"/>
                            <a:gd name="T24" fmla="*/ 755 w 858"/>
                            <a:gd name="T25" fmla="*/ 271 h 339"/>
                            <a:gd name="T26" fmla="*/ 753 w 858"/>
                            <a:gd name="T27" fmla="*/ 148 h 339"/>
                            <a:gd name="T28" fmla="*/ 733 w 858"/>
                            <a:gd name="T29" fmla="*/ 269 h 339"/>
                            <a:gd name="T30" fmla="*/ 755 w 858"/>
                            <a:gd name="T31" fmla="*/ 271 h 339"/>
                            <a:gd name="T32" fmla="*/ 788 w 858"/>
                            <a:gd name="T33" fmla="*/ 161 h 339"/>
                            <a:gd name="T34" fmla="*/ 732 w 858"/>
                            <a:gd name="T35" fmla="*/ 314 h 339"/>
                            <a:gd name="T36" fmla="*/ 730 w 858"/>
                            <a:gd name="T37" fmla="*/ 336 h 339"/>
                            <a:gd name="T38" fmla="*/ 811 w 858"/>
                            <a:gd name="T39" fmla="*/ 163 h 339"/>
                            <a:gd name="T40" fmla="*/ 348 w 858"/>
                            <a:gd name="T41" fmla="*/ 183 h 339"/>
                            <a:gd name="T42" fmla="*/ 237 w 858"/>
                            <a:gd name="T43" fmla="*/ 186 h 339"/>
                            <a:gd name="T44" fmla="*/ 288 w 858"/>
                            <a:gd name="T45" fmla="*/ 235 h 339"/>
                            <a:gd name="T46" fmla="*/ 214 w 858"/>
                            <a:gd name="T47" fmla="*/ 173 h 339"/>
                            <a:gd name="T48" fmla="*/ 348 w 858"/>
                            <a:gd name="T49" fmla="*/ 183 h 339"/>
                            <a:gd name="T50" fmla="*/ 284 w 858"/>
                            <a:gd name="T51" fmla="*/ 134 h 339"/>
                            <a:gd name="T52" fmla="*/ 325 w 858"/>
                            <a:gd name="T53" fmla="*/ 170 h 339"/>
                            <a:gd name="T54" fmla="*/ 500 w 858"/>
                            <a:gd name="T55" fmla="*/ 195 h 339"/>
                            <a:gd name="T56" fmla="*/ 366 w 858"/>
                            <a:gd name="T57" fmla="*/ 185 h 339"/>
                            <a:gd name="T58" fmla="*/ 481 w 858"/>
                            <a:gd name="T59" fmla="*/ 144 h 339"/>
                            <a:gd name="T60" fmla="*/ 497 w 858"/>
                            <a:gd name="T61" fmla="*/ 83 h 339"/>
                            <a:gd name="T62" fmla="*/ 477 w 858"/>
                            <a:gd name="T63" fmla="*/ 193 h 339"/>
                            <a:gd name="T64" fmla="*/ 388 w 858"/>
                            <a:gd name="T65" fmla="*/ 187 h 339"/>
                            <a:gd name="T66" fmla="*/ 477 w 858"/>
                            <a:gd name="T67" fmla="*/ 193 h 339"/>
                            <a:gd name="T68" fmla="*/ 106 w 858"/>
                            <a:gd name="T69" fmla="*/ 72 h 339"/>
                            <a:gd name="T70" fmla="*/ 9 w 858"/>
                            <a:gd name="T71" fmla="*/ 97 h 339"/>
                            <a:gd name="T72" fmla="*/ 10 w 858"/>
                            <a:gd name="T73" fmla="*/ 225 h 339"/>
                            <a:gd name="T74" fmla="*/ 31 w 858"/>
                            <a:gd name="T75" fmla="*/ 99 h 339"/>
                            <a:gd name="T76" fmla="*/ 93 w 858"/>
                            <a:gd name="T77" fmla="*/ 103 h 339"/>
                            <a:gd name="T78" fmla="*/ 94 w 858"/>
                            <a:gd name="T79" fmla="*/ 231 h 339"/>
                            <a:gd name="T80" fmla="*/ 115 w 858"/>
                            <a:gd name="T81" fmla="*/ 105 h 339"/>
                            <a:gd name="T82" fmla="*/ 176 w 858"/>
                            <a:gd name="T83" fmla="*/ 110 h 339"/>
                            <a:gd name="T84" fmla="*/ 177 w 858"/>
                            <a:gd name="T85" fmla="*/ 237 h 339"/>
                            <a:gd name="T86" fmla="*/ 198 w 858"/>
                            <a:gd name="T87" fmla="*/ 112 h 339"/>
                            <a:gd name="T88" fmla="*/ 668 w 858"/>
                            <a:gd name="T89" fmla="*/ 95 h 339"/>
                            <a:gd name="T90" fmla="*/ 584 w 858"/>
                            <a:gd name="T91" fmla="*/ 88 h 339"/>
                            <a:gd name="T92" fmla="*/ 518 w 858"/>
                            <a:gd name="T93" fmla="*/ 253 h 339"/>
                            <a:gd name="T94" fmla="*/ 541 w 858"/>
                            <a:gd name="T95" fmla="*/ 254 h 339"/>
                            <a:gd name="T96" fmla="*/ 582 w 858"/>
                            <a:gd name="T97" fmla="*/ 110 h 339"/>
                            <a:gd name="T98" fmla="*/ 602 w 858"/>
                            <a:gd name="T99" fmla="*/ 259 h 339"/>
                            <a:gd name="T100" fmla="*/ 624 w 858"/>
                            <a:gd name="T101" fmla="*/ 261 h 339"/>
                            <a:gd name="T102" fmla="*/ 666 w 858"/>
                            <a:gd name="T103" fmla="*/ 117 h 339"/>
                            <a:gd name="T104" fmla="*/ 685 w 858"/>
                            <a:gd name="T105" fmla="*/ 265 h 339"/>
                            <a:gd name="T106" fmla="*/ 708 w 858"/>
                            <a:gd name="T107" fmla="*/ 267 h 339"/>
                            <a:gd name="T108" fmla="*/ 668 w 858"/>
                            <a:gd name="T109" fmla="*/ 95 h 3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858" h="339">
                              <a:moveTo>
                                <a:pt x="839" y="84"/>
                              </a:moveTo>
                              <a:cubicBezTo>
                                <a:pt x="813" y="107"/>
                                <a:pt x="813" y="107"/>
                                <a:pt x="813" y="107"/>
                              </a:cubicBezTo>
                              <a:cubicBezTo>
                                <a:pt x="813" y="107"/>
                                <a:pt x="813" y="107"/>
                                <a:pt x="813" y="107"/>
                              </a:cubicBezTo>
                              <a:cubicBezTo>
                                <a:pt x="810" y="110"/>
                                <a:pt x="810" y="110"/>
                                <a:pt x="810" y="110"/>
                              </a:cubicBezTo>
                              <a:cubicBezTo>
                                <a:pt x="801" y="117"/>
                                <a:pt x="790" y="121"/>
                                <a:pt x="779" y="120"/>
                              </a:cubicBezTo>
                              <a:cubicBezTo>
                                <a:pt x="768" y="119"/>
                                <a:pt x="758" y="114"/>
                                <a:pt x="750" y="105"/>
                              </a:cubicBezTo>
                              <a:cubicBezTo>
                                <a:pt x="748" y="102"/>
                                <a:pt x="748" y="102"/>
                                <a:pt x="748" y="102"/>
                              </a:cubicBezTo>
                              <a:cubicBezTo>
                                <a:pt x="748" y="102"/>
                                <a:pt x="748" y="102"/>
                                <a:pt x="748" y="102"/>
                              </a:cubicBezTo>
                              <a:cubicBezTo>
                                <a:pt x="725" y="76"/>
                                <a:pt x="725" y="76"/>
                                <a:pt x="725" y="76"/>
                              </a:cubicBezTo>
                              <a:cubicBezTo>
                                <a:pt x="710" y="58"/>
                                <a:pt x="712" y="31"/>
                                <a:pt x="729" y="16"/>
                              </a:cubicBezTo>
                              <a:cubicBezTo>
                                <a:pt x="732" y="14"/>
                                <a:pt x="732" y="14"/>
                                <a:pt x="732" y="14"/>
                              </a:cubicBezTo>
                              <a:cubicBezTo>
                                <a:pt x="748" y="0"/>
                                <a:pt x="772" y="1"/>
                                <a:pt x="787" y="14"/>
                              </a:cubicBezTo>
                              <a:cubicBezTo>
                                <a:pt x="801" y="6"/>
                                <a:pt x="817" y="6"/>
                                <a:pt x="831" y="13"/>
                              </a:cubicBezTo>
                              <a:cubicBezTo>
                                <a:pt x="784" y="53"/>
                                <a:pt x="784" y="53"/>
                                <a:pt x="784" y="53"/>
                              </a:cubicBezTo>
                              <a:cubicBezTo>
                                <a:pt x="773" y="40"/>
                                <a:pt x="773" y="40"/>
                                <a:pt x="773" y="40"/>
                              </a:cubicBezTo>
                              <a:cubicBezTo>
                                <a:pt x="768" y="34"/>
                                <a:pt x="758" y="34"/>
                                <a:pt x="752" y="39"/>
                              </a:cubicBezTo>
                              <a:cubicBezTo>
                                <a:pt x="746" y="44"/>
                                <a:pt x="746" y="53"/>
                                <a:pt x="751" y="60"/>
                              </a:cubicBezTo>
                              <a:cubicBezTo>
                                <a:pt x="771" y="84"/>
                                <a:pt x="771" y="84"/>
                                <a:pt x="771" y="84"/>
                              </a:cubicBezTo>
                              <a:cubicBezTo>
                                <a:pt x="774" y="87"/>
                                <a:pt x="778" y="88"/>
                                <a:pt x="781" y="89"/>
                              </a:cubicBezTo>
                              <a:cubicBezTo>
                                <a:pt x="785" y="88"/>
                                <a:pt x="785" y="88"/>
                                <a:pt x="785" y="88"/>
                              </a:cubicBezTo>
                              <a:cubicBezTo>
                                <a:pt x="790" y="87"/>
                                <a:pt x="790" y="87"/>
                                <a:pt x="790" y="87"/>
                              </a:cubicBezTo>
                              <a:cubicBezTo>
                                <a:pt x="792" y="85"/>
                                <a:pt x="792" y="85"/>
                                <a:pt x="792" y="85"/>
                              </a:cubicBezTo>
                              <a:cubicBezTo>
                                <a:pt x="850" y="36"/>
                                <a:pt x="850" y="36"/>
                                <a:pt x="850" y="36"/>
                              </a:cubicBezTo>
                              <a:cubicBezTo>
                                <a:pt x="850" y="35"/>
                                <a:pt x="850" y="35"/>
                                <a:pt x="850" y="35"/>
                              </a:cubicBezTo>
                              <a:cubicBezTo>
                                <a:pt x="858" y="52"/>
                                <a:pt x="854" y="72"/>
                                <a:pt x="839" y="84"/>
                              </a:cubicBezTo>
                              <a:close/>
                              <a:moveTo>
                                <a:pt x="755" y="271"/>
                              </a:moveTo>
                              <a:cubicBezTo>
                                <a:pt x="763" y="160"/>
                                <a:pt x="763" y="160"/>
                                <a:pt x="763" y="160"/>
                              </a:cubicBezTo>
                              <a:cubicBezTo>
                                <a:pt x="764" y="153"/>
                                <a:pt x="759" y="148"/>
                                <a:pt x="753" y="148"/>
                              </a:cubicBezTo>
                              <a:cubicBezTo>
                                <a:pt x="747" y="147"/>
                                <a:pt x="742" y="152"/>
                                <a:pt x="741" y="158"/>
                              </a:cubicBezTo>
                              <a:cubicBezTo>
                                <a:pt x="733" y="269"/>
                                <a:pt x="733" y="269"/>
                                <a:pt x="733" y="269"/>
                              </a:cubicBezTo>
                              <a:cubicBezTo>
                                <a:pt x="732" y="275"/>
                                <a:pt x="737" y="281"/>
                                <a:pt x="743" y="281"/>
                              </a:cubicBezTo>
                              <a:cubicBezTo>
                                <a:pt x="749" y="282"/>
                                <a:pt x="754" y="277"/>
                                <a:pt x="755" y="271"/>
                              </a:cubicBezTo>
                              <a:close/>
                              <a:moveTo>
                                <a:pt x="800" y="151"/>
                              </a:moveTo>
                              <a:cubicBezTo>
                                <a:pt x="794" y="151"/>
                                <a:pt x="789" y="155"/>
                                <a:pt x="788" y="161"/>
                              </a:cubicBezTo>
                              <a:cubicBezTo>
                                <a:pt x="780" y="273"/>
                                <a:pt x="780" y="273"/>
                                <a:pt x="780" y="273"/>
                              </a:cubicBezTo>
                              <a:cubicBezTo>
                                <a:pt x="778" y="297"/>
                                <a:pt x="756" y="316"/>
                                <a:pt x="732" y="314"/>
                              </a:cubicBezTo>
                              <a:cubicBezTo>
                                <a:pt x="726" y="313"/>
                                <a:pt x="720" y="318"/>
                                <a:pt x="720" y="324"/>
                              </a:cubicBezTo>
                              <a:cubicBezTo>
                                <a:pt x="719" y="330"/>
                                <a:pt x="724" y="336"/>
                                <a:pt x="730" y="336"/>
                              </a:cubicBezTo>
                              <a:cubicBezTo>
                                <a:pt x="767" y="339"/>
                                <a:pt x="799" y="311"/>
                                <a:pt x="802" y="274"/>
                              </a:cubicBezTo>
                              <a:cubicBezTo>
                                <a:pt x="811" y="163"/>
                                <a:pt x="811" y="163"/>
                                <a:pt x="811" y="163"/>
                              </a:cubicBezTo>
                              <a:cubicBezTo>
                                <a:pt x="811" y="157"/>
                                <a:pt x="807" y="152"/>
                                <a:pt x="800" y="151"/>
                              </a:cubicBezTo>
                              <a:close/>
                              <a:moveTo>
                                <a:pt x="348" y="183"/>
                              </a:moveTo>
                              <a:cubicBezTo>
                                <a:pt x="347" y="190"/>
                                <a:pt x="342" y="194"/>
                                <a:pt x="336" y="194"/>
                              </a:cubicBezTo>
                              <a:cubicBezTo>
                                <a:pt x="237" y="186"/>
                                <a:pt x="237" y="186"/>
                                <a:pt x="237" y="186"/>
                              </a:cubicBezTo>
                              <a:cubicBezTo>
                                <a:pt x="240" y="206"/>
                                <a:pt x="257" y="221"/>
                                <a:pt x="277" y="223"/>
                              </a:cubicBezTo>
                              <a:cubicBezTo>
                                <a:pt x="284" y="223"/>
                                <a:pt x="288" y="229"/>
                                <a:pt x="288" y="235"/>
                              </a:cubicBezTo>
                              <a:cubicBezTo>
                                <a:pt x="287" y="241"/>
                                <a:pt x="282" y="246"/>
                                <a:pt x="276" y="245"/>
                              </a:cubicBezTo>
                              <a:cubicBezTo>
                                <a:pt x="239" y="242"/>
                                <a:pt x="211" y="210"/>
                                <a:pt x="214" y="173"/>
                              </a:cubicBezTo>
                              <a:cubicBezTo>
                                <a:pt x="217" y="136"/>
                                <a:pt x="249" y="109"/>
                                <a:pt x="286" y="111"/>
                              </a:cubicBezTo>
                              <a:cubicBezTo>
                                <a:pt x="323" y="114"/>
                                <a:pt x="350" y="147"/>
                                <a:pt x="348" y="183"/>
                              </a:cubicBezTo>
                              <a:close/>
                              <a:moveTo>
                                <a:pt x="325" y="170"/>
                              </a:moveTo>
                              <a:cubicBezTo>
                                <a:pt x="321" y="151"/>
                                <a:pt x="305" y="135"/>
                                <a:pt x="284" y="134"/>
                              </a:cubicBezTo>
                              <a:cubicBezTo>
                                <a:pt x="264" y="132"/>
                                <a:pt x="245" y="145"/>
                                <a:pt x="239" y="164"/>
                              </a:cubicBezTo>
                              <a:lnTo>
                                <a:pt x="325" y="170"/>
                              </a:lnTo>
                              <a:close/>
                              <a:moveTo>
                                <a:pt x="507" y="95"/>
                              </a:moveTo>
                              <a:cubicBezTo>
                                <a:pt x="500" y="195"/>
                                <a:pt x="500" y="195"/>
                                <a:pt x="500" y="195"/>
                              </a:cubicBezTo>
                              <a:cubicBezTo>
                                <a:pt x="497" y="232"/>
                                <a:pt x="465" y="260"/>
                                <a:pt x="428" y="257"/>
                              </a:cubicBezTo>
                              <a:cubicBezTo>
                                <a:pt x="391" y="254"/>
                                <a:pt x="363" y="222"/>
                                <a:pt x="366" y="185"/>
                              </a:cubicBezTo>
                              <a:cubicBezTo>
                                <a:pt x="369" y="148"/>
                                <a:pt x="401" y="120"/>
                                <a:pt x="438" y="123"/>
                              </a:cubicBezTo>
                              <a:cubicBezTo>
                                <a:pt x="455" y="125"/>
                                <a:pt x="470" y="132"/>
                                <a:pt x="481" y="144"/>
                              </a:cubicBezTo>
                              <a:cubicBezTo>
                                <a:pt x="485" y="93"/>
                                <a:pt x="485" y="93"/>
                                <a:pt x="485" y="93"/>
                              </a:cubicBezTo>
                              <a:cubicBezTo>
                                <a:pt x="486" y="87"/>
                                <a:pt x="491" y="82"/>
                                <a:pt x="497" y="83"/>
                              </a:cubicBezTo>
                              <a:cubicBezTo>
                                <a:pt x="503" y="83"/>
                                <a:pt x="508" y="89"/>
                                <a:pt x="507" y="95"/>
                              </a:cubicBezTo>
                              <a:close/>
                              <a:moveTo>
                                <a:pt x="477" y="193"/>
                              </a:moveTo>
                              <a:cubicBezTo>
                                <a:pt x="479" y="169"/>
                                <a:pt x="461" y="147"/>
                                <a:pt x="436" y="145"/>
                              </a:cubicBezTo>
                              <a:cubicBezTo>
                                <a:pt x="412" y="144"/>
                                <a:pt x="390" y="162"/>
                                <a:pt x="388" y="187"/>
                              </a:cubicBezTo>
                              <a:cubicBezTo>
                                <a:pt x="387" y="211"/>
                                <a:pt x="405" y="233"/>
                                <a:pt x="430" y="235"/>
                              </a:cubicBezTo>
                              <a:cubicBezTo>
                                <a:pt x="454" y="236"/>
                                <a:pt x="476" y="218"/>
                                <a:pt x="477" y="193"/>
                              </a:cubicBezTo>
                              <a:close/>
                              <a:moveTo>
                                <a:pt x="149" y="57"/>
                              </a:moveTo>
                              <a:cubicBezTo>
                                <a:pt x="132" y="55"/>
                                <a:pt x="117" y="60"/>
                                <a:pt x="106" y="72"/>
                              </a:cubicBezTo>
                              <a:cubicBezTo>
                                <a:pt x="97" y="59"/>
                                <a:pt x="83" y="49"/>
                                <a:pt x="66" y="48"/>
                              </a:cubicBezTo>
                              <a:cubicBezTo>
                                <a:pt x="37" y="46"/>
                                <a:pt x="11" y="68"/>
                                <a:pt x="9" y="97"/>
                              </a:cubicBezTo>
                              <a:cubicBezTo>
                                <a:pt x="0" y="213"/>
                                <a:pt x="0" y="213"/>
                                <a:pt x="0" y="213"/>
                              </a:cubicBezTo>
                              <a:cubicBezTo>
                                <a:pt x="0" y="219"/>
                                <a:pt x="4" y="224"/>
                                <a:pt x="10" y="225"/>
                              </a:cubicBezTo>
                              <a:cubicBezTo>
                                <a:pt x="17" y="225"/>
                                <a:pt x="22" y="220"/>
                                <a:pt x="22" y="214"/>
                              </a:cubicBezTo>
                              <a:cubicBezTo>
                                <a:pt x="31" y="99"/>
                                <a:pt x="31" y="99"/>
                                <a:pt x="31" y="99"/>
                              </a:cubicBezTo>
                              <a:cubicBezTo>
                                <a:pt x="33" y="82"/>
                                <a:pt x="47" y="69"/>
                                <a:pt x="64" y="70"/>
                              </a:cubicBezTo>
                              <a:cubicBezTo>
                                <a:pt x="81" y="72"/>
                                <a:pt x="94" y="86"/>
                                <a:pt x="93" y="103"/>
                              </a:cubicBezTo>
                              <a:cubicBezTo>
                                <a:pt x="84" y="219"/>
                                <a:pt x="84" y="219"/>
                                <a:pt x="84" y="219"/>
                              </a:cubicBezTo>
                              <a:cubicBezTo>
                                <a:pt x="83" y="225"/>
                                <a:pt x="88" y="231"/>
                                <a:pt x="94" y="231"/>
                              </a:cubicBezTo>
                              <a:cubicBezTo>
                                <a:pt x="100" y="232"/>
                                <a:pt x="105" y="227"/>
                                <a:pt x="106" y="221"/>
                              </a:cubicBezTo>
                              <a:cubicBezTo>
                                <a:pt x="115" y="105"/>
                                <a:pt x="115" y="105"/>
                                <a:pt x="115" y="105"/>
                              </a:cubicBezTo>
                              <a:cubicBezTo>
                                <a:pt x="116" y="88"/>
                                <a:pt x="131" y="76"/>
                                <a:pt x="148" y="77"/>
                              </a:cubicBezTo>
                              <a:cubicBezTo>
                                <a:pt x="165" y="78"/>
                                <a:pt x="177" y="93"/>
                                <a:pt x="176" y="110"/>
                              </a:cubicBezTo>
                              <a:cubicBezTo>
                                <a:pt x="167" y="225"/>
                                <a:pt x="167" y="225"/>
                                <a:pt x="167" y="225"/>
                              </a:cubicBezTo>
                              <a:cubicBezTo>
                                <a:pt x="167" y="232"/>
                                <a:pt x="171" y="237"/>
                                <a:pt x="177" y="237"/>
                              </a:cubicBezTo>
                              <a:cubicBezTo>
                                <a:pt x="183" y="238"/>
                                <a:pt x="189" y="233"/>
                                <a:pt x="189" y="227"/>
                              </a:cubicBezTo>
                              <a:cubicBezTo>
                                <a:pt x="198" y="112"/>
                                <a:pt x="198" y="112"/>
                                <a:pt x="198" y="112"/>
                              </a:cubicBezTo>
                              <a:cubicBezTo>
                                <a:pt x="200" y="82"/>
                                <a:pt x="178" y="59"/>
                                <a:pt x="149" y="57"/>
                              </a:cubicBezTo>
                              <a:close/>
                              <a:moveTo>
                                <a:pt x="668" y="95"/>
                              </a:moveTo>
                              <a:cubicBezTo>
                                <a:pt x="651" y="93"/>
                                <a:pt x="635" y="100"/>
                                <a:pt x="624" y="112"/>
                              </a:cubicBezTo>
                              <a:cubicBezTo>
                                <a:pt x="616" y="99"/>
                                <a:pt x="601" y="89"/>
                                <a:pt x="584" y="88"/>
                              </a:cubicBezTo>
                              <a:cubicBezTo>
                                <a:pt x="555" y="86"/>
                                <a:pt x="529" y="108"/>
                                <a:pt x="527" y="137"/>
                              </a:cubicBezTo>
                              <a:cubicBezTo>
                                <a:pt x="518" y="253"/>
                                <a:pt x="518" y="253"/>
                                <a:pt x="518" y="253"/>
                              </a:cubicBezTo>
                              <a:cubicBezTo>
                                <a:pt x="518" y="259"/>
                                <a:pt x="522" y="264"/>
                                <a:pt x="529" y="265"/>
                              </a:cubicBezTo>
                              <a:cubicBezTo>
                                <a:pt x="535" y="265"/>
                                <a:pt x="540" y="260"/>
                                <a:pt x="541" y="254"/>
                              </a:cubicBezTo>
                              <a:cubicBezTo>
                                <a:pt x="549" y="139"/>
                                <a:pt x="549" y="139"/>
                                <a:pt x="549" y="139"/>
                              </a:cubicBezTo>
                              <a:cubicBezTo>
                                <a:pt x="551" y="122"/>
                                <a:pt x="566" y="109"/>
                                <a:pt x="582" y="110"/>
                              </a:cubicBezTo>
                              <a:cubicBezTo>
                                <a:pt x="599" y="112"/>
                                <a:pt x="612" y="126"/>
                                <a:pt x="611" y="143"/>
                              </a:cubicBezTo>
                              <a:cubicBezTo>
                                <a:pt x="602" y="259"/>
                                <a:pt x="602" y="259"/>
                                <a:pt x="602" y="259"/>
                              </a:cubicBezTo>
                              <a:cubicBezTo>
                                <a:pt x="601" y="265"/>
                                <a:pt x="606" y="271"/>
                                <a:pt x="612" y="271"/>
                              </a:cubicBezTo>
                              <a:cubicBezTo>
                                <a:pt x="618" y="271"/>
                                <a:pt x="624" y="267"/>
                                <a:pt x="624" y="261"/>
                              </a:cubicBezTo>
                              <a:cubicBezTo>
                                <a:pt x="633" y="145"/>
                                <a:pt x="633" y="145"/>
                                <a:pt x="633" y="145"/>
                              </a:cubicBezTo>
                              <a:cubicBezTo>
                                <a:pt x="634" y="128"/>
                                <a:pt x="649" y="116"/>
                                <a:pt x="666" y="117"/>
                              </a:cubicBezTo>
                              <a:cubicBezTo>
                                <a:pt x="683" y="118"/>
                                <a:pt x="695" y="133"/>
                                <a:pt x="694" y="150"/>
                              </a:cubicBezTo>
                              <a:cubicBezTo>
                                <a:pt x="685" y="265"/>
                                <a:pt x="685" y="265"/>
                                <a:pt x="685" y="265"/>
                              </a:cubicBezTo>
                              <a:cubicBezTo>
                                <a:pt x="685" y="272"/>
                                <a:pt x="689" y="277"/>
                                <a:pt x="696" y="277"/>
                              </a:cubicBezTo>
                              <a:cubicBezTo>
                                <a:pt x="702" y="278"/>
                                <a:pt x="707" y="273"/>
                                <a:pt x="708" y="267"/>
                              </a:cubicBezTo>
                              <a:cubicBezTo>
                                <a:pt x="716" y="152"/>
                                <a:pt x="716" y="152"/>
                                <a:pt x="716" y="152"/>
                              </a:cubicBezTo>
                              <a:cubicBezTo>
                                <a:pt x="719" y="122"/>
                                <a:pt x="697" y="97"/>
                                <a:pt x="668" y="9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70"/>
                      <wps:cNvSpPr>
                        <a:spLocks/>
                      </wps:cNvSpPr>
                      <wps:spPr bwMode="auto">
                        <a:xfrm>
                          <a:off x="3218180" y="6910705"/>
                          <a:ext cx="273685" cy="222885"/>
                        </a:xfrm>
                        <a:custGeom>
                          <a:avLst/>
                          <a:gdLst>
                            <a:gd name="T0" fmla="*/ 819 w 862"/>
                            <a:gd name="T1" fmla="*/ 204 h 702"/>
                            <a:gd name="T2" fmla="*/ 817 w 862"/>
                            <a:gd name="T3" fmla="*/ 206 h 702"/>
                            <a:gd name="T4" fmla="*/ 480 w 862"/>
                            <a:gd name="T5" fmla="*/ 495 h 702"/>
                            <a:gd name="T6" fmla="*/ 469 w 862"/>
                            <a:gd name="T7" fmla="*/ 503 h 702"/>
                            <a:gd name="T8" fmla="*/ 438 w 862"/>
                            <a:gd name="T9" fmla="*/ 514 h 702"/>
                            <a:gd name="T10" fmla="*/ 418 w 862"/>
                            <a:gd name="T11" fmla="*/ 515 h 702"/>
                            <a:gd name="T12" fmla="*/ 359 w 862"/>
                            <a:gd name="T13" fmla="*/ 486 h 702"/>
                            <a:gd name="T14" fmla="*/ 239 w 862"/>
                            <a:gd name="T15" fmla="*/ 346 h 702"/>
                            <a:gd name="T16" fmla="*/ 249 w 862"/>
                            <a:gd name="T17" fmla="*/ 225 h 702"/>
                            <a:gd name="T18" fmla="*/ 370 w 862"/>
                            <a:gd name="T19" fmla="*/ 234 h 702"/>
                            <a:gd name="T20" fmla="*/ 434 w 862"/>
                            <a:gd name="T21" fmla="*/ 309 h 702"/>
                            <a:gd name="T22" fmla="*/ 705 w 862"/>
                            <a:gd name="T23" fmla="*/ 77 h 702"/>
                            <a:gd name="T24" fmla="*/ 451 w 862"/>
                            <a:gd name="T25" fmla="*/ 80 h 702"/>
                            <a:gd name="T26" fmla="*/ 132 w 862"/>
                            <a:gd name="T27" fmla="*/ 79 h 702"/>
                            <a:gd name="T28" fmla="*/ 115 w 862"/>
                            <a:gd name="T29" fmla="*/ 94 h 702"/>
                            <a:gd name="T30" fmla="*/ 88 w 862"/>
                            <a:gd name="T31" fmla="*/ 440 h 702"/>
                            <a:gd name="T32" fmla="*/ 221 w 862"/>
                            <a:gd name="T33" fmla="*/ 595 h 702"/>
                            <a:gd name="T34" fmla="*/ 222 w 862"/>
                            <a:gd name="T35" fmla="*/ 596 h 702"/>
                            <a:gd name="T36" fmla="*/ 237 w 862"/>
                            <a:gd name="T37" fmla="*/ 613 h 702"/>
                            <a:gd name="T38" fmla="*/ 404 w 862"/>
                            <a:gd name="T39" fmla="*/ 697 h 702"/>
                            <a:gd name="T40" fmla="*/ 582 w 862"/>
                            <a:gd name="T41" fmla="*/ 640 h 702"/>
                            <a:gd name="T42" fmla="*/ 599 w 862"/>
                            <a:gd name="T43" fmla="*/ 625 h 702"/>
                            <a:gd name="T44" fmla="*/ 600 w 862"/>
                            <a:gd name="T45" fmla="*/ 624 h 702"/>
                            <a:gd name="T46" fmla="*/ 755 w 862"/>
                            <a:gd name="T47" fmla="*/ 491 h 702"/>
                            <a:gd name="T48" fmla="*/ 819 w 862"/>
                            <a:gd name="T49" fmla="*/ 204 h 7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862" h="702">
                              <a:moveTo>
                                <a:pt x="819" y="204"/>
                              </a:moveTo>
                              <a:cubicBezTo>
                                <a:pt x="817" y="206"/>
                                <a:pt x="817" y="206"/>
                                <a:pt x="817" y="206"/>
                              </a:cubicBezTo>
                              <a:cubicBezTo>
                                <a:pt x="480" y="495"/>
                                <a:pt x="480" y="495"/>
                                <a:pt x="480" y="495"/>
                              </a:cubicBezTo>
                              <a:cubicBezTo>
                                <a:pt x="476" y="498"/>
                                <a:pt x="473" y="500"/>
                                <a:pt x="469" y="503"/>
                              </a:cubicBezTo>
                              <a:cubicBezTo>
                                <a:pt x="459" y="509"/>
                                <a:pt x="449" y="512"/>
                                <a:pt x="438" y="514"/>
                              </a:cubicBezTo>
                              <a:cubicBezTo>
                                <a:pt x="431" y="515"/>
                                <a:pt x="424" y="516"/>
                                <a:pt x="418" y="515"/>
                              </a:cubicBezTo>
                              <a:cubicBezTo>
                                <a:pt x="395" y="513"/>
                                <a:pt x="374" y="503"/>
                                <a:pt x="359" y="486"/>
                              </a:cubicBezTo>
                              <a:cubicBezTo>
                                <a:pt x="239" y="346"/>
                                <a:pt x="239" y="346"/>
                                <a:pt x="239" y="346"/>
                              </a:cubicBezTo>
                              <a:cubicBezTo>
                                <a:pt x="209" y="310"/>
                                <a:pt x="213" y="256"/>
                                <a:pt x="249" y="225"/>
                              </a:cubicBezTo>
                              <a:cubicBezTo>
                                <a:pt x="283" y="195"/>
                                <a:pt x="340" y="199"/>
                                <a:pt x="370" y="234"/>
                              </a:cubicBezTo>
                              <a:cubicBezTo>
                                <a:pt x="434" y="309"/>
                                <a:pt x="434" y="309"/>
                                <a:pt x="434" y="309"/>
                              </a:cubicBezTo>
                              <a:cubicBezTo>
                                <a:pt x="705" y="77"/>
                                <a:pt x="705" y="77"/>
                                <a:pt x="705" y="77"/>
                              </a:cubicBezTo>
                              <a:cubicBezTo>
                                <a:pt x="627" y="32"/>
                                <a:pt x="529" y="32"/>
                                <a:pt x="451" y="80"/>
                              </a:cubicBezTo>
                              <a:cubicBezTo>
                                <a:pt x="361" y="3"/>
                                <a:pt x="225" y="0"/>
                                <a:pt x="132" y="79"/>
                              </a:cubicBezTo>
                              <a:cubicBezTo>
                                <a:pt x="115" y="94"/>
                                <a:pt x="115" y="94"/>
                                <a:pt x="115" y="94"/>
                              </a:cubicBezTo>
                              <a:cubicBezTo>
                                <a:pt x="12" y="182"/>
                                <a:pt x="0" y="337"/>
                                <a:pt x="88" y="440"/>
                              </a:cubicBezTo>
                              <a:cubicBezTo>
                                <a:pt x="221" y="595"/>
                                <a:pt x="221" y="595"/>
                                <a:pt x="221" y="595"/>
                              </a:cubicBezTo>
                              <a:cubicBezTo>
                                <a:pt x="222" y="596"/>
                                <a:pt x="222" y="596"/>
                                <a:pt x="222" y="596"/>
                              </a:cubicBezTo>
                              <a:cubicBezTo>
                                <a:pt x="237" y="613"/>
                                <a:pt x="237" y="613"/>
                                <a:pt x="237" y="613"/>
                              </a:cubicBezTo>
                              <a:cubicBezTo>
                                <a:pt x="280" y="664"/>
                                <a:pt x="341" y="693"/>
                                <a:pt x="404" y="697"/>
                              </a:cubicBezTo>
                              <a:cubicBezTo>
                                <a:pt x="466" y="702"/>
                                <a:pt x="531" y="683"/>
                                <a:pt x="582" y="640"/>
                              </a:cubicBezTo>
                              <a:cubicBezTo>
                                <a:pt x="599" y="625"/>
                                <a:pt x="599" y="625"/>
                                <a:pt x="599" y="625"/>
                              </a:cubicBezTo>
                              <a:cubicBezTo>
                                <a:pt x="600" y="624"/>
                                <a:pt x="600" y="624"/>
                                <a:pt x="600" y="624"/>
                              </a:cubicBezTo>
                              <a:cubicBezTo>
                                <a:pt x="755" y="491"/>
                                <a:pt x="755" y="491"/>
                                <a:pt x="755" y="491"/>
                              </a:cubicBezTo>
                              <a:cubicBezTo>
                                <a:pt x="839" y="419"/>
                                <a:pt x="862" y="301"/>
                                <a:pt x="819" y="204"/>
                              </a:cubicBezTo>
                            </a:path>
                          </a:pathLst>
                        </a:custGeom>
                        <a:solidFill>
                          <a:srgbClr val="384A9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71"/>
                      <wps:cNvSpPr>
                        <a:spLocks noEditPoints="1"/>
                      </wps:cNvSpPr>
                      <wps:spPr bwMode="auto">
                        <a:xfrm>
                          <a:off x="3237230" y="7179945"/>
                          <a:ext cx="504825" cy="213995"/>
                        </a:xfrm>
                        <a:custGeom>
                          <a:avLst/>
                          <a:gdLst>
                            <a:gd name="T0" fmla="*/ 274 w 1590"/>
                            <a:gd name="T1" fmla="*/ 15 h 673"/>
                            <a:gd name="T2" fmla="*/ 54 w 1590"/>
                            <a:gd name="T3" fmla="*/ 13 h 673"/>
                            <a:gd name="T4" fmla="*/ 1 w 1590"/>
                            <a:gd name="T5" fmla="*/ 513 h 673"/>
                            <a:gd name="T6" fmla="*/ 43 w 1590"/>
                            <a:gd name="T7" fmla="*/ 566 h 673"/>
                            <a:gd name="T8" fmla="*/ 94 w 1590"/>
                            <a:gd name="T9" fmla="*/ 520 h 673"/>
                            <a:gd name="T10" fmla="*/ 246 w 1590"/>
                            <a:gd name="T11" fmla="*/ 379 h 673"/>
                            <a:gd name="T12" fmla="*/ 391 w 1590"/>
                            <a:gd name="T13" fmla="*/ 299 h 673"/>
                            <a:gd name="T14" fmla="*/ 405 w 1590"/>
                            <a:gd name="T15" fmla="*/ 116 h 673"/>
                            <a:gd name="T16" fmla="*/ 311 w 1590"/>
                            <a:gd name="T17" fmla="*/ 244 h 673"/>
                            <a:gd name="T18" fmla="*/ 253 w 1590"/>
                            <a:gd name="T19" fmla="*/ 287 h 673"/>
                            <a:gd name="T20" fmla="*/ 127 w 1590"/>
                            <a:gd name="T21" fmla="*/ 97 h 673"/>
                            <a:gd name="T22" fmla="*/ 296 w 1590"/>
                            <a:gd name="T23" fmla="*/ 123 h 673"/>
                            <a:gd name="T24" fmla="*/ 324 w 1590"/>
                            <a:gd name="T25" fmla="*/ 202 h 673"/>
                            <a:gd name="T26" fmla="*/ 958 w 1590"/>
                            <a:gd name="T27" fmla="*/ 344 h 673"/>
                            <a:gd name="T28" fmla="*/ 955 w 1590"/>
                            <a:gd name="T29" fmla="*/ 551 h 673"/>
                            <a:gd name="T30" fmla="*/ 927 w 1590"/>
                            <a:gd name="T31" fmla="*/ 593 h 673"/>
                            <a:gd name="T32" fmla="*/ 750 w 1590"/>
                            <a:gd name="T33" fmla="*/ 629 h 673"/>
                            <a:gd name="T34" fmla="*/ 548 w 1590"/>
                            <a:gd name="T35" fmla="*/ 527 h 673"/>
                            <a:gd name="T36" fmla="*/ 478 w 1590"/>
                            <a:gd name="T37" fmla="*/ 315 h 673"/>
                            <a:gd name="T38" fmla="*/ 580 w 1590"/>
                            <a:gd name="T39" fmla="*/ 117 h 673"/>
                            <a:gd name="T40" fmla="*/ 795 w 1590"/>
                            <a:gd name="T41" fmla="*/ 47 h 673"/>
                            <a:gd name="T42" fmla="*/ 931 w 1590"/>
                            <a:gd name="T43" fmla="*/ 90 h 673"/>
                            <a:gd name="T44" fmla="*/ 952 w 1590"/>
                            <a:gd name="T45" fmla="*/ 132 h 673"/>
                            <a:gd name="T46" fmla="*/ 902 w 1590"/>
                            <a:gd name="T47" fmla="*/ 178 h 673"/>
                            <a:gd name="T48" fmla="*/ 876 w 1590"/>
                            <a:gd name="T49" fmla="*/ 170 h 673"/>
                            <a:gd name="T50" fmla="*/ 787 w 1590"/>
                            <a:gd name="T51" fmla="*/ 144 h 673"/>
                            <a:gd name="T52" fmla="*/ 615 w 1590"/>
                            <a:gd name="T53" fmla="*/ 228 h 673"/>
                            <a:gd name="T54" fmla="*/ 600 w 1590"/>
                            <a:gd name="T55" fmla="*/ 422 h 673"/>
                            <a:gd name="T56" fmla="*/ 757 w 1590"/>
                            <a:gd name="T57" fmla="*/ 532 h 673"/>
                            <a:gd name="T58" fmla="*/ 852 w 1590"/>
                            <a:gd name="T59" fmla="*/ 524 h 673"/>
                            <a:gd name="T60" fmla="*/ 784 w 1590"/>
                            <a:gd name="T61" fmla="*/ 414 h 673"/>
                            <a:gd name="T62" fmla="*/ 739 w 1590"/>
                            <a:gd name="T63" fmla="*/ 361 h 673"/>
                            <a:gd name="T64" fmla="*/ 792 w 1590"/>
                            <a:gd name="T65" fmla="*/ 317 h 673"/>
                            <a:gd name="T66" fmla="*/ 958 w 1590"/>
                            <a:gd name="T67" fmla="*/ 344 h 673"/>
                            <a:gd name="T68" fmla="*/ 1526 w 1590"/>
                            <a:gd name="T69" fmla="*/ 190 h 673"/>
                            <a:gd name="T70" fmla="*/ 1335 w 1590"/>
                            <a:gd name="T71" fmla="*/ 89 h 673"/>
                            <a:gd name="T72" fmla="*/ 1132 w 1590"/>
                            <a:gd name="T73" fmla="*/ 159 h 673"/>
                            <a:gd name="T74" fmla="*/ 1039 w 1590"/>
                            <a:gd name="T75" fmla="*/ 359 h 673"/>
                            <a:gd name="T76" fmla="*/ 1101 w 1590"/>
                            <a:gd name="T77" fmla="*/ 570 h 673"/>
                            <a:gd name="T78" fmla="*/ 1290 w 1590"/>
                            <a:gd name="T79" fmla="*/ 670 h 673"/>
                            <a:gd name="T80" fmla="*/ 1494 w 1590"/>
                            <a:gd name="T81" fmla="*/ 600 h 673"/>
                            <a:gd name="T82" fmla="*/ 1587 w 1590"/>
                            <a:gd name="T83" fmla="*/ 401 h 673"/>
                            <a:gd name="T84" fmla="*/ 1482 w 1590"/>
                            <a:gd name="T85" fmla="*/ 393 h 673"/>
                            <a:gd name="T86" fmla="*/ 1388 w 1590"/>
                            <a:gd name="T87" fmla="*/ 554 h 673"/>
                            <a:gd name="T88" fmla="*/ 1212 w 1590"/>
                            <a:gd name="T89" fmla="*/ 541 h 673"/>
                            <a:gd name="T90" fmla="*/ 1144 w 1590"/>
                            <a:gd name="T91" fmla="*/ 367 h 673"/>
                            <a:gd name="T92" fmla="*/ 1238 w 1590"/>
                            <a:gd name="T93" fmla="*/ 205 h 673"/>
                            <a:gd name="T94" fmla="*/ 1414 w 1590"/>
                            <a:gd name="T95" fmla="*/ 219 h 673"/>
                            <a:gd name="T96" fmla="*/ 1482 w 1590"/>
                            <a:gd name="T97" fmla="*/ 393 h 6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590" h="673">
                              <a:moveTo>
                                <a:pt x="351" y="46"/>
                              </a:moveTo>
                              <a:cubicBezTo>
                                <a:pt x="328" y="28"/>
                                <a:pt x="302" y="18"/>
                                <a:pt x="274" y="15"/>
                              </a:cubicBezTo>
                              <a:cubicBezTo>
                                <a:pt x="90" y="1"/>
                                <a:pt x="90" y="1"/>
                                <a:pt x="90" y="1"/>
                              </a:cubicBezTo>
                              <a:cubicBezTo>
                                <a:pt x="76" y="0"/>
                                <a:pt x="64" y="4"/>
                                <a:pt x="54" y="13"/>
                              </a:cubicBezTo>
                              <a:cubicBezTo>
                                <a:pt x="44" y="21"/>
                                <a:pt x="38" y="33"/>
                                <a:pt x="37" y="47"/>
                              </a:cubicBezTo>
                              <a:cubicBezTo>
                                <a:pt x="1" y="513"/>
                                <a:pt x="1" y="513"/>
                                <a:pt x="1" y="513"/>
                              </a:cubicBezTo>
                              <a:cubicBezTo>
                                <a:pt x="0" y="527"/>
                                <a:pt x="3" y="539"/>
                                <a:pt x="11" y="549"/>
                              </a:cubicBezTo>
                              <a:cubicBezTo>
                                <a:pt x="19" y="559"/>
                                <a:pt x="30" y="565"/>
                                <a:pt x="43" y="566"/>
                              </a:cubicBezTo>
                              <a:cubicBezTo>
                                <a:pt x="57" y="567"/>
                                <a:pt x="69" y="563"/>
                                <a:pt x="78" y="554"/>
                              </a:cubicBezTo>
                              <a:cubicBezTo>
                                <a:pt x="88" y="546"/>
                                <a:pt x="93" y="534"/>
                                <a:pt x="94" y="520"/>
                              </a:cubicBezTo>
                              <a:cubicBezTo>
                                <a:pt x="106" y="368"/>
                                <a:pt x="106" y="368"/>
                                <a:pt x="106" y="368"/>
                              </a:cubicBezTo>
                              <a:cubicBezTo>
                                <a:pt x="246" y="379"/>
                                <a:pt x="246" y="379"/>
                                <a:pt x="246" y="379"/>
                              </a:cubicBezTo>
                              <a:cubicBezTo>
                                <a:pt x="274" y="381"/>
                                <a:pt x="301" y="375"/>
                                <a:pt x="327" y="360"/>
                              </a:cubicBezTo>
                              <a:cubicBezTo>
                                <a:pt x="352" y="346"/>
                                <a:pt x="374" y="325"/>
                                <a:pt x="391" y="299"/>
                              </a:cubicBezTo>
                              <a:cubicBezTo>
                                <a:pt x="408" y="273"/>
                                <a:pt x="418" y="243"/>
                                <a:pt x="421" y="209"/>
                              </a:cubicBezTo>
                              <a:cubicBezTo>
                                <a:pt x="423" y="176"/>
                                <a:pt x="418" y="144"/>
                                <a:pt x="405" y="116"/>
                              </a:cubicBezTo>
                              <a:cubicBezTo>
                                <a:pt x="392" y="87"/>
                                <a:pt x="374" y="64"/>
                                <a:pt x="351" y="46"/>
                              </a:cubicBezTo>
                              <a:close/>
                              <a:moveTo>
                                <a:pt x="311" y="244"/>
                              </a:moveTo>
                              <a:cubicBezTo>
                                <a:pt x="303" y="258"/>
                                <a:pt x="294" y="268"/>
                                <a:pt x="284" y="276"/>
                              </a:cubicBezTo>
                              <a:cubicBezTo>
                                <a:pt x="274" y="284"/>
                                <a:pt x="263" y="287"/>
                                <a:pt x="253" y="287"/>
                              </a:cubicBezTo>
                              <a:cubicBezTo>
                                <a:pt x="113" y="276"/>
                                <a:pt x="113" y="276"/>
                                <a:pt x="113" y="276"/>
                              </a:cubicBezTo>
                              <a:cubicBezTo>
                                <a:pt x="127" y="97"/>
                                <a:pt x="127" y="97"/>
                                <a:pt x="127" y="97"/>
                              </a:cubicBezTo>
                              <a:cubicBezTo>
                                <a:pt x="267" y="108"/>
                                <a:pt x="267" y="108"/>
                                <a:pt x="267" y="108"/>
                              </a:cubicBezTo>
                              <a:cubicBezTo>
                                <a:pt x="277" y="109"/>
                                <a:pt x="287" y="114"/>
                                <a:pt x="296" y="123"/>
                              </a:cubicBezTo>
                              <a:cubicBezTo>
                                <a:pt x="305" y="132"/>
                                <a:pt x="312" y="144"/>
                                <a:pt x="318" y="158"/>
                              </a:cubicBezTo>
                              <a:cubicBezTo>
                                <a:pt x="323" y="172"/>
                                <a:pt x="325" y="186"/>
                                <a:pt x="324" y="202"/>
                              </a:cubicBezTo>
                              <a:cubicBezTo>
                                <a:pt x="323" y="217"/>
                                <a:pt x="318" y="231"/>
                                <a:pt x="311" y="244"/>
                              </a:cubicBezTo>
                              <a:close/>
                              <a:moveTo>
                                <a:pt x="958" y="344"/>
                              </a:moveTo>
                              <a:cubicBezTo>
                                <a:pt x="966" y="354"/>
                                <a:pt x="970" y="366"/>
                                <a:pt x="969" y="380"/>
                              </a:cubicBezTo>
                              <a:cubicBezTo>
                                <a:pt x="955" y="551"/>
                                <a:pt x="955" y="551"/>
                                <a:pt x="955" y="551"/>
                              </a:cubicBezTo>
                              <a:cubicBezTo>
                                <a:pt x="955" y="562"/>
                                <a:pt x="951" y="571"/>
                                <a:pt x="946" y="577"/>
                              </a:cubicBezTo>
                              <a:cubicBezTo>
                                <a:pt x="940" y="584"/>
                                <a:pt x="934" y="589"/>
                                <a:pt x="927" y="593"/>
                              </a:cubicBezTo>
                              <a:cubicBezTo>
                                <a:pt x="901" y="606"/>
                                <a:pt x="873" y="616"/>
                                <a:pt x="843" y="622"/>
                              </a:cubicBezTo>
                              <a:cubicBezTo>
                                <a:pt x="813" y="629"/>
                                <a:pt x="782" y="631"/>
                                <a:pt x="750" y="629"/>
                              </a:cubicBezTo>
                              <a:cubicBezTo>
                                <a:pt x="709" y="625"/>
                                <a:pt x="671" y="615"/>
                                <a:pt x="637" y="597"/>
                              </a:cubicBezTo>
                              <a:cubicBezTo>
                                <a:pt x="603" y="579"/>
                                <a:pt x="573" y="556"/>
                                <a:pt x="548" y="527"/>
                              </a:cubicBezTo>
                              <a:cubicBezTo>
                                <a:pt x="523" y="499"/>
                                <a:pt x="505" y="466"/>
                                <a:pt x="492" y="430"/>
                              </a:cubicBezTo>
                              <a:cubicBezTo>
                                <a:pt x="479" y="394"/>
                                <a:pt x="474" y="356"/>
                                <a:pt x="478" y="315"/>
                              </a:cubicBezTo>
                              <a:cubicBezTo>
                                <a:pt x="481" y="275"/>
                                <a:pt x="491" y="238"/>
                                <a:pt x="509" y="204"/>
                              </a:cubicBezTo>
                              <a:cubicBezTo>
                                <a:pt x="527" y="170"/>
                                <a:pt x="551" y="141"/>
                                <a:pt x="580" y="117"/>
                              </a:cubicBezTo>
                              <a:cubicBezTo>
                                <a:pt x="609" y="92"/>
                                <a:pt x="642" y="74"/>
                                <a:pt x="678" y="61"/>
                              </a:cubicBezTo>
                              <a:cubicBezTo>
                                <a:pt x="715" y="49"/>
                                <a:pt x="754" y="44"/>
                                <a:pt x="795" y="47"/>
                              </a:cubicBezTo>
                              <a:cubicBezTo>
                                <a:pt x="820" y="49"/>
                                <a:pt x="844" y="54"/>
                                <a:pt x="867" y="61"/>
                              </a:cubicBezTo>
                              <a:cubicBezTo>
                                <a:pt x="891" y="68"/>
                                <a:pt x="912" y="78"/>
                                <a:pt x="931" y="90"/>
                              </a:cubicBezTo>
                              <a:cubicBezTo>
                                <a:pt x="939" y="95"/>
                                <a:pt x="944" y="102"/>
                                <a:pt x="948" y="109"/>
                              </a:cubicBezTo>
                              <a:cubicBezTo>
                                <a:pt x="951" y="117"/>
                                <a:pt x="953" y="124"/>
                                <a:pt x="952" y="132"/>
                              </a:cubicBezTo>
                              <a:cubicBezTo>
                                <a:pt x="951" y="145"/>
                                <a:pt x="946" y="156"/>
                                <a:pt x="936" y="166"/>
                              </a:cubicBezTo>
                              <a:cubicBezTo>
                                <a:pt x="927" y="175"/>
                                <a:pt x="916" y="179"/>
                                <a:pt x="902" y="178"/>
                              </a:cubicBezTo>
                              <a:cubicBezTo>
                                <a:pt x="898" y="178"/>
                                <a:pt x="893" y="177"/>
                                <a:pt x="889" y="176"/>
                              </a:cubicBezTo>
                              <a:cubicBezTo>
                                <a:pt x="885" y="174"/>
                                <a:pt x="880" y="172"/>
                                <a:pt x="876" y="170"/>
                              </a:cubicBezTo>
                              <a:cubicBezTo>
                                <a:pt x="863" y="163"/>
                                <a:pt x="849" y="157"/>
                                <a:pt x="834" y="153"/>
                              </a:cubicBezTo>
                              <a:cubicBezTo>
                                <a:pt x="820" y="148"/>
                                <a:pt x="804" y="146"/>
                                <a:pt x="787" y="144"/>
                              </a:cubicBezTo>
                              <a:cubicBezTo>
                                <a:pt x="752" y="142"/>
                                <a:pt x="720" y="148"/>
                                <a:pt x="689" y="163"/>
                              </a:cubicBezTo>
                              <a:cubicBezTo>
                                <a:pt x="659" y="178"/>
                                <a:pt x="635" y="200"/>
                                <a:pt x="615" y="228"/>
                              </a:cubicBezTo>
                              <a:cubicBezTo>
                                <a:pt x="596" y="256"/>
                                <a:pt x="585" y="288"/>
                                <a:pt x="582" y="323"/>
                              </a:cubicBezTo>
                              <a:cubicBezTo>
                                <a:pt x="580" y="358"/>
                                <a:pt x="586" y="391"/>
                                <a:pt x="600" y="422"/>
                              </a:cubicBezTo>
                              <a:cubicBezTo>
                                <a:pt x="615" y="453"/>
                                <a:pt x="636" y="478"/>
                                <a:pt x="664" y="498"/>
                              </a:cubicBezTo>
                              <a:cubicBezTo>
                                <a:pt x="691" y="518"/>
                                <a:pt x="722" y="529"/>
                                <a:pt x="757" y="532"/>
                              </a:cubicBezTo>
                              <a:cubicBezTo>
                                <a:pt x="773" y="533"/>
                                <a:pt x="791" y="533"/>
                                <a:pt x="811" y="531"/>
                              </a:cubicBezTo>
                              <a:cubicBezTo>
                                <a:pt x="827" y="530"/>
                                <a:pt x="840" y="527"/>
                                <a:pt x="852" y="524"/>
                              </a:cubicBezTo>
                              <a:cubicBezTo>
                                <a:pt x="860" y="419"/>
                                <a:pt x="860" y="419"/>
                                <a:pt x="860" y="419"/>
                              </a:cubicBezTo>
                              <a:cubicBezTo>
                                <a:pt x="784" y="414"/>
                                <a:pt x="784" y="414"/>
                                <a:pt x="784" y="414"/>
                              </a:cubicBezTo>
                              <a:cubicBezTo>
                                <a:pt x="770" y="413"/>
                                <a:pt x="759" y="407"/>
                                <a:pt x="750" y="397"/>
                              </a:cubicBezTo>
                              <a:cubicBezTo>
                                <a:pt x="741" y="387"/>
                                <a:pt x="738" y="375"/>
                                <a:pt x="739" y="361"/>
                              </a:cubicBezTo>
                              <a:cubicBezTo>
                                <a:pt x="740" y="347"/>
                                <a:pt x="745" y="336"/>
                                <a:pt x="755" y="328"/>
                              </a:cubicBezTo>
                              <a:cubicBezTo>
                                <a:pt x="766" y="319"/>
                                <a:pt x="778" y="316"/>
                                <a:pt x="792" y="317"/>
                              </a:cubicBezTo>
                              <a:cubicBezTo>
                                <a:pt x="924" y="327"/>
                                <a:pt x="924" y="327"/>
                                <a:pt x="924" y="327"/>
                              </a:cubicBezTo>
                              <a:cubicBezTo>
                                <a:pt x="938" y="328"/>
                                <a:pt x="949" y="334"/>
                                <a:pt x="958" y="344"/>
                              </a:cubicBezTo>
                              <a:close/>
                              <a:moveTo>
                                <a:pt x="1576" y="286"/>
                              </a:moveTo>
                              <a:cubicBezTo>
                                <a:pt x="1565" y="250"/>
                                <a:pt x="1548" y="218"/>
                                <a:pt x="1526" y="190"/>
                              </a:cubicBezTo>
                              <a:cubicBezTo>
                                <a:pt x="1504" y="161"/>
                                <a:pt x="1476" y="138"/>
                                <a:pt x="1444" y="120"/>
                              </a:cubicBezTo>
                              <a:cubicBezTo>
                                <a:pt x="1411" y="103"/>
                                <a:pt x="1375" y="92"/>
                                <a:pt x="1335" y="89"/>
                              </a:cubicBezTo>
                              <a:cubicBezTo>
                                <a:pt x="1295" y="86"/>
                                <a:pt x="1258" y="91"/>
                                <a:pt x="1224" y="103"/>
                              </a:cubicBezTo>
                              <a:cubicBezTo>
                                <a:pt x="1189" y="116"/>
                                <a:pt x="1159" y="134"/>
                                <a:pt x="1132" y="159"/>
                              </a:cubicBezTo>
                              <a:cubicBezTo>
                                <a:pt x="1106" y="184"/>
                                <a:pt x="1084" y="213"/>
                                <a:pt x="1068" y="247"/>
                              </a:cubicBezTo>
                              <a:cubicBezTo>
                                <a:pt x="1052" y="281"/>
                                <a:pt x="1042" y="318"/>
                                <a:pt x="1039" y="359"/>
                              </a:cubicBezTo>
                              <a:cubicBezTo>
                                <a:pt x="1036" y="399"/>
                                <a:pt x="1040" y="437"/>
                                <a:pt x="1051" y="473"/>
                              </a:cubicBezTo>
                              <a:cubicBezTo>
                                <a:pt x="1061" y="509"/>
                                <a:pt x="1078" y="541"/>
                                <a:pt x="1101" y="570"/>
                              </a:cubicBezTo>
                              <a:cubicBezTo>
                                <a:pt x="1123" y="598"/>
                                <a:pt x="1150" y="622"/>
                                <a:pt x="1182" y="639"/>
                              </a:cubicBezTo>
                              <a:cubicBezTo>
                                <a:pt x="1215" y="657"/>
                                <a:pt x="1251" y="667"/>
                                <a:pt x="1290" y="670"/>
                              </a:cubicBezTo>
                              <a:cubicBezTo>
                                <a:pt x="1330" y="673"/>
                                <a:pt x="1368" y="669"/>
                                <a:pt x="1402" y="656"/>
                              </a:cubicBezTo>
                              <a:cubicBezTo>
                                <a:pt x="1437" y="644"/>
                                <a:pt x="1468" y="625"/>
                                <a:pt x="1494" y="600"/>
                              </a:cubicBezTo>
                              <a:cubicBezTo>
                                <a:pt x="1521" y="576"/>
                                <a:pt x="1542" y="546"/>
                                <a:pt x="1558" y="512"/>
                              </a:cubicBezTo>
                              <a:cubicBezTo>
                                <a:pt x="1575" y="478"/>
                                <a:pt x="1584" y="441"/>
                                <a:pt x="1587" y="401"/>
                              </a:cubicBezTo>
                              <a:cubicBezTo>
                                <a:pt x="1590" y="361"/>
                                <a:pt x="1587" y="322"/>
                                <a:pt x="1576" y="286"/>
                              </a:cubicBezTo>
                              <a:close/>
                              <a:moveTo>
                                <a:pt x="1482" y="393"/>
                              </a:moveTo>
                              <a:cubicBezTo>
                                <a:pt x="1480" y="429"/>
                                <a:pt x="1470" y="461"/>
                                <a:pt x="1453" y="489"/>
                              </a:cubicBezTo>
                              <a:cubicBezTo>
                                <a:pt x="1436" y="517"/>
                                <a:pt x="1415" y="539"/>
                                <a:pt x="1388" y="554"/>
                              </a:cubicBezTo>
                              <a:cubicBezTo>
                                <a:pt x="1361" y="570"/>
                                <a:pt x="1331" y="576"/>
                                <a:pt x="1298" y="573"/>
                              </a:cubicBezTo>
                              <a:cubicBezTo>
                                <a:pt x="1265" y="571"/>
                                <a:pt x="1236" y="560"/>
                                <a:pt x="1212" y="541"/>
                              </a:cubicBezTo>
                              <a:cubicBezTo>
                                <a:pt x="1188" y="522"/>
                                <a:pt x="1170" y="497"/>
                                <a:pt x="1158" y="466"/>
                              </a:cubicBezTo>
                              <a:cubicBezTo>
                                <a:pt x="1146" y="436"/>
                                <a:pt x="1141" y="403"/>
                                <a:pt x="1144" y="367"/>
                              </a:cubicBezTo>
                              <a:cubicBezTo>
                                <a:pt x="1147" y="330"/>
                                <a:pt x="1157" y="298"/>
                                <a:pt x="1173" y="270"/>
                              </a:cubicBezTo>
                              <a:cubicBezTo>
                                <a:pt x="1190" y="242"/>
                                <a:pt x="1211" y="220"/>
                                <a:pt x="1238" y="205"/>
                              </a:cubicBezTo>
                              <a:cubicBezTo>
                                <a:pt x="1264" y="190"/>
                                <a:pt x="1294" y="183"/>
                                <a:pt x="1328" y="186"/>
                              </a:cubicBezTo>
                              <a:cubicBezTo>
                                <a:pt x="1361" y="189"/>
                                <a:pt x="1390" y="199"/>
                                <a:pt x="1414" y="219"/>
                              </a:cubicBezTo>
                              <a:cubicBezTo>
                                <a:pt x="1438" y="238"/>
                                <a:pt x="1456" y="263"/>
                                <a:pt x="1468" y="293"/>
                              </a:cubicBezTo>
                              <a:cubicBezTo>
                                <a:pt x="1480" y="323"/>
                                <a:pt x="1485" y="357"/>
                                <a:pt x="1482" y="3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A768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72"/>
                      <wps:cNvSpPr>
                        <a:spLocks/>
                      </wps:cNvSpPr>
                      <wps:spPr bwMode="auto">
                        <a:xfrm>
                          <a:off x="5647055" y="6322695"/>
                          <a:ext cx="1293495" cy="1297305"/>
                        </a:xfrm>
                        <a:custGeom>
                          <a:avLst/>
                          <a:gdLst>
                            <a:gd name="T0" fmla="*/ 4032 w 4075"/>
                            <a:gd name="T1" fmla="*/ 2628 h 4086"/>
                            <a:gd name="T2" fmla="*/ 3979 w 4075"/>
                            <a:gd name="T3" fmla="*/ 2574 h 4086"/>
                            <a:gd name="T4" fmla="*/ 2832 w 4075"/>
                            <a:gd name="T5" fmla="*/ 560 h 4086"/>
                            <a:gd name="T6" fmla="*/ 2806 w 4075"/>
                            <a:gd name="T7" fmla="*/ 160 h 4086"/>
                            <a:gd name="T8" fmla="*/ 2810 w 4075"/>
                            <a:gd name="T9" fmla="*/ 0 h 4086"/>
                            <a:gd name="T10" fmla="*/ 234 w 4075"/>
                            <a:gd name="T11" fmla="*/ 953 h 4086"/>
                            <a:gd name="T12" fmla="*/ 489 w 4075"/>
                            <a:gd name="T13" fmla="*/ 2020 h 4086"/>
                            <a:gd name="T14" fmla="*/ 43 w 4075"/>
                            <a:gd name="T15" fmla="*/ 3404 h 4086"/>
                            <a:gd name="T16" fmla="*/ 26 w 4075"/>
                            <a:gd name="T17" fmla="*/ 3440 h 4086"/>
                            <a:gd name="T18" fmla="*/ 0 w 4075"/>
                            <a:gd name="T19" fmla="*/ 3483 h 4086"/>
                            <a:gd name="T20" fmla="*/ 1620 w 4075"/>
                            <a:gd name="T21" fmla="*/ 4086 h 4086"/>
                            <a:gd name="T22" fmla="*/ 2012 w 4075"/>
                            <a:gd name="T23" fmla="*/ 4024 h 4086"/>
                            <a:gd name="T24" fmla="*/ 4075 w 4075"/>
                            <a:gd name="T25" fmla="*/ 2674 h 4086"/>
                            <a:gd name="T26" fmla="*/ 4032 w 4075"/>
                            <a:gd name="T27" fmla="*/ 2628 h 40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4075" h="4086">
                              <a:moveTo>
                                <a:pt x="4032" y="2628"/>
                              </a:moveTo>
                              <a:cubicBezTo>
                                <a:pt x="4025" y="2621"/>
                                <a:pt x="3984" y="2581"/>
                                <a:pt x="3979" y="2574"/>
                              </a:cubicBezTo>
                              <a:cubicBezTo>
                                <a:pt x="3370" y="2096"/>
                                <a:pt x="2940" y="1388"/>
                                <a:pt x="2832" y="560"/>
                              </a:cubicBezTo>
                              <a:cubicBezTo>
                                <a:pt x="2815" y="425"/>
                                <a:pt x="2806" y="292"/>
                                <a:pt x="2806" y="160"/>
                              </a:cubicBezTo>
                              <a:cubicBezTo>
                                <a:pt x="2806" y="106"/>
                                <a:pt x="2808" y="53"/>
                                <a:pt x="2810" y="0"/>
                              </a:cubicBezTo>
                              <a:cubicBezTo>
                                <a:pt x="234" y="953"/>
                                <a:pt x="234" y="953"/>
                                <a:pt x="234" y="953"/>
                              </a:cubicBezTo>
                              <a:cubicBezTo>
                                <a:pt x="396" y="1274"/>
                                <a:pt x="489" y="1636"/>
                                <a:pt x="489" y="2020"/>
                              </a:cubicBezTo>
                              <a:cubicBezTo>
                                <a:pt x="489" y="2535"/>
                                <a:pt x="324" y="3016"/>
                                <a:pt x="43" y="3404"/>
                              </a:cubicBezTo>
                              <a:cubicBezTo>
                                <a:pt x="37" y="3418"/>
                                <a:pt x="31" y="3427"/>
                                <a:pt x="26" y="3440"/>
                              </a:cubicBezTo>
                              <a:cubicBezTo>
                                <a:pt x="24" y="3445"/>
                                <a:pt x="3" y="3478"/>
                                <a:pt x="0" y="3483"/>
                              </a:cubicBezTo>
                              <a:cubicBezTo>
                                <a:pt x="467" y="3793"/>
                                <a:pt x="1032" y="4086"/>
                                <a:pt x="1620" y="4086"/>
                              </a:cubicBezTo>
                              <a:cubicBezTo>
                                <a:pt x="1746" y="4086"/>
                                <a:pt x="1883" y="4041"/>
                                <a:pt x="2012" y="4024"/>
                              </a:cubicBezTo>
                              <a:cubicBezTo>
                                <a:pt x="2874" y="3912"/>
                                <a:pt x="3622" y="3341"/>
                                <a:pt x="4075" y="2674"/>
                              </a:cubicBezTo>
                              <a:cubicBezTo>
                                <a:pt x="4055" y="2652"/>
                                <a:pt x="4053" y="2650"/>
                                <a:pt x="4032" y="2628"/>
                              </a:cubicBezTo>
                              <a:close/>
                            </a:path>
                          </a:pathLst>
                        </a:custGeom>
                        <a:blipFill>
                          <a:blip r:embed="rId1"/>
                          <a:stretch>
                            <a:fillRect b="-3000"/>
                          </a:stretch>
                        </a:blip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73"/>
                      <wps:cNvSpPr>
                        <a:spLocks/>
                      </wps:cNvSpPr>
                      <wps:spPr bwMode="auto">
                        <a:xfrm>
                          <a:off x="5153025" y="7167245"/>
                          <a:ext cx="2263775" cy="3378200"/>
                        </a:xfrm>
                        <a:custGeom>
                          <a:avLst/>
                          <a:gdLst>
                            <a:gd name="T0" fmla="*/ 5619 w 7129"/>
                            <a:gd name="T1" fmla="*/ 2 h 10640"/>
                            <a:gd name="T2" fmla="*/ 3570 w 7129"/>
                            <a:gd name="T3" fmla="*/ 1259 h 10640"/>
                            <a:gd name="T4" fmla="*/ 3188 w 7129"/>
                            <a:gd name="T5" fmla="*/ 1284 h 10640"/>
                            <a:gd name="T6" fmla="*/ 1575 w 7129"/>
                            <a:gd name="T7" fmla="*/ 796 h 10640"/>
                            <a:gd name="T8" fmla="*/ 1574 w 7129"/>
                            <a:gd name="T9" fmla="*/ 794 h 10640"/>
                            <a:gd name="T10" fmla="*/ 1115 w 7129"/>
                            <a:gd name="T11" fmla="*/ 1488 h 10640"/>
                            <a:gd name="T12" fmla="*/ 1111 w 7129"/>
                            <a:gd name="T13" fmla="*/ 1488 h 10640"/>
                            <a:gd name="T14" fmla="*/ 753 w 7129"/>
                            <a:gd name="T15" fmla="*/ 2551 h 10640"/>
                            <a:gd name="T16" fmla="*/ 457 w 7129"/>
                            <a:gd name="T17" fmla="*/ 3129 h 10640"/>
                            <a:gd name="T18" fmla="*/ 0 w 7129"/>
                            <a:gd name="T19" fmla="*/ 4460 h 10640"/>
                            <a:gd name="T20" fmla="*/ 502 w 7129"/>
                            <a:gd name="T21" fmla="*/ 5838 h 10640"/>
                            <a:gd name="T22" fmla="*/ 1257 w 7129"/>
                            <a:gd name="T23" fmla="*/ 7352 h 10640"/>
                            <a:gd name="T24" fmla="*/ 1935 w 7129"/>
                            <a:gd name="T25" fmla="*/ 10640 h 10640"/>
                            <a:gd name="T26" fmla="*/ 7129 w 7129"/>
                            <a:gd name="T27" fmla="*/ 10640 h 10640"/>
                            <a:gd name="T28" fmla="*/ 7129 w 7129"/>
                            <a:gd name="T29" fmla="*/ 2414 h 10640"/>
                            <a:gd name="T30" fmla="*/ 5618 w 7129"/>
                            <a:gd name="T31" fmla="*/ 0 h 106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7129" h="10640">
                              <a:moveTo>
                                <a:pt x="5619" y="2"/>
                              </a:moveTo>
                              <a:cubicBezTo>
                                <a:pt x="5166" y="669"/>
                                <a:pt x="4432" y="1146"/>
                                <a:pt x="3570" y="1259"/>
                              </a:cubicBezTo>
                              <a:cubicBezTo>
                                <a:pt x="3441" y="1276"/>
                                <a:pt x="3314" y="1284"/>
                                <a:pt x="3188" y="1284"/>
                              </a:cubicBezTo>
                              <a:cubicBezTo>
                                <a:pt x="2599" y="1284"/>
                                <a:pt x="2042" y="1106"/>
                                <a:pt x="1575" y="796"/>
                              </a:cubicBezTo>
                              <a:cubicBezTo>
                                <a:pt x="1577" y="790"/>
                                <a:pt x="1572" y="799"/>
                                <a:pt x="1574" y="794"/>
                              </a:cubicBezTo>
                              <a:cubicBezTo>
                                <a:pt x="1386" y="1001"/>
                                <a:pt x="1235" y="1225"/>
                                <a:pt x="1115" y="1488"/>
                              </a:cubicBezTo>
                              <a:cubicBezTo>
                                <a:pt x="1111" y="1488"/>
                                <a:pt x="1111" y="1488"/>
                                <a:pt x="1111" y="1488"/>
                              </a:cubicBezTo>
                              <a:cubicBezTo>
                                <a:pt x="950" y="1874"/>
                                <a:pt x="865" y="2142"/>
                                <a:pt x="753" y="2551"/>
                              </a:cubicBezTo>
                              <a:cubicBezTo>
                                <a:pt x="696" y="2762"/>
                                <a:pt x="592" y="2956"/>
                                <a:pt x="457" y="3129"/>
                              </a:cubicBezTo>
                              <a:cubicBezTo>
                                <a:pt x="170" y="3496"/>
                                <a:pt x="0" y="3958"/>
                                <a:pt x="0" y="4460"/>
                              </a:cubicBezTo>
                              <a:cubicBezTo>
                                <a:pt x="0" y="4968"/>
                                <a:pt x="246" y="5405"/>
                                <a:pt x="502" y="5838"/>
                              </a:cubicBezTo>
                              <a:cubicBezTo>
                                <a:pt x="791" y="6323"/>
                                <a:pt x="1049" y="6826"/>
                                <a:pt x="1257" y="7352"/>
                              </a:cubicBezTo>
                              <a:cubicBezTo>
                                <a:pt x="1673" y="8398"/>
                                <a:pt x="1900" y="9515"/>
                                <a:pt x="1935" y="10640"/>
                              </a:cubicBezTo>
                              <a:cubicBezTo>
                                <a:pt x="7129" y="10640"/>
                                <a:pt x="7129" y="10640"/>
                                <a:pt x="7129" y="10640"/>
                              </a:cubicBezTo>
                              <a:cubicBezTo>
                                <a:pt x="7129" y="2414"/>
                                <a:pt x="7129" y="2414"/>
                                <a:pt x="7129" y="2414"/>
                              </a:cubicBezTo>
                              <a:cubicBezTo>
                                <a:pt x="6307" y="696"/>
                                <a:pt x="5618" y="0"/>
                                <a:pt x="5618" y="0"/>
                              </a:cubicBezTo>
                            </a:path>
                          </a:pathLst>
                        </a:custGeom>
                        <a:solidFill>
                          <a:srgbClr val="00A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74"/>
                      <wps:cNvSpPr>
                        <a:spLocks/>
                      </wps:cNvSpPr>
                      <wps:spPr bwMode="auto">
                        <a:xfrm>
                          <a:off x="5423535" y="8568055"/>
                          <a:ext cx="1343660" cy="1478280"/>
                        </a:xfrm>
                        <a:custGeom>
                          <a:avLst/>
                          <a:gdLst>
                            <a:gd name="T0" fmla="*/ 2987 w 4232"/>
                            <a:gd name="T1" fmla="*/ 0 h 4655"/>
                            <a:gd name="T2" fmla="*/ 3 w 4232"/>
                            <a:gd name="T3" fmla="*/ 2057 h 4655"/>
                            <a:gd name="T4" fmla="*/ 3 w 4232"/>
                            <a:gd name="T5" fmla="*/ 2057 h 4655"/>
                            <a:gd name="T6" fmla="*/ 920 w 4232"/>
                            <a:gd name="T7" fmla="*/ 4655 h 4655"/>
                            <a:gd name="T8" fmla="*/ 4232 w 4232"/>
                            <a:gd name="T9" fmla="*/ 4447 h 4655"/>
                            <a:gd name="T10" fmla="*/ 2987 w 4232"/>
                            <a:gd name="T11" fmla="*/ 0 h 46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4232" h="4655">
                              <a:moveTo>
                                <a:pt x="2987" y="0"/>
                              </a:moveTo>
                              <a:cubicBezTo>
                                <a:pt x="2311" y="1964"/>
                                <a:pt x="0" y="2045"/>
                                <a:pt x="3" y="2057"/>
                              </a:cubicBezTo>
                              <a:cubicBezTo>
                                <a:pt x="3" y="2057"/>
                                <a:pt x="3" y="2057"/>
                                <a:pt x="3" y="2057"/>
                              </a:cubicBezTo>
                              <a:cubicBezTo>
                                <a:pt x="724" y="3203"/>
                                <a:pt x="920" y="4655"/>
                                <a:pt x="920" y="4655"/>
                              </a:cubicBezTo>
                              <a:cubicBezTo>
                                <a:pt x="4232" y="4447"/>
                                <a:pt x="4232" y="4447"/>
                                <a:pt x="4232" y="4447"/>
                              </a:cubicBezTo>
                              <a:cubicBezTo>
                                <a:pt x="4215" y="2783"/>
                                <a:pt x="2987" y="0"/>
                                <a:pt x="2987" y="0"/>
                              </a:cubicBezTo>
                              <a:close/>
                            </a:path>
                          </a:pathLst>
                        </a:custGeom>
                        <a:blipFill>
                          <a:blip r:embed="rId2"/>
                          <a:stretch>
                            <a:fillRect b="-3000"/>
                          </a:stretch>
                        </a:blip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75"/>
                      <wps:cNvSpPr>
                        <a:spLocks/>
                      </wps:cNvSpPr>
                      <wps:spPr bwMode="auto">
                        <a:xfrm>
                          <a:off x="3907790" y="8756015"/>
                          <a:ext cx="3509010" cy="1789430"/>
                        </a:xfrm>
                        <a:custGeom>
                          <a:avLst/>
                          <a:gdLst>
                            <a:gd name="T0" fmla="*/ 11051 w 11051"/>
                            <a:gd name="T1" fmla="*/ 2686 h 5636"/>
                            <a:gd name="T2" fmla="*/ 10802 w 11051"/>
                            <a:gd name="T3" fmla="*/ 2772 h 5636"/>
                            <a:gd name="T4" fmla="*/ 3739 w 11051"/>
                            <a:gd name="T5" fmla="*/ 1770 h 5636"/>
                            <a:gd name="T6" fmla="*/ 3655 w 11051"/>
                            <a:gd name="T7" fmla="*/ 1712 h 5636"/>
                            <a:gd name="T8" fmla="*/ 3642 w 11051"/>
                            <a:gd name="T9" fmla="*/ 1703 h 5636"/>
                            <a:gd name="T10" fmla="*/ 1927 w 11051"/>
                            <a:gd name="T11" fmla="*/ 90 h 5636"/>
                            <a:gd name="T12" fmla="*/ 1857 w 11051"/>
                            <a:gd name="T13" fmla="*/ 0 h 5636"/>
                            <a:gd name="T14" fmla="*/ 1829 w 11051"/>
                            <a:gd name="T15" fmla="*/ 118 h 5636"/>
                            <a:gd name="T16" fmla="*/ 58 w 11051"/>
                            <a:gd name="T17" fmla="*/ 2241 h 5636"/>
                            <a:gd name="T18" fmla="*/ 0 w 11051"/>
                            <a:gd name="T19" fmla="*/ 2267 h 5636"/>
                            <a:gd name="T20" fmla="*/ 47 w 11051"/>
                            <a:gd name="T21" fmla="*/ 2349 h 5636"/>
                            <a:gd name="T22" fmla="*/ 47 w 11051"/>
                            <a:gd name="T23" fmla="*/ 2349 h 5636"/>
                            <a:gd name="T24" fmla="*/ 3111 w 11051"/>
                            <a:gd name="T25" fmla="*/ 5636 h 5636"/>
                            <a:gd name="T26" fmla="*/ 11051 w 11051"/>
                            <a:gd name="T27" fmla="*/ 5636 h 5636"/>
                            <a:gd name="T28" fmla="*/ 11051 w 11051"/>
                            <a:gd name="T29" fmla="*/ 2686 h 56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1051" h="5636">
                              <a:moveTo>
                                <a:pt x="11051" y="2686"/>
                              </a:moveTo>
                              <a:cubicBezTo>
                                <a:pt x="10968" y="2716"/>
                                <a:pt x="10886" y="2745"/>
                                <a:pt x="10802" y="2772"/>
                              </a:cubicBezTo>
                              <a:cubicBezTo>
                                <a:pt x="8325" y="3585"/>
                                <a:pt x="5738" y="3132"/>
                                <a:pt x="3739" y="1770"/>
                              </a:cubicBezTo>
                              <a:cubicBezTo>
                                <a:pt x="3711" y="1751"/>
                                <a:pt x="3683" y="1732"/>
                                <a:pt x="3655" y="1712"/>
                              </a:cubicBezTo>
                              <a:cubicBezTo>
                                <a:pt x="3651" y="1709"/>
                                <a:pt x="3646" y="1706"/>
                                <a:pt x="3642" y="1703"/>
                              </a:cubicBezTo>
                              <a:cubicBezTo>
                                <a:pt x="2989" y="1250"/>
                                <a:pt x="2412" y="704"/>
                                <a:pt x="1927" y="90"/>
                              </a:cubicBezTo>
                              <a:cubicBezTo>
                                <a:pt x="1857" y="0"/>
                                <a:pt x="1857" y="0"/>
                                <a:pt x="1857" y="0"/>
                              </a:cubicBezTo>
                              <a:cubicBezTo>
                                <a:pt x="1829" y="118"/>
                                <a:pt x="1829" y="118"/>
                                <a:pt x="1829" y="118"/>
                              </a:cubicBezTo>
                              <a:cubicBezTo>
                                <a:pt x="1575" y="1086"/>
                                <a:pt x="907" y="1844"/>
                                <a:pt x="58" y="2241"/>
                              </a:cubicBezTo>
                              <a:cubicBezTo>
                                <a:pt x="0" y="2267"/>
                                <a:pt x="0" y="2267"/>
                                <a:pt x="0" y="2267"/>
                              </a:cubicBezTo>
                              <a:cubicBezTo>
                                <a:pt x="47" y="2349"/>
                                <a:pt x="47" y="2349"/>
                                <a:pt x="47" y="2349"/>
                              </a:cubicBezTo>
                              <a:cubicBezTo>
                                <a:pt x="47" y="2349"/>
                                <a:pt x="47" y="2349"/>
                                <a:pt x="47" y="2349"/>
                              </a:cubicBezTo>
                              <a:cubicBezTo>
                                <a:pt x="784" y="3661"/>
                                <a:pt x="1830" y="4795"/>
                                <a:pt x="3111" y="5636"/>
                              </a:cubicBezTo>
                              <a:cubicBezTo>
                                <a:pt x="11051" y="5636"/>
                                <a:pt x="11051" y="5636"/>
                                <a:pt x="11051" y="5636"/>
                              </a:cubicBezTo>
                              <a:lnTo>
                                <a:pt x="11051" y="26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DB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76"/>
                      <wps:cNvSpPr>
                        <a:spLocks/>
                      </wps:cNvSpPr>
                      <wps:spPr bwMode="auto">
                        <a:xfrm>
                          <a:off x="4590415" y="4828540"/>
                          <a:ext cx="2206625" cy="2416175"/>
                        </a:xfrm>
                        <a:custGeom>
                          <a:avLst/>
                          <a:gdLst>
                            <a:gd name="T0" fmla="*/ 6252 w 6950"/>
                            <a:gd name="T1" fmla="*/ 4902 h 7610"/>
                            <a:gd name="T2" fmla="*/ 2212 w 6950"/>
                            <a:gd name="T3" fmla="*/ 7004 h 7610"/>
                            <a:gd name="T4" fmla="*/ 698 w 6950"/>
                            <a:gd name="T5" fmla="*/ 2709 h 7610"/>
                            <a:gd name="T6" fmla="*/ 4738 w 6950"/>
                            <a:gd name="T7" fmla="*/ 606 h 7610"/>
                            <a:gd name="T8" fmla="*/ 6252 w 6950"/>
                            <a:gd name="T9" fmla="*/ 4902 h 7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50" h="7610">
                              <a:moveTo>
                                <a:pt x="6252" y="4902"/>
                              </a:moveTo>
                              <a:cubicBezTo>
                                <a:pt x="5554" y="6669"/>
                                <a:pt x="3745" y="7610"/>
                                <a:pt x="2212" y="7004"/>
                              </a:cubicBezTo>
                              <a:cubicBezTo>
                                <a:pt x="678" y="6399"/>
                                <a:pt x="0" y="4475"/>
                                <a:pt x="698" y="2709"/>
                              </a:cubicBezTo>
                              <a:cubicBezTo>
                                <a:pt x="1396" y="942"/>
                                <a:pt x="3205" y="0"/>
                                <a:pt x="4738" y="606"/>
                              </a:cubicBezTo>
                              <a:cubicBezTo>
                                <a:pt x="6272" y="1211"/>
                                <a:pt x="6950" y="3135"/>
                                <a:pt x="6252" y="4902"/>
                              </a:cubicBezTo>
                            </a:path>
                          </a:pathLst>
                        </a:custGeom>
                        <a:solidFill>
                          <a:srgbClr val="E50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77"/>
                      <wps:cNvSpPr>
                        <a:spLocks/>
                      </wps:cNvSpPr>
                      <wps:spPr bwMode="auto">
                        <a:xfrm>
                          <a:off x="4938395" y="3818890"/>
                          <a:ext cx="2279650" cy="2614930"/>
                        </a:xfrm>
                        <a:custGeom>
                          <a:avLst/>
                          <a:gdLst>
                            <a:gd name="T0" fmla="*/ 6780 w 7180"/>
                            <a:gd name="T1" fmla="*/ 2048 h 8236"/>
                            <a:gd name="T2" fmla="*/ 3681 w 7180"/>
                            <a:gd name="T3" fmla="*/ 400 h 8236"/>
                            <a:gd name="T4" fmla="*/ 2033 w 7180"/>
                            <a:gd name="T5" fmla="*/ 3499 h 8236"/>
                            <a:gd name="T6" fmla="*/ 2091 w 7180"/>
                            <a:gd name="T7" fmla="*/ 3664 h 8236"/>
                            <a:gd name="T8" fmla="*/ 0 w 7180"/>
                            <a:gd name="T9" fmla="*/ 5130 h 8236"/>
                            <a:gd name="T10" fmla="*/ 5091 w 7180"/>
                            <a:gd name="T11" fmla="*/ 8236 h 8236"/>
                            <a:gd name="T12" fmla="*/ 5156 w 7180"/>
                            <a:gd name="T13" fmla="*/ 8081 h 8236"/>
                            <a:gd name="T14" fmla="*/ 5093 w 7180"/>
                            <a:gd name="T15" fmla="*/ 5157 h 8236"/>
                            <a:gd name="T16" fmla="*/ 5132 w 7180"/>
                            <a:gd name="T17" fmla="*/ 5147 h 8236"/>
                            <a:gd name="T18" fmla="*/ 6780 w 7180"/>
                            <a:gd name="T19" fmla="*/ 2048 h 8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180" h="8236">
                              <a:moveTo>
                                <a:pt x="6780" y="2048"/>
                              </a:moveTo>
                              <a:cubicBezTo>
                                <a:pt x="6379" y="738"/>
                                <a:pt x="4992" y="0"/>
                                <a:pt x="3681" y="400"/>
                              </a:cubicBezTo>
                              <a:cubicBezTo>
                                <a:pt x="2371" y="801"/>
                                <a:pt x="1633" y="2188"/>
                                <a:pt x="2033" y="3499"/>
                              </a:cubicBezTo>
                              <a:cubicBezTo>
                                <a:pt x="2051" y="3555"/>
                                <a:pt x="2070" y="3610"/>
                                <a:pt x="2091" y="3664"/>
                              </a:cubicBezTo>
                              <a:cubicBezTo>
                                <a:pt x="1282" y="3836"/>
                                <a:pt x="521" y="4358"/>
                                <a:pt x="0" y="5130"/>
                              </a:cubicBezTo>
                              <a:cubicBezTo>
                                <a:pt x="2148" y="5023"/>
                                <a:pt x="4187" y="6240"/>
                                <a:pt x="5091" y="8236"/>
                              </a:cubicBezTo>
                              <a:cubicBezTo>
                                <a:pt x="5113" y="8185"/>
                                <a:pt x="5135" y="8133"/>
                                <a:pt x="5156" y="8081"/>
                              </a:cubicBezTo>
                              <a:cubicBezTo>
                                <a:pt x="5557" y="7064"/>
                                <a:pt x="5503" y="5997"/>
                                <a:pt x="5093" y="5157"/>
                              </a:cubicBezTo>
                              <a:cubicBezTo>
                                <a:pt x="5106" y="5154"/>
                                <a:pt x="5119" y="5151"/>
                                <a:pt x="5132" y="5147"/>
                              </a:cubicBezTo>
                              <a:cubicBezTo>
                                <a:pt x="6442" y="4746"/>
                                <a:pt x="7180" y="3359"/>
                                <a:pt x="6780" y="204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A768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78"/>
                      <wps:cNvSpPr>
                        <a:spLocks/>
                      </wps:cNvSpPr>
                      <wps:spPr bwMode="auto">
                        <a:xfrm>
                          <a:off x="6062980" y="5729605"/>
                          <a:ext cx="411480" cy="546735"/>
                        </a:xfrm>
                        <a:custGeom>
                          <a:avLst/>
                          <a:gdLst>
                            <a:gd name="T0" fmla="*/ 215 w 1297"/>
                            <a:gd name="T1" fmla="*/ 1091 h 1721"/>
                            <a:gd name="T2" fmla="*/ 1038 w 1297"/>
                            <a:gd name="T3" fmla="*/ 1594 h 1721"/>
                            <a:gd name="T4" fmla="*/ 1082 w 1297"/>
                            <a:gd name="T5" fmla="*/ 631 h 1721"/>
                            <a:gd name="T6" fmla="*/ 260 w 1297"/>
                            <a:gd name="T7" fmla="*/ 127 h 1721"/>
                            <a:gd name="T8" fmla="*/ 215 w 1297"/>
                            <a:gd name="T9" fmla="*/ 1091 h 17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97" h="1721">
                              <a:moveTo>
                                <a:pt x="215" y="1091"/>
                              </a:moveTo>
                              <a:cubicBezTo>
                                <a:pt x="430" y="1496"/>
                                <a:pt x="798" y="1721"/>
                                <a:pt x="1038" y="1594"/>
                              </a:cubicBezTo>
                              <a:cubicBezTo>
                                <a:pt x="1277" y="1467"/>
                                <a:pt x="1297" y="1036"/>
                                <a:pt x="1082" y="631"/>
                              </a:cubicBezTo>
                              <a:cubicBezTo>
                                <a:pt x="867" y="226"/>
                                <a:pt x="499" y="0"/>
                                <a:pt x="260" y="127"/>
                              </a:cubicBezTo>
                              <a:cubicBezTo>
                                <a:pt x="20" y="254"/>
                                <a:pt x="0" y="686"/>
                                <a:pt x="215" y="1091"/>
                              </a:cubicBezTo>
                            </a:path>
                          </a:pathLst>
                        </a:custGeom>
                        <a:solidFill>
                          <a:srgbClr val="E50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4"/>
                      <wps:cNvSpPr>
                        <a:spLocks noEditPoints="1"/>
                      </wps:cNvSpPr>
                      <wps:spPr bwMode="auto">
                        <a:xfrm>
                          <a:off x="2934970" y="7353300"/>
                          <a:ext cx="292735" cy="589915"/>
                        </a:xfrm>
                        <a:custGeom>
                          <a:avLst/>
                          <a:gdLst>
                            <a:gd name="T0" fmla="*/ 845 w 921"/>
                            <a:gd name="T1" fmla="*/ 547 h 1858"/>
                            <a:gd name="T2" fmla="*/ 492 w 921"/>
                            <a:gd name="T3" fmla="*/ 638 h 1858"/>
                            <a:gd name="T4" fmla="*/ 492 w 921"/>
                            <a:gd name="T5" fmla="*/ 638 h 1858"/>
                            <a:gd name="T6" fmla="*/ 490 w 921"/>
                            <a:gd name="T7" fmla="*/ 637 h 1858"/>
                            <a:gd name="T8" fmla="*/ 478 w 921"/>
                            <a:gd name="T9" fmla="*/ 630 h 1858"/>
                            <a:gd name="T10" fmla="*/ 466 w 921"/>
                            <a:gd name="T11" fmla="*/ 622 h 1858"/>
                            <a:gd name="T12" fmla="*/ 327 w 921"/>
                            <a:gd name="T13" fmla="*/ 535 h 1858"/>
                            <a:gd name="T14" fmla="*/ 316 w 921"/>
                            <a:gd name="T15" fmla="*/ 528 h 1858"/>
                            <a:gd name="T16" fmla="*/ 232 w 921"/>
                            <a:gd name="T17" fmla="*/ 161 h 1858"/>
                            <a:gd name="T18" fmla="*/ 592 w 921"/>
                            <a:gd name="T19" fmla="*/ 73 h 1858"/>
                            <a:gd name="T20" fmla="*/ 592 w 921"/>
                            <a:gd name="T21" fmla="*/ 73 h 1858"/>
                            <a:gd name="T22" fmla="*/ 776 w 921"/>
                            <a:gd name="T23" fmla="*/ 188 h 1858"/>
                            <a:gd name="T24" fmla="*/ 775 w 921"/>
                            <a:gd name="T25" fmla="*/ 189 h 1858"/>
                            <a:gd name="T26" fmla="*/ 845 w 921"/>
                            <a:gd name="T27" fmla="*/ 547 h 1858"/>
                            <a:gd name="T28" fmla="*/ 682 w 921"/>
                            <a:gd name="T29" fmla="*/ 796 h 1858"/>
                            <a:gd name="T30" fmla="*/ 682 w 921"/>
                            <a:gd name="T31" fmla="*/ 795 h 1858"/>
                            <a:gd name="T32" fmla="*/ 438 w 921"/>
                            <a:gd name="T33" fmla="*/ 642 h 1858"/>
                            <a:gd name="T34" fmla="*/ 438 w 921"/>
                            <a:gd name="T35" fmla="*/ 642 h 1858"/>
                            <a:gd name="T36" fmla="*/ 78 w 921"/>
                            <a:gd name="T37" fmla="*/ 730 h 1858"/>
                            <a:gd name="T38" fmla="*/ 162 w 921"/>
                            <a:gd name="T39" fmla="*/ 1097 h 1858"/>
                            <a:gd name="T40" fmla="*/ 173 w 921"/>
                            <a:gd name="T41" fmla="*/ 1104 h 1858"/>
                            <a:gd name="T42" fmla="*/ 373 w 921"/>
                            <a:gd name="T43" fmla="*/ 1230 h 1858"/>
                            <a:gd name="T44" fmla="*/ 384 w 921"/>
                            <a:gd name="T45" fmla="*/ 1237 h 1858"/>
                            <a:gd name="T46" fmla="*/ 396 w 921"/>
                            <a:gd name="T47" fmla="*/ 1244 h 1858"/>
                            <a:gd name="T48" fmla="*/ 398 w 921"/>
                            <a:gd name="T49" fmla="*/ 1246 h 1858"/>
                            <a:gd name="T50" fmla="*/ 398 w 921"/>
                            <a:gd name="T51" fmla="*/ 1246 h 1858"/>
                            <a:gd name="T52" fmla="*/ 751 w 921"/>
                            <a:gd name="T53" fmla="*/ 1154 h 1858"/>
                            <a:gd name="T54" fmla="*/ 682 w 921"/>
                            <a:gd name="T55" fmla="*/ 796 h 1858"/>
                            <a:gd name="T56" fmla="*/ 410 w 921"/>
                            <a:gd name="T57" fmla="*/ 1317 h 1858"/>
                            <a:gd name="T58" fmla="*/ 127 w 921"/>
                            <a:gd name="T59" fmla="*/ 1566 h 1858"/>
                            <a:gd name="T60" fmla="*/ 377 w 921"/>
                            <a:gd name="T61" fmla="*/ 1849 h 1858"/>
                            <a:gd name="T62" fmla="*/ 659 w 921"/>
                            <a:gd name="T63" fmla="*/ 1599 h 1858"/>
                            <a:gd name="T64" fmla="*/ 410 w 921"/>
                            <a:gd name="T65" fmla="*/ 1317 h 18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921" h="1858">
                              <a:moveTo>
                                <a:pt x="845" y="547"/>
                              </a:moveTo>
                              <a:cubicBezTo>
                                <a:pt x="770" y="666"/>
                                <a:pt x="615" y="705"/>
                                <a:pt x="492" y="638"/>
                              </a:cubicBezTo>
                              <a:cubicBezTo>
                                <a:pt x="492" y="638"/>
                                <a:pt x="492" y="638"/>
                                <a:pt x="492" y="638"/>
                              </a:cubicBezTo>
                              <a:cubicBezTo>
                                <a:pt x="490" y="637"/>
                                <a:pt x="490" y="637"/>
                                <a:pt x="490" y="637"/>
                              </a:cubicBezTo>
                              <a:cubicBezTo>
                                <a:pt x="478" y="630"/>
                                <a:pt x="478" y="630"/>
                                <a:pt x="478" y="630"/>
                              </a:cubicBezTo>
                              <a:cubicBezTo>
                                <a:pt x="466" y="622"/>
                                <a:pt x="466" y="622"/>
                                <a:pt x="466" y="622"/>
                              </a:cubicBezTo>
                              <a:cubicBezTo>
                                <a:pt x="327" y="535"/>
                                <a:pt x="327" y="535"/>
                                <a:pt x="327" y="535"/>
                              </a:cubicBezTo>
                              <a:cubicBezTo>
                                <a:pt x="316" y="528"/>
                                <a:pt x="316" y="528"/>
                                <a:pt x="316" y="528"/>
                              </a:cubicBezTo>
                              <a:cubicBezTo>
                                <a:pt x="191" y="449"/>
                                <a:pt x="154" y="285"/>
                                <a:pt x="232" y="161"/>
                              </a:cubicBezTo>
                              <a:cubicBezTo>
                                <a:pt x="309" y="39"/>
                                <a:pt x="469" y="0"/>
                                <a:pt x="592" y="73"/>
                              </a:cubicBezTo>
                              <a:cubicBezTo>
                                <a:pt x="592" y="73"/>
                                <a:pt x="592" y="73"/>
                                <a:pt x="592" y="73"/>
                              </a:cubicBezTo>
                              <a:cubicBezTo>
                                <a:pt x="776" y="188"/>
                                <a:pt x="776" y="188"/>
                                <a:pt x="776" y="188"/>
                              </a:cubicBezTo>
                              <a:cubicBezTo>
                                <a:pt x="775" y="189"/>
                                <a:pt x="775" y="189"/>
                                <a:pt x="775" y="189"/>
                              </a:cubicBezTo>
                              <a:cubicBezTo>
                                <a:pt x="889" y="270"/>
                                <a:pt x="921" y="427"/>
                                <a:pt x="845" y="547"/>
                              </a:cubicBezTo>
                              <a:close/>
                              <a:moveTo>
                                <a:pt x="682" y="796"/>
                              </a:moveTo>
                              <a:cubicBezTo>
                                <a:pt x="682" y="795"/>
                                <a:pt x="682" y="795"/>
                                <a:pt x="682" y="795"/>
                              </a:cubicBezTo>
                              <a:cubicBezTo>
                                <a:pt x="438" y="642"/>
                                <a:pt x="438" y="642"/>
                                <a:pt x="438" y="642"/>
                              </a:cubicBezTo>
                              <a:cubicBezTo>
                                <a:pt x="438" y="642"/>
                                <a:pt x="438" y="642"/>
                                <a:pt x="438" y="642"/>
                              </a:cubicBezTo>
                              <a:cubicBezTo>
                                <a:pt x="315" y="570"/>
                                <a:pt x="155" y="608"/>
                                <a:pt x="78" y="730"/>
                              </a:cubicBezTo>
                              <a:cubicBezTo>
                                <a:pt x="0" y="854"/>
                                <a:pt x="37" y="1019"/>
                                <a:pt x="162" y="1097"/>
                              </a:cubicBezTo>
                              <a:cubicBezTo>
                                <a:pt x="173" y="1104"/>
                                <a:pt x="173" y="1104"/>
                                <a:pt x="173" y="1104"/>
                              </a:cubicBezTo>
                              <a:cubicBezTo>
                                <a:pt x="373" y="1230"/>
                                <a:pt x="373" y="1230"/>
                                <a:pt x="373" y="1230"/>
                              </a:cubicBezTo>
                              <a:cubicBezTo>
                                <a:pt x="384" y="1237"/>
                                <a:pt x="384" y="1237"/>
                                <a:pt x="384" y="1237"/>
                              </a:cubicBezTo>
                              <a:cubicBezTo>
                                <a:pt x="396" y="1244"/>
                                <a:pt x="396" y="1244"/>
                                <a:pt x="396" y="1244"/>
                              </a:cubicBezTo>
                              <a:cubicBezTo>
                                <a:pt x="398" y="1246"/>
                                <a:pt x="398" y="1246"/>
                                <a:pt x="398" y="1246"/>
                              </a:cubicBezTo>
                              <a:cubicBezTo>
                                <a:pt x="398" y="1246"/>
                                <a:pt x="398" y="1246"/>
                                <a:pt x="398" y="1246"/>
                              </a:cubicBezTo>
                              <a:cubicBezTo>
                                <a:pt x="521" y="1313"/>
                                <a:pt x="676" y="1274"/>
                                <a:pt x="751" y="1154"/>
                              </a:cubicBezTo>
                              <a:cubicBezTo>
                                <a:pt x="827" y="1034"/>
                                <a:pt x="795" y="877"/>
                                <a:pt x="682" y="796"/>
                              </a:cubicBezTo>
                              <a:close/>
                              <a:moveTo>
                                <a:pt x="410" y="1317"/>
                              </a:moveTo>
                              <a:cubicBezTo>
                                <a:pt x="263" y="1308"/>
                                <a:pt x="137" y="1419"/>
                                <a:pt x="127" y="1566"/>
                              </a:cubicBezTo>
                              <a:cubicBezTo>
                                <a:pt x="118" y="1713"/>
                                <a:pt x="230" y="1839"/>
                                <a:pt x="377" y="1849"/>
                              </a:cubicBezTo>
                              <a:cubicBezTo>
                                <a:pt x="523" y="1858"/>
                                <a:pt x="650" y="1746"/>
                                <a:pt x="659" y="1599"/>
                              </a:cubicBezTo>
                              <a:cubicBezTo>
                                <a:pt x="668" y="1453"/>
                                <a:pt x="557" y="1326"/>
                                <a:pt x="410" y="131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90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7EDEBEA" id="JE2012221408ju 9767 PGO Alliantie" o:spid="_x0000_s1026" editas="canvas" style="position:absolute;margin-left:0;margin-top:0;width:595.3pt;height:841.85pt;z-index:-251658240;mso-position-horizontal-relative:page;mso-position-vertical-relative:page" coordsize="75603,1069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106914;visibility:visible;mso-wrap-style:square">
                <v:fill o:detectmouseclick="t"/>
                <v:path o:connecttype="none"/>
              </v:shape>
              <v:shape id="Freeform 55" o:spid="_x0000_s1028" style="position:absolute;left:38373;top:1422;width:35807;height:23330;visibility:visible;mso-wrap-style:square;v-text-anchor:top" coordsize="11277,7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" path="m89,6884v,39,-31,71,-71,71c12,6955,6,6954,,6952,,6815,,6815,,6815v6,-1,12,-2,18,-2c58,6813,89,6844,89,6884xm18,6305v-6,,-12,1,-18,3c,6445,,6445,,6445v6,1,12,2,18,2c58,6447,89,6416,89,6376v,-39,-31,-71,-71,-71xm18,6559v-6,,-12,1,-18,3c,6698,,6698,,6698v6,2,12,3,18,3c58,6701,89,6669,89,6630v,-39,-31,-71,-71,-71xm18,5545v-6,,-12,1,-18,2c,5684,,5684,,5684v6,1,12,3,18,3c58,5687,89,5655,89,5616v,-40,-31,-71,-71,-71xm18,7320v-6,,-12,1,-18,2c,7348,,7348,,7348v74,,74,,74,c61,7331,41,7320,18,7320xm18,7066v-6,,-12,1,-18,3c,7206,,7206,,7206v6,1,12,2,18,2c58,7208,89,7177,89,7137v,-39,-31,-71,-71,-71xm18,6052v-6,,-12,1,-18,3c,6191,,6191,,6191v6,2,12,3,18,3c58,6194,89,6162,89,6123v,-39,-31,-71,-71,-71xm18,5798v-6,,-12,2,-18,3c,5938,,5938,,5938v6,1,12,2,18,2c58,5940,89,5908,89,5869v,-39,-31,-71,-71,-71xm273,7320v-23,,-43,11,-56,28c329,7348,329,7348,329,7348v-13,-17,-33,-28,-56,-28xm273,6813v-39,,-71,31,-71,71c202,6923,234,6955,273,6955v39,,71,-32,71,-71c344,6844,312,6813,273,6813xm273,6305v-39,,-71,32,-71,71c202,6416,234,6447,273,6447v39,,71,-31,71,-71c344,6337,312,6305,273,6305xm273,7066v-39,,-71,32,-71,71c202,7177,234,7208,273,7208v39,,71,-31,71,-71c344,7098,312,7066,273,7066xm273,5545v-39,,-71,31,-71,71c202,5655,234,5687,273,5687v39,,71,-32,71,-71c344,5576,312,5545,273,5545xm273,6559v-39,,-71,32,-71,71c202,6669,234,6701,273,6701v39,,71,-32,71,-71c344,6591,312,6559,273,6559xm273,6052v-39,,-71,31,-71,71c202,6162,234,6194,273,6194v39,,71,-32,71,-71c344,6083,312,6052,273,6052xm273,5798v-39,,-71,32,-71,71c202,5908,234,5940,273,5940v39,,71,-32,71,-71c344,5830,312,5798,273,5798xm528,6813v-40,,-71,31,-71,71c457,6923,488,6955,528,6955v39,,71,-32,71,-71c599,6844,567,6813,528,6813xm528,6559v-40,,-71,32,-71,71c457,6669,488,6701,528,6701v39,,71,-32,71,-71c599,6591,567,6559,528,6559xm528,7066v-40,,-71,32,-71,71c457,7177,488,7208,528,7208v39,,71,-31,71,-71c599,7098,567,7066,528,7066xm528,5545v-40,,-71,31,-71,71c457,5655,488,5687,528,5687v39,,71,-32,71,-71c599,5576,567,5545,528,5545xm528,6305v-40,,-71,32,-71,71c457,6416,488,6447,528,6447v39,,71,-31,71,-71c599,6337,567,6305,528,6305xm528,6052v-40,,-71,32,-71,71c457,6162,488,6194,528,6194v39,,71,-32,71,-71c599,6084,567,6052,528,6052xm528,5798v-40,,-71,32,-71,71c457,5908,488,5940,528,5940v39,,71,-32,71,-71c599,5830,567,5798,528,5798xm528,7320v-23,,-43,11,-56,28c584,7348,584,7348,584,7348v-13,-17,-33,-28,-56,-28xm782,6813v-39,,-71,31,-71,71c711,6923,743,6955,782,6955v40,,71,-32,71,-71c853,6844,822,6813,782,6813xm782,6559v-39,,-71,32,-71,71c711,6669,743,6701,782,6701v40,,71,-32,71,-71c853,6591,822,6559,782,6559xm782,7066v-39,,-71,32,-71,71c711,7177,743,7208,782,7208v40,,71,-31,71,-71c853,7098,822,7066,782,7066xm782,5545v-39,,-71,31,-71,71c711,5655,743,5687,782,5687v40,,71,-32,71,-71c853,5576,822,5545,782,5545xm782,7320v-23,,-43,11,-56,28c838,7348,838,7348,838,7348v-13,-17,-33,-28,-56,-28xm782,6305v-39,,-71,32,-71,71c711,6416,743,6447,782,6447v40,,71,-31,71,-71c853,6337,822,6305,782,6305xm782,6052v-39,,-71,32,-71,71c711,6162,743,6194,782,6194v40,,71,-32,71,-71c853,6084,822,6052,782,6052xm782,5798v-39,,-71,32,-71,71c711,5908,743,5940,782,5940v40,,71,-32,71,-71c853,5830,822,5798,782,5798xm1037,6052v-39,,-71,31,-71,71c966,6162,998,6194,1037,6194v39,,71,-32,71,-71c1108,6083,1076,6052,1037,6052xm1037,5798v-39,,-71,32,-71,71c966,5908,998,5940,1037,5940v39,,71,-32,71,-71c1108,5830,1076,5798,1037,5798xm1037,5545v-39,,-71,31,-71,71c966,5655,998,5687,1037,5687v39,,71,-32,71,-71c1108,5576,1076,5545,1037,5545xm1037,6559v-39,,-71,32,-71,71c966,6669,998,6701,1037,6701v39,,71,-32,71,-71c1108,6591,1076,6559,1037,6559xm1037,6305v-39,,-71,32,-71,71c966,6416,998,6447,1037,6447v39,,71,-31,71,-71c1108,6337,1076,6305,1037,6305xm1037,6813v-39,,-71,31,-71,71c966,6923,998,6955,1037,6955v39,,71,-32,71,-71c1108,6844,1076,6813,1037,6813xm1037,7066v-39,,-71,32,-71,71c966,7177,998,7208,1037,7208v39,,71,-31,71,-71c1108,7098,1076,7066,1037,7066xm1037,7320v-23,,-43,11,-56,28c1093,7348,1093,7348,1093,7348v-13,-17,-33,-28,-56,-28xm1291,5798v-39,,-70,32,-70,71c1221,5908,1252,5940,1291,5940v40,,71,-32,71,-71c1362,5830,1331,5798,1291,5798xm1291,5545v-39,,-70,31,-70,71c1221,5655,1252,5687,1291,5687v40,,71,-32,71,-71c1362,5576,1331,5545,1291,5545xm1291,7320v-22,,-42,11,-55,28c1348,7348,1348,7348,1348,7348v-13,-17,-34,-28,-57,-28xm1291,6813v-39,,-70,31,-70,71c1221,6923,1252,6955,1291,6955v40,,71,-32,71,-71c1362,6844,1331,6813,1291,6813xm1291,7066v-39,,-70,32,-70,71c1221,7176,1252,7208,1291,7208v40,,71,-32,71,-71c1362,7098,1331,7066,1291,7066xm1291,6559v-39,,-70,32,-70,71c1221,6669,1252,6701,1291,6701v40,,71,-32,71,-71c1362,6591,1331,6559,1291,6559xm1291,6305v-39,,-70,32,-70,71c1221,6416,1252,6447,1291,6447v40,,71,-31,71,-71c1362,6337,1331,6305,1291,6305xm1291,6052v-39,,-70,32,-70,71c1221,6162,1252,6194,1291,6194v40,,71,-32,71,-71c1362,6084,1331,6052,1291,6052xm1546,5545v-39,,-71,31,-71,71c1475,5655,1507,5687,1546,5687v39,,71,-32,71,-71c1617,5576,1585,5545,1546,5545xm1546,7320v-23,,-43,11,-56,28c1602,7348,1602,7348,1602,7348v-13,-17,-33,-28,-56,-28xm1546,5798v-39,,-71,32,-71,71c1475,5908,1507,5940,1546,5940v39,,71,-32,71,-71c1617,5830,1585,5798,1546,5798xm1546,6052v-39,,-71,31,-71,71c1475,6162,1507,6194,1546,6194v39,,71,-32,71,-71c1617,6083,1585,6052,1546,6052xm1546,7066v-39,,-71,32,-71,71c1475,7177,1507,7208,1546,7208v39,,71,-31,71,-71c1617,7098,1585,7066,1546,7066xm1546,6559v-39,,-71,32,-71,71c1475,6669,1507,6701,1546,6701v39,,71,-32,71,-71c1617,6591,1585,6559,1546,6559xm1546,6305v-39,,-71,32,-71,71c1475,6416,1507,6447,1546,6447v39,,71,-31,71,-71c1617,6337,1585,6305,1546,6305xm1546,6813v-39,,-71,31,-71,71c1475,6923,1507,6955,1546,6955v39,,71,-32,71,-71c1617,6844,1585,6813,1546,6813xm1801,6813v-39,,-71,31,-71,71c1730,6923,1762,6955,1801,6955v39,,71,-32,71,-71c1872,6844,1840,6813,1801,6813xm1801,5545v-39,,-71,31,-71,71c1730,5655,1762,5687,1801,5687v39,,71,-32,71,-71c1872,5576,1840,5545,1801,5545xm1801,7066v-39,,-71,32,-71,71c1730,7177,1762,7208,1801,7208v39,,71,-31,71,-71c1872,7098,1840,7066,1801,7066xm1801,6559v-39,,-71,32,-71,71c1730,6669,1762,6701,1801,6701v39,,71,-32,71,-71c1872,6591,1840,6559,1801,6559xm1801,6305v-39,,-71,32,-71,71c1730,6416,1762,6447,1801,6447v39,,71,-31,71,-71c1872,6337,1840,6305,1801,6305xm1801,5798v-39,,-71,32,-71,71c1730,5908,1762,5940,1801,5940v39,,71,-32,71,-71c1872,5830,1840,5798,1801,5798xm1801,7320v-23,,-43,11,-56,28c1857,7348,1857,7348,1857,7348v-13,-17,-33,-28,-56,-28xm1801,6052v-39,,-71,32,-71,71c1730,6162,1762,6194,1801,6194v39,,71,-32,71,-71c1872,6084,1840,6052,1801,6052xm2056,6052v-40,,-71,32,-71,71c1985,6162,2016,6194,2056,6194v39,,71,-32,71,-71c2127,6084,2095,6052,2056,6052xm2056,5798v-40,,-71,32,-71,71c1985,5908,2016,5940,2056,5940v39,,71,-32,71,-71c2127,5830,2095,5798,2056,5798xm2056,5545v-40,,-71,31,-71,71c1985,5655,2016,5687,2056,5687v39,,71,-32,71,-71c2127,5576,2095,5545,2056,5545xm2056,7066v-40,,-71,32,-71,71c1985,7177,2016,7208,2056,7208v39,,71,-31,71,-71c2127,7098,2095,7066,2056,7066xm2056,6813v-40,,-71,31,-71,71c1985,6923,2016,6955,2056,6955v39,,71,-32,71,-71c2127,6844,2095,6813,2056,6813xm2056,7320v-23,,-43,11,-56,28c2112,7348,2112,7348,2112,7348v-13,-17,-33,-28,-56,-28xm2056,6559v-40,,-71,32,-71,71c1985,6669,2016,6701,2056,6701v39,,71,-32,71,-71c2127,6591,2095,6559,2056,6559xm2056,6305v-40,,-71,32,-71,71c1985,6416,2016,6447,2056,6447v39,,71,-31,71,-71c2127,6337,2095,6305,2056,6305xm2310,6813v-39,,-71,31,-71,71c2239,6923,2271,6955,2310,6955v40,,71,-32,71,-71c2381,6844,2350,6813,2310,6813xm2310,6559v-39,,-71,32,-71,71c2239,6669,2271,6701,2310,6701v40,,71,-32,71,-71c2381,6591,2350,6559,2310,6559xm2310,7066v-39,,-71,32,-71,71c2239,7177,2271,7208,2310,7208v40,,71,-31,71,-71c2381,7098,2350,7066,2310,7066xm2310,5545v-39,,-71,31,-71,71c2239,5655,2271,5687,2310,5687v40,,71,-32,71,-71c2381,5576,2350,5545,2310,5545xm2310,6052v-39,,-71,31,-71,71c2239,6162,2271,6194,2310,6194v40,,71,-32,71,-71c2381,6083,2350,6052,2310,6052xm2310,5798v-39,,-71,32,-71,71c2239,5908,2271,5940,2310,5940v40,,71,-32,71,-71c2381,5830,2350,5798,2310,5798xm2310,6305v-39,,-71,32,-71,71c2239,6416,2271,6447,2310,6447v40,,71,-31,71,-71c2381,6337,2350,6305,2310,6305xm2310,7320v-23,,-43,11,-56,28c2366,7348,2366,7348,2366,7348v-13,-17,-33,-28,-56,-28xm2565,7066v-39,,-71,32,-71,71c2494,7177,2526,7208,2565,7208v39,,71,-31,71,-71c2636,7098,2604,7066,2565,7066xm2565,5545v-39,,-71,31,-71,71c2494,5655,2526,5687,2565,5687v39,,71,-32,71,-71c2636,5576,2604,5545,2565,5545xm2565,6305v-39,,-71,32,-71,71c2494,6416,2526,6447,2565,6447v39,,71,-31,71,-71c2636,6337,2604,6305,2565,6305xm2565,6052v-39,,-71,32,-71,71c2494,6162,2526,6194,2565,6194v39,,71,-32,71,-71c2636,6084,2604,6052,2565,6052xm2565,6559v-39,,-71,32,-71,71c2494,6669,2526,6701,2565,6701v39,,71,-32,71,-71c2636,6591,2604,6559,2565,6559xm2565,7320v-23,,-43,11,-56,28c2621,7348,2621,7348,2621,7348v-13,-17,-33,-28,-56,-28xm2565,6813v-39,,-71,31,-71,71c2494,6923,2526,6955,2565,6955v39,,71,-32,71,-71c2636,6844,2604,6813,2565,6813xm2565,5798v-39,,-71,32,-71,71c2494,5908,2526,5940,2565,5940v39,,71,-32,71,-71c2636,5830,2604,5798,2565,5798xm2820,6305v-40,,-71,32,-71,71c2749,6416,2780,6447,2820,6447v39,,71,-31,71,-71c2891,6337,2859,6305,2820,6305xm2820,6559v-40,,-71,32,-71,71c2749,6669,2780,6701,2820,6701v39,,71,-32,71,-71c2891,6591,2859,6559,2820,6559xm2820,6813v-40,,-71,31,-71,71c2749,6923,2780,6955,2820,6955v39,,71,-32,71,-71c2891,6844,2859,6813,2820,6813xm2820,6052v-40,,-71,32,-71,71c2749,6162,2780,6194,2820,6194v39,,71,-32,71,-71c2891,6084,2859,6052,2820,6052xm2820,5545v-40,,-71,31,-71,71c2749,5655,2780,5687,2820,5687v39,,71,-32,71,-71c2891,5576,2859,5545,2820,5545xm2820,5798v-40,,-71,32,-71,71c2749,5908,2780,5940,2820,5940v39,,71,-32,71,-71c2891,5830,2859,5798,2820,5798xm2820,7320v-23,,-44,11,-56,28c2876,7348,2876,7348,2876,7348v-13,-17,-34,-28,-56,-28xm2820,7066v-40,,-71,32,-71,71c2749,7177,2780,7208,2820,7208v39,,71,-31,71,-71c2891,7098,2859,7066,2820,7066xm3074,6813v-39,,-71,31,-71,71c3003,6923,3035,6955,3074,6955v39,,71,-32,71,-71c3145,6844,3113,6813,3074,6813xm3074,7320v-23,,-43,11,-56,28c3130,7348,3130,7348,3130,7348v-13,-17,-33,-28,-56,-28xm3074,6559v-39,,-71,32,-71,71c3003,6669,3035,6701,3074,6701v39,,71,-32,71,-71c3145,6591,3113,6559,3074,6559xm3074,6052v-39,,-71,31,-71,71c3003,6162,3035,6194,3074,6194v39,,71,-32,71,-71c3145,6083,3113,6052,3074,6052xm3074,5798v-39,,-71,32,-71,71c3003,5908,3035,5940,3074,5940v39,,71,-32,71,-71c3145,5830,3113,5798,3074,5798xm3074,5545v-39,,-71,31,-71,71c3003,5655,3035,5687,3074,5687v39,,71,-32,71,-71c3145,5576,3113,5545,3074,5545xm3074,6305v-39,,-71,32,-71,71c3003,6416,3035,6447,3074,6447v39,,71,-31,71,-71c3145,6337,3113,6305,3074,6305xm3074,7066v-39,,-71,32,-71,71c3003,7177,3035,7208,3074,7208v39,,71,-31,71,-71c3145,7098,3113,7066,3074,7066xm18,3028v-6,,-12,1,-18,3c,3167,,3167,,3167v6,2,12,3,18,3c58,3170,89,3138,89,3099v,-39,-31,-71,-71,-71xm18,3282v-6,,-12,1,-18,3c,3421,,3421,,3421v6,2,12,3,18,3c58,3424,89,3392,89,3353v,-39,-31,-71,-71,-71xm18,2775v-6,,-12,1,-18,2c,2914,,2914,,2914v6,1,12,3,18,3c58,2917,89,2885,89,2846v,-40,-31,-71,-71,-71xm18,1507v-6,,-12,1,-18,2c,1646,,1646,,1646v6,2,12,3,18,3c58,1649,89,1617,89,1578v,-40,-31,-71,-71,-71xm18,4803v-6,,-12,1,-18,3c,4943,,4943,,4943v6,1,12,2,18,2c58,4945,89,4914,89,4874v,-39,-31,-71,-71,-71xm18,2521v-6,,-12,1,-18,3c,2660,,2660,,2660v6,2,12,3,18,3c58,2663,89,2631,89,2592v,-39,-31,-71,-71,-71xm18,2267v-6,,-12,1,-18,3c,2407,,2407,,2407v6,1,12,2,18,2c58,2409,89,2378,89,2338v,-39,-31,-71,-71,-71xm18,5057v-6,,-12,1,-18,3c,5196,,5196,,5196v6,2,12,3,18,3c58,5199,89,5167,89,5128v,-39,-31,-71,-71,-71xm18,5311v-6,,-12,1,-18,2c,5450,,5450,,5450v6,2,12,3,18,3c58,5453,89,5421,89,5382v,-40,-31,-71,-71,-71xm18,2014v-6,,-12,1,-18,2c,2153,,2153,,2153v6,2,12,3,18,3c58,2156,89,2124,89,2085v,-39,-31,-71,-71,-71xm18,1760v-6,,-12,1,-18,3c,1900,,1900,,1900v6,1,12,2,18,2c58,1902,89,1871,89,1831v,-39,-31,-71,-71,-71xm18,1253v-6,,-12,1,-18,2c,1392,,1392,,1392v6,2,12,3,18,3c58,1395,89,1363,89,1324v,-39,-31,-71,-71,-71xm18,4296v-6,,-12,1,-18,3c,4436,,4436,,4436v6,1,12,2,18,2c58,4438,89,4406,89,4367v,-39,-31,-71,-71,-71xm18,4042v-6,,-12,2,-18,3c,4182,,4182,,4182v6,1,12,2,18,2c58,4184,89,4153,89,4113v,-39,-31,-71,-71,-71xm18,3789v-6,,-12,1,-18,3c,3928,,3928,,3928v6,2,12,3,18,3c58,3931,89,3899,89,3860v,-39,-31,-71,-71,-71xm18,3535v-6,,-12,2,-18,3c,3675,,3675,,3675v6,1,12,2,18,2c58,3677,89,3646,89,3606v,-39,-31,-71,-71,-71xm18,4550v-6,,-12,1,-18,3c,4689,,4689,,4689v6,2,12,3,18,3c58,4692,89,4660,89,4621v,-39,-31,-71,-71,-71xm273,2267v-39,,-71,32,-71,71c202,2378,234,2410,273,2410v39,,71,-32,71,-72c344,2299,312,2267,273,2267xm273,3282v-39,,-71,32,-71,71c202,3392,234,3424,273,3424v39,,71,-32,71,-71c344,3314,312,3282,273,3282xm273,3535v-39,,-71,32,-71,71c202,3646,234,3677,273,3677v39,,71,-31,71,-71c344,3567,312,3535,273,3535xm273,1760v-39,,-71,32,-71,71c202,1871,234,1902,273,1902v39,,71,-31,71,-71c344,1792,312,1760,273,1760xm273,1507v-39,,-71,31,-71,71c202,1617,234,1649,273,1649v39,,71,-32,71,-71c344,1538,312,1507,273,1507xm273,1253v-39,,-71,32,-71,71c202,1363,234,1395,273,1395v39,,71,-32,71,-71c344,1285,312,1253,273,1253xm273,4550v-39,,-71,32,-71,71c202,4660,234,4692,273,4692v39,,71,-32,71,-71c344,4582,312,4550,273,4550xm273,5311v-39,,-71,31,-71,71c202,5421,234,5453,273,5453v39,,71,-32,71,-71c344,5342,312,5311,273,5311xm273,4042v-39,,-71,32,-71,71c202,4153,234,4184,273,4184v39,,71,-31,71,-71c344,4074,312,4042,273,4042xm273,4296v-39,,-71,32,-71,71c202,4406,234,4438,273,4438v39,,71,-32,71,-71c344,4328,312,4296,273,4296xm273,4803v-39,,-71,32,-71,71c202,4914,234,4945,273,4945v39,,71,-31,71,-71c344,4835,312,4803,273,4803xm273,5057v-39,,-71,32,-71,71c202,5167,234,5199,273,5199v39,,71,-32,71,-71c344,5089,312,5057,273,5057xm273,2521v-39,,-71,32,-71,71c202,2631,234,2663,273,2663v39,,71,-32,71,-71c344,2553,312,2521,273,2521xm273,2014v-39,,-71,32,-71,71c202,2124,234,2156,273,2156v39,,71,-32,71,-71c344,2046,312,2014,273,2014xm273,3028v-39,,-71,32,-71,71c202,3138,234,3170,273,3170v39,,71,-32,71,-71c344,3060,312,3028,273,3028xm273,3789v-39,,-71,32,-71,71c202,3899,234,3931,273,3931v39,,71,-32,71,-71c344,3821,312,3789,273,3789xm273,2775v-39,,-71,31,-71,71c202,2885,234,2917,273,2917v39,,71,-32,71,-71c344,2806,312,2775,273,2775xm528,3282v-40,,-71,32,-71,71c457,3392,488,3424,528,3424v39,,71,-32,71,-71c599,3314,567,3282,528,3282xm528,2775v-40,,-71,31,-71,71c457,2885,488,2917,528,2917v39,,71,-32,71,-71c599,2806,567,2775,528,2775xm528,3028v-40,,-71,32,-71,71c457,3138,488,3170,528,3170v39,,71,-32,71,-71c599,3060,567,3028,528,3028xm528,2521v-40,,-71,32,-71,71c457,2631,488,2663,528,2663v39,,71,-32,71,-71c599,2553,567,2521,528,2521xm528,1760v-40,,-71,32,-71,71c457,1871,488,1902,528,1902v39,,71,-31,71,-71c599,1792,567,1760,528,1760xm528,2014v-40,,-71,32,-71,71c457,2124,488,2156,528,2156v39,,71,-32,71,-71c599,2046,567,2014,528,2014xm528,3535v-40,,-71,32,-71,71c457,3645,488,3677,528,3677v39,,71,-32,71,-71c599,3567,567,3535,528,3535xm528,4042v-40,,-71,32,-71,71c457,4153,488,4184,528,4184v39,,71,-31,71,-71c599,4074,567,4042,528,4042xm528,3789v-40,,-71,32,-71,71c457,3899,488,3931,528,3931v39,,71,-32,71,-71c599,3821,567,3789,528,3789xm528,1253v-40,,-71,32,-71,71c457,1363,488,1395,528,1395v39,,71,-32,71,-71c599,1285,567,1253,528,1253xm528,1507v-40,,-71,31,-71,71c457,1617,488,1649,528,1649v39,,71,-32,71,-71c599,1538,567,1507,528,1507xm528,5057v-40,,-71,32,-71,71c457,5167,488,5199,528,5199v39,,71,-32,71,-71c599,5089,567,5057,528,5057xm528,5311v-40,,-71,32,-71,71c457,5421,488,5453,528,5453v39,,71,-32,71,-71c599,5343,567,5311,528,5311xm528,4803v-40,,-71,32,-71,71c457,4914,488,4945,528,4945v39,,71,-31,71,-71c599,4835,567,4803,528,4803xm528,2267v-40,,-71,32,-71,71c457,2378,488,2410,528,2410v39,,71,-32,71,-72c599,2299,567,2267,528,2267xm528,4296v-40,,-71,32,-71,71c457,4406,488,4438,528,4438v39,,71,-32,71,-71c599,4328,567,4296,528,4296xm528,4550v-40,,-71,32,-71,71c457,4660,488,4692,528,4692v39,,71,-32,71,-71c599,4582,567,4550,528,4550xm782,1253v-39,,-71,32,-71,71c711,1363,743,1395,782,1395v40,,71,-32,71,-71c853,1285,822,1253,782,1253xm782,4042v-39,,-71,32,-71,71c711,4153,743,4184,782,4184v40,,71,-31,71,-71c853,4074,822,4042,782,4042xm782,3789v-39,,-71,32,-71,71c711,3899,743,3931,782,3931v40,,71,-32,71,-71c853,3821,822,3789,782,3789xm782,3535v-39,,-71,32,-71,71c711,3646,743,3677,782,3677v40,,71,-31,71,-71c853,3567,822,3535,782,3535xm782,4296v-39,,-71,32,-71,71c711,4406,743,4438,782,4438v40,,71,-32,71,-71c853,4328,822,4296,782,4296xm782,5311v-39,,-71,31,-71,71c711,5421,743,5453,782,5453v40,,71,-32,71,-71c853,5342,822,5311,782,5311xm782,3282v-39,,-71,32,-71,71c711,3392,743,3424,782,3424v40,,71,-32,71,-71c853,3314,822,3282,782,3282xm782,5057v-39,,-71,32,-71,71c711,5167,743,5199,782,5199v40,,71,-32,71,-71c853,5089,822,5057,782,5057xm782,4550v-39,,-71,32,-71,71c711,4660,743,4692,782,4692v40,,71,-32,71,-71c853,4582,822,4550,782,4550xm782,4803v-39,,-71,32,-71,71c711,4914,743,4945,782,4945v40,,71,-31,71,-71c853,4835,822,4803,782,4803xm782,2521v-39,,-71,32,-71,71c711,2631,743,2663,782,2663v40,,71,-32,71,-71c853,2553,822,2521,782,2521xm782,2267v-39,,-71,32,-71,71c711,2378,743,2409,782,2409v40,,71,-31,71,-71c853,2299,822,2267,782,2267xm782,2014v-39,,-71,32,-71,71c711,2124,743,2156,782,2156v40,,71,-32,71,-71c853,2046,822,2014,782,2014xm782,2775v-39,,-71,31,-71,71c711,2885,743,2917,782,2917v40,,71,-32,71,-71c853,2806,822,2775,782,2775xm782,1507v-39,,-71,31,-71,71c711,1617,743,1649,782,1649v40,,71,-32,71,-71c853,1538,822,1507,782,1507xm782,1760v-39,,-71,32,-71,71c711,1871,743,1902,782,1902v40,,71,-31,71,-71c853,1792,822,1760,782,1760xm782,3028v-39,,-71,32,-71,71c711,3138,743,3170,782,3170v40,,71,-32,71,-71c853,3060,822,3028,782,3028xm1037,1760v-39,,-71,32,-71,71c966,1870,998,1902,1037,1902v39,,71,-32,71,-71c1108,1792,1076,1760,1037,1760xm1037,1507v-39,,-71,31,-71,71c966,1617,998,1649,1037,1649v39,,71,-32,71,-71c1108,1538,1076,1507,1037,1507xm1037,4042v-39,,-71,32,-71,72c966,4153,998,4184,1037,4184v39,,71,-31,71,-70c1108,4074,1076,4042,1037,4042xm1037,1253v-39,,-71,32,-71,71c966,1363,998,1395,1037,1395v39,,71,-32,71,-71c1108,1285,1076,1253,1037,1253xm1037,3789v-39,,-71,32,-71,71c966,3899,998,3931,1037,3931v39,,71,-32,71,-71c1108,3821,1076,3789,1037,3789xm1037,3535v-39,,-71,32,-71,71c966,3645,998,3677,1037,3677v39,,71,-32,71,-71c1108,3567,1076,3535,1037,3535xm1037,4803v-39,,-71,32,-71,71c966,4914,998,4945,1037,4945v39,,71,-31,71,-71c1108,4835,1076,4803,1037,4803xm1037,2521v-39,,-71,32,-71,71c966,2631,998,2663,1037,2663v39,,71,-32,71,-71c1108,2553,1076,2521,1037,2521xm1037,2267v-39,,-71,32,-71,71c966,2378,998,2409,1037,2409v39,,71,-31,71,-71c1108,2299,1076,2267,1037,2267xm1037,2775v-39,,-71,31,-71,71c966,2885,998,2917,1037,2917v39,,71,-32,71,-71c1108,2806,1076,2775,1037,2775xm1037,3028v-39,,-71,32,-71,71c966,3138,998,3170,1037,3170v39,,71,-32,71,-71c1108,3060,1076,3028,1037,3028xm1037,5311v-39,,-71,31,-71,71c966,5421,998,5453,1037,5453v39,,71,-32,71,-71c1108,5342,1076,5311,1037,5311xm1037,4296v-39,,-71,32,-71,71c966,4406,998,4438,1037,4438v39,,71,-32,71,-71c1108,4328,1076,4296,1037,4296xm1037,2014v-39,,-71,32,-71,71c966,2124,998,2156,1037,2156v39,,71,-32,71,-71c1108,2046,1076,2014,1037,2014xm1037,3282v-39,,-71,32,-71,71c966,3392,998,3424,1037,3424v39,,71,-32,71,-71c1108,3314,1076,3282,1037,3282xm1037,4550v-39,,-71,32,-71,71c966,4660,998,4692,1037,4692v39,,71,-32,71,-71c1108,4582,1076,4550,1037,4550xm1037,5057v-39,,-71,32,-71,71c966,5167,998,5199,1037,5199v39,,71,-32,71,-71c1108,5089,1076,5057,1037,5057xm1291,5311v-39,,-70,31,-70,71c1221,5421,1252,5453,1291,5453v40,,71,-32,71,-71c1362,5342,1331,5311,1291,5311xm1291,2521v-39,,-70,32,-70,71c1221,2631,1252,2663,1291,2663v40,,71,-32,71,-71c1362,2553,1331,2521,1291,2521xm1291,2267v-39,,-70,32,-70,71c1221,2378,1252,2409,1291,2409v40,,71,-31,71,-71c1362,2299,1331,2267,1291,2267xm1291,2775v-39,,-70,31,-70,71c1221,2885,1252,2917,1291,2917v40,,71,-32,71,-71c1362,2806,1331,2775,1291,2775xm1291,3028v-39,,-70,32,-70,71c1221,3138,1252,3170,1291,3170v40,,71,-32,71,-71c1362,3060,1331,3028,1291,3028xm1291,1507v-39,,-70,31,-70,71c1221,1617,1252,1649,1291,1649v40,,71,-32,71,-71c1362,1538,1331,1507,1291,1507xm1291,2014v-39,,-70,32,-70,71c1221,2124,1252,2156,1291,2156v40,,71,-32,71,-71c1362,2046,1331,2014,1291,2014xm1291,1760v-39,,-70,32,-70,71c1221,1870,1252,1902,1291,1902v40,,71,-32,71,-71c1362,1792,1331,1760,1291,1760xm1291,4803v-39,,-70,32,-70,71c1221,4914,1252,4945,1291,4945v40,,71,-31,71,-71c1362,4835,1331,4803,1291,4803xm1291,1253v-39,,-70,32,-70,71c1221,1363,1252,1395,1291,1395v40,,71,-32,71,-71c1362,1285,1331,1253,1291,1253xm1291,4550v-39,,-70,32,-70,71c1221,4660,1252,4692,1291,4692v40,,71,-32,71,-71c1362,4582,1331,4550,1291,4550xm1291,5057v-39,,-70,32,-70,71c1221,5167,1252,5199,1291,5199v40,,71,-32,71,-71c1362,5089,1331,5057,1291,5057xm1291,4296v-39,,-70,32,-70,71c1221,4406,1252,4438,1291,4438v40,,71,-32,71,-71c1362,4328,1331,4296,1291,4296xm1291,3282v-39,,-70,32,-70,71c1221,3392,1252,3424,1291,3424v40,,71,-32,71,-71c1362,3314,1331,3282,1291,3282xm1291,3789v-39,,-70,32,-70,71c1221,3899,1252,3931,1291,3931v40,,71,-32,71,-71c1362,3821,1331,3789,1291,3789xm1291,4042v-39,,-70,32,-70,71c1221,4153,1252,4184,1291,4184v40,,71,-31,71,-71c1362,4074,1331,4042,1291,4042xm1291,3535v-39,,-70,32,-70,71c1221,3645,1252,3677,1291,3677v40,,71,-32,71,-71c1362,3567,1331,3535,1291,3535xm1546,4042v-39,,-71,32,-71,71c1475,4153,1507,4184,1546,4184v39,,71,-31,71,-71c1617,4074,1585,4042,1546,4042xm1546,3282v-39,,-71,32,-71,71c1475,3392,1507,3424,1546,3424v39,,71,-32,71,-71c1617,3314,1585,3282,1546,3282xm1546,3535v-39,,-71,32,-71,71c1475,3645,1507,3677,1546,3677v39,,71,-32,71,-71c1617,3567,1585,3535,1546,3535xm1546,4296v-39,,-71,32,-71,71c1475,4406,1507,4438,1546,4438v39,,71,-32,71,-71c1617,4328,1585,4296,1546,4296xm1546,3789v-39,,-71,32,-71,71c1475,3899,1507,3931,1546,3931v39,,71,-32,71,-71c1617,3821,1585,3789,1546,3789xm1546,5311v-39,,-71,31,-71,71c1475,5421,1507,5453,1546,5453v39,,71,-32,71,-71c1617,5342,1585,5311,1546,5311xm1546,5057v-39,,-71,32,-71,71c1475,5167,1507,5199,1546,5199v39,,71,-32,71,-71c1617,5089,1585,5057,1546,5057xm1546,4550v-39,,-71,32,-71,71c1475,4660,1507,4692,1546,4692v39,,71,-32,71,-71c1617,4582,1585,4550,1546,4550xm1546,4803v-39,,-71,32,-71,71c1475,4914,1507,4945,1546,4945v39,,71,-31,71,-71c1617,4835,1585,4803,1546,4803xm1546,1253v-39,,-71,32,-71,71c1475,1363,1507,1395,1546,1395v39,,71,-32,71,-71c1617,1285,1585,1253,1546,1253xm1546,2014v-39,,-71,32,-71,71c1475,2124,1507,2156,1546,2156v39,,71,-32,71,-71c1617,2046,1585,2014,1546,2014xm1546,1760v-39,,-71,32,-71,71c1475,1871,1507,1902,1546,1902v39,,71,-31,71,-71c1617,1792,1585,1760,1546,1760xm1546,1507v-39,,-71,31,-71,71c1475,1617,1507,1649,1546,1649v39,,71,-32,71,-71c1617,1538,1585,1507,1546,1507xm1546,3028v-39,,-71,32,-71,71c1475,3138,1507,3170,1546,3170v39,,71,-32,71,-71c1617,3060,1585,3028,1546,3028xm1546,2775v-39,,-71,31,-71,71c1475,2885,1507,2917,1546,2917v39,,71,-32,71,-71c1617,2806,1585,2775,1546,2775xm1546,2521v-39,,-71,32,-71,71c1475,2631,1507,2663,1546,2663v39,,71,-32,71,-71c1617,2553,1585,2521,1546,2521xm1546,2268v-39,,-71,31,-71,70c1475,2378,1507,2409,1546,2409v39,,71,-31,71,-71c1617,2299,1585,2268,1546,2268xm1801,1507v-39,,-71,31,-71,71c1730,1617,1762,1649,1801,1649v39,,71,-32,71,-71c1872,1538,1840,1507,1801,1507xm1801,1760v-39,,-71,32,-71,71c1730,1871,1762,1902,1801,1902v39,,71,-31,71,-71c1872,1792,1840,1760,1801,1760xm1801,2014v-39,,-71,32,-71,71c1730,2124,1762,2156,1801,2156v39,,71,-32,71,-71c1872,2046,1840,2014,1801,2014xm1801,1253v-39,,-71,32,-71,71c1730,1363,1762,1395,1801,1395v39,,71,-32,71,-71c1872,1285,1840,1253,1801,1253xm1801,3028v-39,,-71,32,-71,71c1730,3138,1762,3170,1801,3170v39,,71,-32,71,-71c1872,3060,1840,3028,1801,3028xm1801,2775v-39,,-71,31,-71,71c1730,2885,1762,2917,1801,2917v39,,71,-32,71,-71c1872,2806,1840,2775,1801,2775xm1801,2268v-39,,-71,31,-71,70c1730,2378,1762,2409,1801,2409v39,,71,-31,71,-71c1872,2299,1840,2268,1801,2268xm1801,2521v-39,,-71,32,-71,71c1730,2631,1762,2663,1801,2663v39,,71,-32,71,-71c1872,2553,1840,2521,1801,2521xm1801,4042v-39,,-71,32,-71,71c1730,4153,1762,4184,1801,4184v39,,71,-31,71,-71c1872,4074,1840,4042,1801,4042xm1801,4296v-39,,-71,32,-71,71c1730,4406,1762,4438,1801,4438v39,,71,-32,71,-71c1872,4328,1840,4296,1801,4296xm1801,3282v-39,,-71,32,-71,71c1730,3392,1762,3424,1801,3424v39,,71,-32,71,-71c1872,3314,1840,3282,1801,3282xm1801,4803v-39,,-71,32,-71,71c1730,4914,1762,4945,1801,4945v39,,71,-31,71,-71c1872,4835,1840,4803,1801,4803xm1801,5057v-39,,-71,32,-71,71c1730,5167,1762,5199,1801,5199v39,,71,-32,71,-71c1872,5089,1840,5057,1801,5057xm1801,4550v-39,,-71,31,-71,71c1730,4660,1762,4692,1801,4692v39,,71,-32,71,-71c1872,4581,1840,4550,1801,4550xm1801,3535v-39,,-71,32,-71,71c1730,3645,1762,3677,1801,3677v39,,71,-32,71,-71c1872,3567,1840,3535,1801,3535xm1801,3789v-39,,-71,32,-71,71c1730,3899,1762,3931,1801,3931v39,,71,-32,71,-71c1872,3821,1840,3789,1801,3789xm1801,5311v-39,,-71,31,-71,71c1730,5421,1762,5453,1801,5453v39,,71,-32,71,-71c1872,5342,1840,5311,1801,5311xm2056,2014v-40,,-71,32,-71,71c1985,2124,2016,2156,2056,2156v39,,71,-32,71,-71c2127,2046,2095,2014,2056,2014xm2056,2775v-40,,-71,31,-71,71c1985,2885,2016,2917,2056,2917v39,,71,-32,71,-71c2127,2806,2095,2775,2056,2775xm2056,3282v-40,,-71,32,-71,71c1985,3392,2016,3424,2056,3424v39,,71,-32,71,-71c2127,3314,2095,3282,2056,3282xm2056,3028v-40,,-71,32,-71,71c1985,3138,2016,3170,2056,3170v39,,71,-32,71,-71c2127,3060,2095,3028,2056,3028xm2056,2521v-40,,-71,32,-71,71c1985,2631,2016,2663,2056,2663v39,,71,-32,71,-71c2127,2553,2095,2521,2056,2521xm2056,2267v-40,,-71,32,-71,71c1985,2378,2016,2409,2056,2409v39,,71,-31,71,-71c2127,2299,2095,2267,2056,2267xm2056,1507v-40,,-71,31,-71,71c1985,1617,2016,1649,2056,1649v39,,71,-32,71,-71c2127,1538,2095,1507,2056,1507xm2056,1760v-40,,-71,32,-71,71c1985,1870,2016,1902,2056,1902v39,,71,-32,71,-71c2127,1792,2095,1760,2056,1760xm2056,4296v-40,,-71,32,-71,71c1985,4406,2016,4438,2056,4438v39,,71,-32,71,-71c2127,4328,2095,4296,2056,4296xm2056,4550v-40,,-71,32,-71,71c1985,4660,2016,4692,2056,4692v39,,71,-32,71,-71c2127,4582,2095,4550,2056,4550xm2056,5057v-40,,-71,32,-71,71c1985,5167,2016,5199,2056,5199v39,,71,-32,71,-71c2127,5089,2095,5057,2056,5057xm2056,5311v-40,,-71,31,-71,71c1985,5421,2016,5453,2056,5453v39,,71,-32,71,-71c2127,5342,2095,5311,2056,5311xm2056,1253v-40,,-71,32,-71,71c1985,1363,2016,1395,2056,1395v39,,71,-32,71,-71c2127,1285,2095,1253,2056,1253xm2056,3789v-40,,-71,32,-71,71c1985,3899,2016,3931,2056,3931v39,,71,-32,71,-71c2127,3821,2095,3789,2056,3789xm2056,3535v-40,,-71,32,-71,71c1985,3645,2016,3677,2056,3677v39,,71,-32,71,-71c2127,3567,2095,3535,2056,3535xm2056,4043v-40,,-71,31,-71,70c1985,4153,2016,4184,2056,4184v39,,71,-31,71,-71c2127,4074,2095,4043,2056,4043xm2056,4803v-40,,-71,32,-71,71c1985,4914,2016,4945,2056,4945v39,,71,-31,71,-71c2127,4835,2095,4803,2056,4803xm2310,5311v-39,,-71,31,-71,71c2239,5421,2271,5453,2310,5453v40,,71,-32,71,-71c2381,5342,2350,5311,2310,5311xm2310,3535v-39,,-71,32,-71,71c2239,3645,2271,3677,2310,3677v40,,71,-32,71,-71c2381,3567,2350,3535,2310,3535xm2310,3789v-39,,-71,32,-71,71c2239,3899,2271,3931,2310,3931v40,,71,-32,71,-71c2381,3821,2350,3789,2310,3789xm2310,3028v-39,,-71,32,-71,71c2239,3138,2271,3170,2310,3170v40,,71,-32,71,-71c2381,3060,2350,3028,2310,3028xm2310,2775v-39,,-71,31,-71,71c2239,2885,2271,2917,2310,2917v40,,71,-32,71,-71c2381,2806,2350,2775,2310,2775xm2310,4296v-39,,-71,32,-71,71c2239,4406,2271,4438,2310,4438v40,,71,-32,71,-71c2381,4328,2350,4296,2310,4296xm2310,4042v-39,,-71,32,-71,71c2239,4153,2271,4184,2310,4184v40,,71,-31,71,-71c2381,4074,2350,4042,2310,4042xm2310,4550v-39,,-71,32,-71,71c2239,4660,2271,4692,2310,4692v40,,71,-32,71,-71c2381,4582,2350,4550,2310,4550xm2310,4803v-39,,-71,32,-71,71c2239,4914,2271,4945,2310,4945v40,,71,-31,71,-71c2381,4835,2350,4803,2310,4803xm2310,3282v-39,,-71,32,-71,71c2239,3392,2271,3424,2310,3424v40,,71,-32,71,-71c2381,3314,2350,3282,2310,3282xm2310,1253v-39,,-71,32,-71,71c2239,1363,2271,1395,2310,1395v40,,71,-32,71,-71c2381,1285,2350,1253,2310,1253xm2310,5057v-39,,-71,32,-71,71c2239,5167,2271,5199,2310,5199v40,,71,-32,71,-71c2381,5089,2350,5057,2310,5057xm2310,2521v-39,,-71,32,-71,71c2239,2631,2271,2663,2310,2663v40,,71,-32,71,-71c2381,2553,2350,2521,2310,2521xm2310,1507v-39,,-71,31,-71,71c2239,1617,2271,1649,2310,1649v40,,71,-32,71,-71c2381,1538,2350,1507,2310,1507xm2310,2267v-39,,-71,32,-71,71c2239,2378,2271,2409,2310,2409v40,,71,-31,71,-71c2381,2299,2350,2267,2310,2267xm2310,2014v-39,,-71,32,-71,71c2239,2124,2271,2156,2310,2156v40,,71,-32,71,-71c2381,2046,2350,2014,2310,2014xm2310,1760v-39,,-71,32,-71,71c2239,1871,2271,1902,2310,1902v40,,71,-31,71,-71c2381,1792,2350,1760,2310,1760xm2565,1760v-39,,-71,32,-71,71c2494,1871,2526,1902,2565,1902v39,,71,-31,71,-71c2636,1792,2604,1760,2565,1760xm2565,2014v-39,,-71,32,-71,71c2494,2124,2526,2156,2565,2156v39,,71,-32,71,-71c2636,2046,2604,2014,2565,2014xm2565,2267v-39,,-71,32,-71,71c2494,2378,2526,2409,2565,2409v39,,71,-31,71,-71c2636,2299,2604,2267,2565,2267xm2565,1507v-39,,-71,31,-71,71c2494,1617,2526,1649,2565,1649v39,,71,-32,71,-71c2636,1538,2604,1507,2565,1507xm2565,1253v-39,,-71,32,-71,71c2494,1363,2526,1395,2565,1395v39,,71,-32,71,-71c2636,1285,2604,1253,2565,1253xm2565,4296v-39,,-71,32,-71,71c2494,4406,2526,4438,2565,4438v39,,71,-32,71,-71c2636,4328,2604,4296,2565,4296xm2565,4042v-39,,-71,32,-71,71c2494,4153,2526,4184,2565,4184v39,,71,-31,71,-71c2636,4074,2604,4042,2565,4042xm2565,4803v-39,,-71,32,-71,71c2494,4914,2526,4945,2565,4945v39,,71,-31,71,-71c2636,4835,2604,4803,2565,4803xm2565,5057v-39,,-71,32,-71,71c2494,5167,2526,5199,2565,5199v39,,71,-32,71,-71c2636,5089,2604,5057,2565,5057xm2565,5311v-39,,-71,31,-71,71c2494,5421,2526,5453,2565,5453v39,,71,-32,71,-71c2636,5342,2604,5311,2565,5311xm2565,3789v-39,,-71,32,-71,71c2494,3899,2526,3931,2565,3931v39,,71,-32,71,-71c2636,3821,2604,3789,2565,3789xm2565,4550v-39,,-71,32,-71,71c2494,4660,2526,4692,2565,4692v39,,71,-32,71,-71c2636,4582,2604,4550,2565,4550xm2565,2775v-39,,-71,31,-71,71c2494,2885,2526,2917,2565,2917v39,,71,-32,71,-71c2636,2806,2604,2775,2565,2775xm2565,2521v-39,,-71,32,-71,71c2494,2631,2526,2663,2565,2663v39,,71,-32,71,-71c2636,2553,2604,2521,2565,2521xm2565,3028v-39,,-71,32,-71,71c2494,3138,2526,3170,2565,3170v39,,71,-32,71,-71c2636,3060,2604,3028,2565,3028xm2565,3535v-39,,-71,32,-71,71c2494,3645,2526,3677,2565,3677v39,,71,-32,71,-71c2636,3567,2604,3535,2565,3535xm2565,3282v-39,,-71,32,-71,71c2494,3392,2526,3424,2565,3424v39,,71,-32,71,-71c2636,3314,2604,3282,2565,3282xm2820,4042v-40,,-71,32,-71,71c2749,4153,2780,4184,2820,4184v39,,71,-31,71,-71c2891,4074,2859,4042,2820,4042xm2820,3535v-40,,-71,32,-71,71c2749,3646,2780,3677,2820,3677v39,,71,-31,71,-71c2891,3567,2859,3535,2820,3535xm2820,3028v-40,,-71,32,-71,71c2749,3138,2780,3170,2820,3170v39,,71,-32,71,-71c2891,3060,2859,3028,2820,3028xm2820,3789v-40,,-71,32,-71,71c2749,3899,2780,3931,2820,3931v39,,71,-32,71,-71c2891,3821,2859,3789,2820,3789xm2820,3282v-40,,-71,32,-71,71c2749,3392,2780,3424,2820,3424v39,,71,-32,71,-71c2891,3314,2859,3282,2820,3282xm2820,2775v-40,,-71,31,-71,71c2749,2885,2780,2917,2820,2917v39,,71,-32,71,-71c2891,2806,2859,2775,2820,2775xm2820,1253v-40,,-71,32,-71,71c2749,1363,2780,1395,2820,1395v39,,71,-32,71,-71c2891,1285,2859,1253,2820,1253xm2820,1507v-40,,-71,31,-71,71c2749,1617,2780,1649,2820,1649v39,,71,-32,71,-71c2891,1538,2859,1507,2820,1507xm2820,1760v-40,,-71,32,-71,71c2749,1871,2780,1902,2820,1902v39,,71,-31,71,-71c2891,1792,2859,1760,2820,1760xm2820,2014v-40,,-71,32,-71,71c2749,2124,2780,2156,2820,2156v39,,71,-32,71,-71c2891,2046,2859,2014,2820,2014xm2820,2521v-40,,-71,32,-71,71c2749,2631,2780,2663,2820,2663v39,,71,-32,71,-71c2891,2553,2859,2521,2820,2521xm2820,2267v-40,,-71,32,-71,72c2749,2378,2780,2409,2820,2409v39,,71,-31,71,-70c2891,2299,2859,2267,2820,2267xm2820,5311v-40,,-71,31,-71,71c2749,5421,2780,5453,2820,5453v39,,71,-32,71,-71c2891,5342,2859,5311,2820,5311xm2820,5057v-40,,-71,32,-71,71c2749,5167,2780,5199,2820,5199v39,,71,-32,71,-71c2891,5089,2859,5057,2820,5057xm2820,4296v-40,,-71,32,-71,71c2749,4406,2780,4438,2820,4438v39,,71,-32,71,-71c2891,4328,2859,4296,2820,4296xm2820,4803v-40,,-71,32,-71,71c2749,4914,2780,4945,2820,4945v39,,71,-31,71,-71c2891,4835,2859,4803,2820,4803xm2820,4550v-40,,-71,32,-71,71c2749,4660,2780,4692,2820,4692v39,,71,-32,71,-71c2891,4582,2859,4550,2820,4550xm3074,3789v-39,,-71,32,-71,71c3003,3899,3035,3931,3074,3931v39,,71,-32,71,-71c3145,3821,3113,3789,3074,3789xm3074,3028v-39,,-71,32,-71,71c3003,3138,3035,3170,3074,3170v39,,71,-32,71,-71c3145,3060,3113,3028,3074,3028xm3074,4042v-39,,-71,32,-71,71c3003,4153,3035,4184,3074,4184v39,,71,-31,71,-71c3145,4074,3113,4042,3074,4042xm3074,3535v-39,,-71,32,-71,71c3003,3646,3035,3677,3074,3677v39,,71,-31,71,-71c3145,3567,3113,3535,3074,3535xm3074,5057v-39,,-71,32,-71,71c3003,5167,3035,5199,3074,5199v39,,71,-32,71,-71c3145,5089,3113,5057,3074,5057xm3074,4803v-39,,-71,32,-71,71c3003,4914,3035,4945,3074,4945v39,,71,-31,71,-71c3145,4835,3113,4803,3074,4803xm3074,4550v-39,,-71,32,-71,71c3003,4660,3035,4692,3074,4692v39,,71,-32,71,-71c3145,4582,3113,4550,3074,4550xm3074,3282v-39,,-71,32,-71,71c3003,3392,3035,3424,3074,3424v39,,71,-32,71,-71c3145,3314,3113,3282,3074,3282xm3074,2014v-39,,-71,32,-71,71c3003,2124,3035,2156,3074,2156v39,,71,-32,71,-71c3145,2046,3113,2014,3074,2014xm3074,5311v-39,,-71,31,-71,71c3003,5421,3035,5453,3074,5453v39,,71,-32,71,-71c3145,5342,3113,5311,3074,5311xm3074,2267v-39,,-71,32,-71,71c3003,2378,3035,2409,3074,2409v39,,71,-31,71,-71c3145,2299,3113,2267,3074,2267xm3074,1760v-39,,-71,32,-71,71c3003,1871,3035,1902,3074,1902v39,,71,-31,71,-71c3145,1792,3113,1760,3074,1760xm3074,1507v-39,,-71,31,-71,71c3003,1617,3035,1649,3074,1649v39,,71,-32,71,-71c3145,1538,3113,1507,3074,1507xm3074,2775v-39,,-71,31,-71,71c3003,2885,3035,2917,3074,2917v39,,71,-32,71,-71c3145,2806,3113,2775,3074,2775xm3074,2521v-39,,-71,32,-71,71c3003,2631,3035,2663,3074,2663v39,,71,-32,71,-71c3145,2553,3113,2521,3074,2521xm3074,1253v-39,,-71,32,-71,71c3003,1363,3035,1395,3074,1395v39,,71,-32,71,-71c3145,1285,3113,1253,3074,1253xm3074,4296v-39,,-71,32,-71,71c3003,4406,3035,4438,3074,4438v39,,71,-32,71,-71c3145,4328,3113,4296,3074,4296xm3314,5798v-39,,-71,32,-71,71c3243,5908,3275,5940,3314,5940v39,,71,-32,71,-71c3385,5830,3353,5798,3314,5798xm3314,7320v-23,,-43,11,-56,28c3370,7348,3370,7348,3370,7348v-13,-17,-33,-28,-56,-28xm3314,5545v-39,,-71,31,-71,71c3243,5655,3275,5687,3314,5687v39,,71,-32,71,-71c3385,5576,3353,5545,3314,5545xm3314,7066v-39,,-71,32,-71,71c3243,7177,3275,7208,3314,7208v39,,71,-31,71,-71c3385,7098,3353,7066,3314,7066xm3314,6559v-39,,-71,32,-71,71c3243,6669,3275,6701,3314,6701v39,,71,-32,71,-71c3385,6591,3353,6559,3314,6559xm3314,6052v-39,,-71,31,-71,71c3243,6162,3275,6194,3314,6194v39,,71,-32,71,-71c3385,6083,3353,6052,3314,6052xm3314,6813v-39,,-71,31,-71,71c3243,6923,3275,6955,3314,6955v39,,71,-32,71,-71c3385,6844,3353,6813,3314,6813xm3314,6305v-39,,-71,32,-71,71c3243,6416,3275,6447,3314,6447v39,,71,-31,71,-71c3385,6337,3353,6305,3314,6305xm3569,6813v-40,,-71,31,-71,71c3498,6923,3529,6955,3569,6955v39,,71,-32,71,-71c3640,6844,3608,6813,3569,6813xm3569,7066v-40,,-71,32,-71,71c3498,7177,3529,7208,3569,7208v39,,71,-31,71,-71c3640,7098,3608,7066,3569,7066xm3569,6305v-40,,-71,32,-71,71c3498,6416,3529,6447,3569,6447v39,,71,-31,71,-71c3640,6337,3608,6305,3569,6305xm3569,6559v-40,,-71,32,-71,71c3498,6669,3529,6701,3569,6701v39,,71,-32,71,-71c3640,6591,3608,6559,3569,6559xm3569,5545v-40,,-71,31,-71,71c3498,5655,3529,5687,3569,5687v39,,71,-32,71,-71c3640,5576,3608,5545,3569,5545xm3569,6052v-40,,-71,31,-71,71c3498,6162,3529,6194,3569,6194v39,,71,-32,71,-71c3640,6083,3608,6052,3569,6052xm3569,7320v-23,,-43,11,-56,28c3625,7348,3625,7348,3625,7348v-13,-17,-33,-28,-56,-28xm3569,5798v-40,,-71,32,-71,71c3498,5908,3529,5940,3569,5940v39,,71,-32,71,-71c3640,5830,3608,5798,3569,5798xm3823,5545v-39,,-71,31,-71,71c3752,5655,3784,5687,3823,5687v39,,71,-32,71,-71c3894,5576,3862,5545,3823,5545xm3823,5798v-39,,-71,32,-71,71c3752,5908,3784,5940,3823,5940v39,,71,-32,71,-71c3894,5830,3862,5798,3823,5798xm3823,7066v-39,,-71,32,-71,71c3752,7176,3784,7208,3823,7208v39,,71,-32,71,-71c3894,7098,3862,7066,3823,7066xm3823,6813v-39,,-71,31,-71,71c3752,6923,3784,6955,3823,6955v39,,71,-32,71,-71c3894,6844,3862,6813,3823,6813xm3823,6052v-39,,-71,31,-71,71c3752,6162,3784,6194,3823,6194v39,,71,-32,71,-71c3894,6083,3862,6052,3823,6052xm3823,6559v-39,,-71,32,-71,71c3752,6669,3784,6701,3823,6701v39,,71,-32,71,-71c3894,6591,3862,6559,3823,6559xm3823,6305v-39,,-71,32,-71,71c3752,6416,3784,6447,3823,6447v39,,71,-31,71,-71c3894,6337,3862,6305,3823,6305xm3823,7320v-22,,-43,11,-56,28c3879,7348,3879,7348,3879,7348v-13,-17,-33,-28,-56,-28xm4078,7320v-23,,-43,11,-56,28c4134,7348,4134,7348,4134,7348v-13,-17,-33,-28,-56,-28xm4078,7066v-39,,-71,32,-71,71c4007,7177,4039,7208,4078,7208v39,,71,-31,71,-71c4149,7098,4117,7066,4078,7066xm4078,5545v-39,,-71,31,-71,71c4007,5655,4039,5687,4078,5687v39,,71,-32,71,-71c4149,5576,4117,5545,4078,5545xm4078,6813v-39,,-71,31,-71,71c4007,6923,4039,6955,4078,6955v39,,71,-32,71,-71c4149,6844,4117,6813,4078,6813xm4078,6052v-39,,-71,32,-71,71c4007,6162,4039,6194,4078,6194v39,,71,-32,71,-71c4149,6084,4117,6052,4078,6052xm4078,6559v-39,,-71,32,-71,71c4007,6669,4039,6701,4078,6701v39,,71,-32,71,-71c4149,6591,4117,6559,4078,6559xm4078,6305v-39,,-71,32,-71,71c4007,6416,4039,6447,4078,6447v39,,71,-31,71,-71c4149,6337,4117,6305,4078,6305xm4078,5798v-39,,-71,32,-71,71c4007,5908,4039,5940,4078,5940v39,,71,-32,71,-71c4149,5830,4117,5798,4078,5798xm4333,7320v-23,,-43,11,-56,28c4389,7348,4389,7348,4389,7348v-13,-17,-33,-28,-56,-28xm4333,6305v-40,,-71,32,-71,71c4262,6416,4293,6447,4333,6447v39,,71,-31,71,-71c4404,6337,4372,6305,4333,6305xm4333,5545v-40,,-71,31,-71,71c4262,5655,4293,5687,4333,5687v39,,71,-32,71,-71c4404,5576,4372,5545,4333,5545xm4333,6813v-40,,-71,31,-71,71c4262,6923,4293,6955,4333,6955v39,,71,-32,71,-71c4404,6844,4372,6813,4333,6813xm4333,6052v-40,,-71,32,-71,71c4262,6162,4293,6194,4333,6194v39,,71,-32,71,-71c4404,6084,4372,6052,4333,6052xm4333,7066v-40,,-71,32,-71,71c4262,7177,4293,7208,4333,7208v39,,71,-31,71,-71c4404,7098,4372,7066,4333,7066xm4333,5798v-40,,-71,32,-71,71c4262,5908,4293,5940,4333,5940v39,,71,-32,71,-71c4404,5830,4372,5798,4333,5798xm4333,6559v-40,,-71,32,-71,71c4262,6669,4293,6701,4333,6701v39,,71,-32,71,-71c4404,6591,4372,6559,4333,6559xm4587,7066v-39,,-71,32,-71,71c4516,7177,4548,7208,4587,7208v40,,71,-31,71,-71c4658,7098,4627,7066,4587,7066xm4587,6813v-39,,-71,31,-71,71c4516,6923,4548,6955,4587,6955v40,,71,-32,71,-71c4658,6844,4627,6813,4587,6813xm4587,6305v-39,,-71,32,-71,71c4516,6416,4548,6447,4587,6447v40,,71,-31,71,-71c4658,6337,4627,6305,4587,6305xm4587,5798v-39,,-71,32,-71,71c4516,5908,4548,5940,4587,5940v40,,71,-32,71,-71c4658,5830,4627,5798,4587,5798xm4587,7320v-23,,-43,11,-56,28c4643,7348,4643,7348,4643,7348v-13,-17,-33,-28,-56,-28xm4587,5545v-39,,-71,31,-71,71c4516,5655,4548,5687,4587,5687v40,,71,-32,71,-71c4658,5576,4627,5545,4587,5545xm4587,6052v-39,,-71,31,-71,71c4516,6162,4548,6194,4587,6194v40,,71,-32,71,-71c4658,6083,4627,6052,4587,6052xm4587,6559v-39,,-71,32,-71,71c4516,6669,4548,6701,4587,6701v40,,71,-32,71,-71c4658,6591,4627,6559,4587,6559xm4842,6559v-39,,-71,32,-71,71c4771,6669,4803,6701,4842,6701v39,,71,-32,71,-71c4913,6591,4881,6559,4842,6559xm4842,6813v-39,,-71,31,-71,71c4771,6923,4803,6955,4842,6955v39,,71,-32,71,-71c4913,6844,4881,6813,4842,6813xm4842,5545v-39,,-71,31,-71,71c4771,5655,4803,5687,4842,5687v39,,71,-32,71,-71c4913,5576,4881,5545,4842,5545xm4842,7320v-23,,-43,11,-56,28c4898,7348,4898,7348,4898,7348v-13,-17,-33,-28,-56,-28xm4842,7066v-39,,-71,32,-71,71c4771,7177,4803,7208,4842,7208v39,,71,-31,71,-71c4913,7098,4881,7066,4842,7066xm4842,6052v-39,,-71,31,-71,71c4771,6162,4803,6194,4842,6194v39,,71,-32,71,-71c4913,6083,4881,6052,4842,6052xm4842,5798v-39,,-71,32,-71,71c4771,5908,4803,5940,4842,5940v39,,71,-32,71,-71c4913,5830,4881,5798,4842,5798xm4842,6305v-39,,-71,32,-71,71c4771,6416,4803,6447,4842,6447v39,,71,-31,71,-71c4913,6337,4881,6305,4842,6305xm5097,5545v-39,,-71,31,-71,71c5026,5655,5058,5687,5097,5687v39,,71,-32,71,-71c5168,5576,5136,5545,5097,5545xm5097,6052v-39,,-71,32,-71,71c5026,6162,5058,6194,5097,6194v39,,71,-32,71,-71c5168,6084,5136,6052,5097,6052xm5097,5798v-39,,-71,32,-71,71c5026,5908,5058,5940,5097,5940v39,,71,-32,71,-71c5168,5830,5136,5798,5097,5798xm5097,6305v-39,,-71,32,-71,71c5026,6416,5058,6447,5097,6447v39,,71,-31,71,-71c5168,6337,5136,6305,5097,6305xm5097,7320v-23,,-43,11,-56,28c5153,7348,5153,7348,5153,7348v-13,-17,-34,-28,-56,-28xm5097,6559v-39,,-71,32,-71,71c5026,6669,5058,6701,5097,6701v39,,71,-32,71,-71c5168,6591,5136,6559,5097,6559xm5097,6813v-39,,-71,31,-71,71c5026,6923,5058,6955,5097,6955v39,,71,-32,71,-71c5168,6844,5136,6813,5097,6813xm5097,7066v-39,,-71,32,-71,71c5026,7176,5058,7208,5097,7208v39,,71,-32,71,-71c5168,7098,5136,7066,5097,7066xm5351,7320v-23,,-43,11,-56,28c5407,7348,5407,7348,5407,7348v-13,-17,-33,-28,-56,-28xm5351,6305v-39,,-71,32,-71,71c5280,6416,5312,6447,5351,6447v40,,71,-31,71,-71c5422,6337,5391,6305,5351,6305xm5351,5798v-39,,-71,32,-71,71c5280,5908,5312,5940,5351,5940v40,,71,-32,71,-71c5422,5830,5391,5798,5351,5798xm5351,5545v-39,,-71,31,-71,71c5280,5655,5312,5687,5351,5687v40,,71,-32,71,-71c5422,5576,5391,5545,5351,5545xm5351,6052v-39,,-71,32,-71,71c5280,6162,5312,6194,5351,6194v40,,71,-32,71,-71c5422,6084,5391,6052,5351,6052xm5351,7066v-39,,-71,32,-71,71c5280,7177,5312,7208,5351,7208v40,,71,-31,71,-71c5422,7098,5391,7066,5351,7066xm5351,6813v-39,,-71,31,-71,71c5280,6923,5312,6955,5351,6955v40,,71,-32,71,-71c5422,6844,5391,6813,5351,6813xm5351,6559v-39,,-71,32,-71,71c5280,6669,5312,6701,5351,6701v40,,71,-32,71,-71c5422,6591,5391,6559,5351,6559xm5606,7066v-39,,-71,32,-71,71c5535,7177,5567,7208,5606,7208v39,,71,-31,71,-71c5677,7098,5645,7066,5606,7066xm5606,6559v-39,,-71,32,-71,71c5535,6669,5567,6701,5606,6701v39,,71,-32,71,-71c5677,6591,5645,6559,5606,6559xm5606,6052v-39,,-71,32,-71,71c5535,6162,5567,6194,5606,6194v39,,71,-32,71,-71c5677,6084,5645,6052,5606,6052xm5606,5798v-39,,-71,32,-71,71c5535,5908,5567,5940,5606,5940v39,,71,-32,71,-71c5677,5830,5645,5798,5606,5798xm5606,6305v-39,,-71,32,-71,71c5535,6416,5567,6447,5606,6447v39,,71,-31,71,-71c5677,6337,5645,6305,5606,6305xm5606,5545v-39,,-71,31,-71,71c5535,5655,5567,5687,5606,5687v39,,71,-32,71,-71c5677,5576,5645,5545,5606,5545xm5606,7320v-23,,-43,11,-56,28c5662,7348,5662,7348,5662,7348v-13,-17,-33,-28,-56,-28xm5606,6813v-39,,-71,31,-71,71c5535,6923,5567,6955,5606,6955v39,,71,-32,71,-71c5677,6844,5645,6813,5606,6813xm5860,6813v-39,,-70,31,-70,71c5790,6923,5821,6955,5860,6955v40,,72,-32,72,-71c5932,6844,5900,6813,5860,6813xm5860,6559v-39,,-70,32,-70,71c5790,6669,5821,6701,5860,6701v40,,72,-32,72,-71c5932,6591,5900,6559,5860,6559xm5860,6052v-39,,-70,31,-70,71c5790,6162,5821,6194,5860,6194v40,,72,-32,72,-71c5932,6083,5900,6052,5860,6052xm5860,5798v-39,,-70,32,-70,71c5790,5908,5821,5940,5860,5940v40,,72,-32,72,-71c5932,5830,5900,5798,5860,5798xm5860,7320v-22,,-42,11,-55,28c5917,7348,5917,7348,5917,7348v-13,-17,-34,-28,-57,-28xm5860,6305v-39,,-70,32,-70,71c5790,6416,5821,6447,5860,6447v40,,72,-31,72,-71c5932,6337,5900,6305,5860,6305xm5860,7066v-39,,-70,32,-70,71c5790,7177,5821,7208,5860,7208v40,,72,-31,72,-71c5932,7098,5900,7066,5860,7066xm5860,5545v-39,,-70,31,-70,71c5790,5655,5821,5687,5860,5687v40,,72,-32,72,-71c5932,5576,5900,5545,5860,5545xm6115,6052v-39,,-71,32,-71,71c6044,6162,6076,6194,6115,6194v39,,71,-32,71,-71c6186,6084,6154,6052,6115,6052xm6115,6305v-39,,-71,32,-71,71c6044,6416,6076,6447,6115,6447v39,,71,-31,71,-71c6186,6337,6154,6305,6115,6305xm6115,6813v-39,,-71,31,-71,71c6044,6923,6076,6955,6115,6955v39,,71,-32,71,-71c6186,6844,6154,6813,6115,6813xm6115,7066v-39,,-71,32,-71,71c6044,7177,6076,7208,6115,7208v39,,71,-31,71,-71c6186,7098,6154,7066,6115,7066xm6115,6559v-39,,-71,32,-71,71c6044,6669,6076,6701,6115,6701v39,,71,-32,71,-71c6186,6591,6154,6559,6115,6559xm6115,5545v-39,,-71,31,-71,71c6044,5655,6076,5687,6115,5687v39,,71,-32,71,-71c6186,5576,6154,5545,6115,5545xm6115,5798v-39,,-71,32,-71,71c6044,5908,6076,5940,6115,5940v39,,71,-32,71,-71c6186,5830,6154,5798,6115,5798xm6115,7320v-23,,-43,11,-56,28c6171,7348,6171,7348,6171,7348v-13,-17,-33,-28,-56,-28xm6370,6559v-39,,-71,32,-71,71c6299,6669,6331,6701,6370,6701v39,,71,-32,71,-71c6441,6591,6409,6559,6370,6559xm6370,5798v-39,,-71,32,-71,71c6299,5908,6331,5940,6370,5940v39,,71,-32,71,-71c6441,5830,6409,5798,6370,5798xm6370,6052v-39,,-71,32,-71,71c6299,6162,6331,6194,6370,6194v39,,71,-32,71,-71c6441,6084,6409,6052,6370,6052xm6370,5545v-39,,-71,31,-71,71c6299,5655,6331,5687,6370,5687v39,,71,-32,71,-71c6441,5576,6409,5545,6370,5545xm6370,7320v-23,,-43,11,-56,28c6426,7348,6426,7348,6426,7348v-13,-17,-33,-28,-56,-28xm6370,7066v-39,,-71,32,-71,71c6299,7177,6331,7208,6370,7208v39,,71,-31,71,-71c6441,7098,6409,7066,6370,7066xm6370,6305v-39,,-71,32,-71,71c6299,6416,6331,6447,6370,6447v39,,71,-31,71,-71c6441,6337,6409,6305,6370,6305xm6370,6813v-39,,-71,31,-71,71c6299,6923,6331,6955,6370,6955v39,,71,-32,71,-71c6441,6844,6409,6813,6370,6813xm6624,5798v-39,,-71,32,-71,71c6553,5908,6585,5940,6624,5940v40,,71,-32,71,-71c6695,5830,6664,5798,6624,5798xm6624,7320v-22,,-43,11,-56,28c6680,7348,6680,7348,6680,7348v-12,-17,-33,-28,-56,-28xm6624,5545v-39,,-71,31,-71,71c6553,5655,6585,5687,6624,5687v40,,71,-32,71,-71c6695,5576,6664,5545,6624,5545xm6624,6052v-39,,-71,31,-71,71c6553,6162,6585,6194,6624,6194v40,,71,-32,71,-71c6695,6083,6664,6052,6624,6052xm6624,7066v-39,,-71,32,-71,71c6553,7177,6585,7208,6624,7208v40,,71,-31,71,-71c6695,7098,6664,7066,6624,7066xm6624,6813v-39,,-71,31,-71,71c6553,6923,6585,6955,6624,6955v40,,71,-32,71,-71c6695,6844,6664,6813,6624,6813xm6624,6305v-39,,-71,32,-71,71c6553,6416,6585,6447,6624,6447v40,,71,-31,71,-71c6695,6337,6664,6305,6624,6305xm6624,6559v-39,,-71,32,-71,71c6553,6669,6585,6701,6624,6701v40,,71,-32,71,-71c6695,6591,6664,6559,6624,6559xm6879,7066v-39,,-71,32,-71,71c6808,7176,6840,7208,6879,7208v39,,71,-32,71,-71c6950,7098,6918,7066,6879,7066xm6879,5798v-39,,-71,32,-71,71c6808,5908,6840,5940,6879,5940v39,,71,-32,71,-71c6950,5830,6918,5798,6879,5798xm6879,5545v-39,,-71,31,-71,71c6808,5655,6840,5687,6879,5687v39,,71,-32,71,-71c6950,5576,6918,5545,6879,5545xm6879,6052v-39,,-71,32,-71,71c6808,6162,6840,6194,6879,6194v39,,71,-32,71,-71c6950,6084,6918,6052,6879,6052xm6879,6813v-39,,-71,31,-71,71c6808,6923,6840,6955,6879,6955v39,,71,-32,71,-71c6950,6844,6918,6813,6879,6813xm6879,6559v-39,,-71,32,-71,71c6808,6669,6840,6701,6879,6701v39,,71,-32,71,-71c6950,6591,6918,6559,6879,6559xm6879,6305v-39,,-71,32,-71,71c6808,6416,6840,6447,6879,6447v39,,71,-31,71,-71c6950,6337,6918,6305,6879,6305xm6879,7320v-23,,-43,11,-56,28c6935,7348,6935,7348,6935,7348v-13,-17,-33,-28,-56,-28xm7134,6559v-40,,-71,32,-71,71c7063,6669,7094,6701,7134,6701v39,,71,-32,71,-71c7205,6591,7173,6559,7134,6559xm7134,6305v-40,,-71,32,-71,71c7063,6416,7094,6447,7134,6447v39,,71,-31,71,-71c7205,6337,7173,6305,7134,6305xm7134,7320v-23,,-43,11,-56,28c7190,7348,7190,7348,7190,7348v-13,-17,-33,-28,-56,-28xm7134,7066v-40,,-71,32,-71,71c7063,7177,7094,7208,7134,7208v39,,71,-31,71,-71c7205,7098,7173,7066,7134,7066xm7134,6813v-40,,-71,31,-71,71c7063,6923,7094,6955,7134,6955v39,,71,-32,71,-71c7205,6844,7173,6813,7134,6813xm7134,5545v-40,,-71,31,-71,71c7063,5655,7094,5687,7134,5687v39,,71,-32,71,-71c7205,5576,7173,5545,7134,5545xm7134,6052v-40,,-71,31,-71,71c7063,6162,7094,6194,7134,6194v39,,71,-32,71,-71c7205,6083,7173,6052,7134,6052xm7134,5798v-40,,-71,32,-71,71c7063,5908,7094,5940,7134,5940v39,,71,-32,71,-71c7205,5830,7173,5798,7134,5798xm7388,7320v-23,,-43,11,-56,28c7444,7348,7444,7348,7444,7348v-13,-17,-33,-28,-56,-28xm7388,6559v-39,,-71,32,-71,71c7317,6669,7349,6701,7388,6701v40,,72,-32,72,-71c7460,6591,7428,6559,7388,6559xm7388,6305v-39,,-71,32,-71,71c7317,6416,7349,6447,7388,6447v40,,72,-31,72,-71c7460,6337,7428,6305,7388,6305xm7388,6813v-39,,-71,31,-71,71c7317,6923,7349,6955,7388,6955v40,,72,-32,72,-71c7460,6844,7428,6813,7388,6813xm7388,7066v-39,,-71,32,-71,71c7317,7177,7349,7208,7388,7208v40,,72,-31,72,-71c7460,7098,7428,7066,7388,7066xm7388,5545v-39,,-71,31,-71,71c7317,5655,7349,5687,7388,5687v40,,72,-32,72,-71c7460,5576,7428,5545,7388,5545xm7388,5798v-39,,-71,32,-71,71c7317,5908,7349,5940,7388,5940v40,,72,-32,72,-71c7460,5830,7428,5798,7388,5798xm7388,6052v-39,,-71,32,-71,71c7317,6162,7349,6194,7388,6194v40,,72,-32,72,-71c7460,6084,7428,6052,7388,6052xm7643,7066v-39,,-71,32,-71,71c7572,7177,7604,7208,7643,7208v39,,71,-31,71,-71c7714,7098,7682,7066,7643,7066xm7643,6559v-39,,-71,32,-71,71c7572,6669,7604,6701,7643,6701v39,,71,-32,71,-71c7714,6591,7682,6559,7643,6559xm7643,6052v-39,,-71,32,-71,71c7572,6162,7604,6194,7643,6194v39,,71,-32,71,-71c7714,6084,7682,6052,7643,6052xm7643,5545v-39,,-71,31,-71,71c7572,5655,7604,5687,7643,5687v39,,71,-32,71,-71c7714,5576,7682,5545,7643,5545xm7643,6305v-39,,-71,32,-71,71c7572,6416,7604,6447,7643,6447v39,,71,-31,71,-71c7714,6337,7682,6305,7643,6305xm7643,5798v-39,,-71,32,-71,71c7572,5908,7604,5940,7643,5940v39,,71,-32,71,-71c7714,5830,7682,5798,7643,5798xm7643,6813v-39,,-71,31,-71,71c7572,6923,7604,6955,7643,6955v39,,71,-32,71,-71c7714,6844,7682,6813,7643,6813xm7643,7320v-23,,-43,11,-56,28c7699,7348,7699,7348,7699,7348v-13,-17,-33,-28,-56,-28xm7898,7066v-39,,-71,32,-71,71c7827,7177,7859,7208,7898,7208v39,,71,-31,71,-71c7969,7098,7937,7066,7898,7066xm7898,7320v-23,,-43,11,-56,28c7954,7348,7954,7348,7954,7348v-13,-17,-33,-28,-56,-28xm7898,5545v-39,,-71,31,-71,71c7827,5655,7859,5687,7898,5687v39,,71,-32,71,-71c7969,5576,7937,5545,7898,5545xm7898,6813v-39,,-71,31,-71,71c7827,6923,7859,6955,7898,6955v39,,71,-32,71,-71c7969,6844,7937,6813,7898,6813xm7898,5798v-39,,-71,32,-71,71c7827,5908,7859,5940,7898,5940v39,,71,-32,71,-71c7969,5830,7937,5798,7898,5798xm7898,6052v-39,,-71,31,-71,71c7827,6162,7859,6194,7898,6194v39,,71,-32,71,-71c7969,6083,7937,6052,7898,6052xm7898,6305v-39,,-71,32,-71,71c7827,6416,7859,6447,7898,6447v39,,71,-31,71,-71c7969,6337,7937,6305,7898,6305xm7898,6559v-39,,-71,32,-71,71c7827,6669,7859,6701,7898,6701v39,,71,-32,71,-71c7969,6591,7937,6559,7898,6559xm8152,6052v-39,,-71,32,-71,71c8081,6162,8113,6194,8152,6194v40,,71,-32,71,-71c8223,6084,8192,6052,8152,6052xm8152,6813v-39,,-71,31,-71,71c8081,6923,8113,6955,8152,6955v40,,71,-32,71,-71c8223,6844,8192,6813,8152,6813xm8152,7066v-39,,-71,32,-71,71c8081,7177,8113,7208,8152,7208v40,,71,-31,71,-71c8223,7098,8192,7066,8152,7066xm8152,6305v-39,,-71,32,-71,71c8081,6416,8113,6447,8152,6447v40,,71,-31,71,-71c8223,6337,8192,6305,8152,6305xm8152,5798v-39,,-71,32,-71,71c8081,5908,8113,5940,8152,5940v40,,71,-32,71,-71c8223,5830,8192,5798,8152,5798xm8152,6559v-39,,-71,32,-71,71c8081,6669,8113,6701,8152,6701v40,,71,-32,71,-71c8223,6591,8192,6559,8152,6559xm8152,7320v-23,,-43,11,-56,28c8208,7348,8208,7348,8208,7348v-13,-17,-33,-28,-56,-28xm8152,5545v-39,,-71,31,-71,71c8081,5655,8113,5687,8152,5687v40,,71,-32,71,-71c8223,5576,8192,5545,8152,5545xm8407,5545v-39,,-71,31,-71,71c8336,5655,8368,5687,8407,5687v39,,71,-32,71,-71c8478,5576,8446,5545,8407,5545xm8407,5798v-39,,-71,32,-71,71c8336,5908,8368,5940,8407,5940v39,,71,-32,71,-71c8478,5830,8446,5798,8407,5798xm8407,6052v-39,,-71,32,-71,71c8336,6162,8368,6194,8407,6194v39,,71,-32,71,-71c8478,6084,8446,6052,8407,6052xm8407,7066v-39,,-71,32,-71,71c8336,7177,8368,7208,8407,7208v39,,71,-31,71,-71c8478,7098,8446,7066,8407,7066xm8407,7320v-23,,-43,11,-56,28c8463,7348,8463,7348,8463,7348v-13,-17,-33,-28,-56,-28xm8407,6305v-39,,-71,32,-71,71c8336,6416,8368,6447,8407,6447v39,,71,-31,71,-71c8478,6337,8446,6305,8407,6305xm8407,6559v-39,,-71,32,-71,71c8336,6669,8368,6701,8407,6701v39,,71,-32,71,-71c8478,6591,8446,6559,8407,6559xm8407,6813v-39,,-71,31,-71,71c8336,6923,8368,6955,8407,6955v39,,71,-32,71,-71c8478,6844,8446,6813,8407,6813xm8662,7066v-40,,-71,32,-71,71c8591,7177,8622,7208,8662,7208v39,,71,-31,71,-71c8733,7098,8701,7066,8662,7066xm8662,7320v-23,,-43,11,-56,28c8718,7348,8718,7348,8718,7348v-13,-17,-33,-28,-56,-28xm8662,6559v-40,,-71,32,-71,71c8591,6669,8622,6701,8662,6701v39,,71,-32,71,-71c8733,6591,8701,6559,8662,6559xm8662,6813v-40,,-71,31,-71,71c8591,6923,8622,6955,8662,6955v39,,71,-32,71,-71c8733,6844,8701,6813,8662,6813xm8662,6305v-40,,-71,32,-71,71c8591,6416,8622,6447,8662,6447v39,,71,-31,71,-71c8733,6337,8701,6305,8662,6305xm8662,5545v-40,,-71,31,-71,71c8591,5655,8622,5687,8662,5687v39,,71,-32,71,-71c8733,5576,8701,5545,8662,5545xm8662,5798v-40,,-71,32,-71,71c8591,5908,8622,5940,8662,5940v39,,71,-32,71,-71c8733,5830,8701,5798,8662,5798xm8662,6052v-40,,-71,31,-71,71c8591,6162,8622,6194,8662,6194v39,,71,-32,71,-71c8733,6083,8701,6052,8662,6052xm3314,1760v-39,,-71,32,-71,71c3243,1871,3275,1902,3314,1902v39,,71,-31,71,-71c3385,1792,3353,1760,3314,1760xm3314,1253v-39,,-71,32,-71,71c3243,1363,3275,1395,3314,1395v39,,71,-32,71,-71c3385,1285,3353,1253,3314,1253xm3314,2521v-39,,-71,32,-71,71c3243,2631,3275,2663,3314,2663v39,,71,-32,71,-71c3385,2553,3353,2521,3314,2521xm3314,2267v-39,,-71,32,-71,71c3243,2378,3275,2409,3314,2409v39,,71,-31,71,-71c3385,2299,3353,2267,3314,2267xm3314,2014v-39,,-71,32,-71,71c3243,2124,3275,2156,3314,2156v39,,71,-32,71,-71c3385,2046,3353,2014,3314,2014xm3314,1507v-39,,-71,31,-71,71c3243,1617,3275,1648,3314,1648v39,,71,-31,71,-70c3385,1538,3353,1507,3314,1507xm3314,2775v-39,,-71,31,-71,71c3243,2885,3275,2917,3314,2917v39,,71,-32,71,-71c3385,2806,3353,2775,3314,2775xm3314,3535v-39,,-71,32,-71,71c3243,3645,3275,3677,3314,3677v39,,71,-32,71,-71c3385,3567,3353,3535,3314,3535xm3314,3789v-39,,-71,32,-71,71c3243,3899,3275,3931,3314,3931v39,,71,-32,71,-71c3385,3821,3353,3789,3314,3789xm3314,3028v-39,,-71,32,-71,71c3243,3138,3275,3170,3314,3170v39,,71,-32,71,-71c3385,3060,3353,3028,3314,3028xm3314,3282v-39,,-71,32,-71,71c3243,3392,3275,3424,3314,3424v39,,71,-32,71,-71c3385,3314,3353,3282,3314,3282xm3314,4042v-39,,-71,32,-71,71c3243,4153,3275,4184,3314,4184v39,,71,-31,71,-71c3385,4074,3353,4042,3314,4042xm3314,5057v-39,,-71,32,-71,71c3243,5167,3275,5199,3314,5199v39,,71,-32,71,-71c3385,5089,3353,5057,3314,5057xm3314,5311v-39,,-71,31,-71,71c3243,5421,3275,5453,3314,5453v39,,71,-32,71,-71c3385,5342,3353,5311,3314,5311xm3314,4803v-39,,-71,32,-71,71c3243,4914,3275,4945,3314,4945v39,,71,-31,71,-71c3385,4835,3353,4803,3314,4803xm3314,4296v-39,,-71,32,-71,71c3243,4406,3275,4438,3314,4438v39,,71,-32,71,-71c3385,4328,3353,4296,3314,4296xm3314,4550v-39,,-71,32,-71,71c3243,4660,3275,4692,3314,4692v39,,71,-32,71,-71c3385,4582,3353,4550,3314,4550xm3569,2775v-40,,-71,31,-71,71c3498,2885,3529,2917,3569,2917v39,,71,-32,71,-71c3640,2806,3608,2775,3569,2775xm3569,3028v-40,,-71,32,-71,71c3498,3138,3529,3170,3569,3170v39,,71,-32,71,-71c3640,3060,3608,3028,3569,3028xm3569,1760v-40,,-71,32,-71,71c3498,1870,3529,1902,3569,1902v39,,71,-32,71,-71c3640,1792,3608,1760,3569,1760xm3569,3282v-40,,-71,32,-71,71c3498,3392,3529,3424,3569,3424v39,,71,-32,71,-71c3640,3314,3608,3282,3569,3282xm3569,1253v-40,,-71,32,-71,71c3498,1363,3529,1395,3569,1395v39,,71,-32,71,-71c3640,1285,3608,1253,3569,1253xm3569,2521v-40,,-71,32,-71,71c3498,2631,3529,2663,3569,2663v39,,71,-32,71,-71c3640,2553,3608,2521,3569,2521xm3569,2014v-40,,-71,32,-71,71c3498,2124,3529,2156,3569,2156v39,,71,-32,71,-71c3640,2046,3608,2014,3569,2014xm3569,3535v-40,,-71,32,-71,71c3498,3645,3529,3677,3569,3677v39,,71,-32,71,-71c3640,3567,3608,3535,3569,3535xm3569,2267v-40,,-71,32,-71,71c3498,2378,3529,2409,3569,2409v39,,71,-31,71,-71c3640,2299,3608,2267,3569,2267xm3569,4296v-40,,-71,32,-71,71c3498,4406,3529,4438,3569,4438v39,,71,-32,71,-71c3640,4328,3608,4296,3569,4296xm3569,4803v-40,,-71,32,-71,71c3498,4914,3529,4945,3569,4945v39,,71,-31,71,-71c3640,4835,3608,4803,3569,4803xm3569,4550v-40,,-71,32,-71,71c3498,4660,3529,4692,3569,4692v39,,71,-32,71,-71c3640,4582,3608,4550,3569,4550xm3569,1507v-40,,-71,31,-71,71c3498,1617,3529,1649,3569,1649v39,,71,-32,71,-71c3640,1538,3608,1507,3569,1507xm3569,5311v-40,,-71,31,-71,71c3498,5421,3529,5453,3569,5453v39,,71,-32,71,-71c3640,5342,3608,5311,3569,5311xm3569,5057v-40,,-71,32,-71,71c3498,5167,3529,5199,3569,5199v39,,71,-32,71,-71c3640,5089,3608,5057,3569,5057xm3569,4042v-40,,-71,32,-71,71c3498,4153,3529,4184,3569,4184v39,,71,-31,71,-71c3640,4074,3608,4042,3569,4042xm3569,3789v-40,,-71,32,-71,71c3498,3899,3529,3931,3569,3931v39,,71,-32,71,-71c3640,3821,3608,3789,3569,3789xm3823,4550v-39,,-71,32,-71,71c3752,4660,3784,4692,3823,4692v39,,71,-32,71,-71c3894,4582,3862,4550,3823,4550xm3823,2267v-39,,-71,32,-71,71c3752,2378,3784,2409,3823,2409v39,,71,-31,71,-71c3894,2299,3862,2267,3823,2267xm3823,5311v-39,,-71,31,-71,71c3752,5421,3784,5453,3823,5453v39,,71,-32,71,-71c3894,5342,3862,5311,3823,5311xm3823,2521v-39,,-71,32,-71,71c3752,2631,3784,2663,3823,2663v39,,71,-32,71,-71c3894,2553,3862,2521,3823,2521xm3823,2775v-39,,-71,31,-71,71c3752,2885,3784,2917,3823,2917v39,,71,-32,71,-71c3894,2806,3862,2775,3823,2775xm3823,1760v-39,,-71,32,-71,71c3752,1871,3784,1902,3823,1902v39,,71,-31,71,-71c3894,1792,3862,1760,3823,1760xm3823,3028v-39,,-71,32,-71,71c3752,3138,3784,3170,3823,3170v39,,71,-32,71,-71c3894,3060,3862,3028,3823,3028xm3823,1253v-39,,-71,32,-71,71c3752,1363,3784,1395,3823,1395v39,,71,-32,71,-71c3894,1285,3862,1253,3823,1253xm3823,1507v-39,,-71,31,-71,70c3752,1617,3784,1649,3823,1649v39,,71,-32,71,-72c3894,1538,3862,1507,3823,1507xm3823,2014v-39,,-71,32,-71,71c3752,2124,3784,2156,3823,2156v39,,71,-32,71,-71c3894,2046,3862,2014,3823,2014xm3823,4803v-39,,-71,32,-71,71c3752,4914,3784,4945,3823,4945v39,,71,-31,71,-71c3894,4835,3862,4803,3823,4803xm3823,5057v-39,,-71,32,-71,71c3752,5167,3784,5199,3823,5199v39,,71,-32,71,-71c3894,5089,3862,5057,3823,5057xm3823,4296v-39,,-71,32,-71,71c3752,4406,3784,4438,3823,4438v39,,71,-32,71,-71c3894,4328,3862,4296,3823,4296xm3823,4042v-39,,-71,32,-71,71c3752,4153,3784,4184,3823,4184v39,,71,-31,71,-71c3894,4074,3862,4042,3823,4042xm3823,3535v-39,,-71,32,-71,71c3752,3645,3784,3677,3823,3677v39,,71,-32,71,-71c3894,3567,3862,3535,3823,3535xm3823,3282v-39,,-71,32,-71,71c3752,3392,3784,3424,3823,3424v39,,71,-32,71,-71c3894,3314,3862,3282,3823,3282xm3823,3789v-39,,-71,32,-71,71c3752,3899,3784,3931,3823,3931v39,,71,-32,71,-71c3894,3821,3862,3789,3823,3789xm4078,3535v-39,,-71,32,-71,71c4007,3646,4039,3677,4078,3677v39,,71,-31,71,-71c4149,3567,4117,3535,4078,3535xm4078,4296v-39,,-71,32,-71,71c4007,4406,4039,4438,4078,4438v39,,71,-32,71,-71c4149,4328,4117,4296,4078,4296xm4078,4550v-39,,-71,32,-71,71c4007,4660,4039,4692,4078,4692v39,,71,-32,71,-71c4149,4582,4117,4550,4078,4550xm4078,4042v-39,,-71,32,-71,71c4007,4153,4039,4184,4078,4184v39,,71,-31,71,-71c4149,4074,4117,4042,4078,4042xm4078,3789v-39,,-71,32,-71,71c4007,3899,4039,3931,4078,3931v39,,71,-32,71,-71c4149,3821,4117,3789,4078,3789xm4078,3282v-39,,-71,32,-71,71c4007,3392,4039,3424,4078,3424v39,,71,-32,71,-71c4149,3314,4117,3282,4078,3282xm4078,4803v-39,,-71,32,-71,71c4007,4914,4039,4945,4078,4945v39,,71,-31,71,-71c4149,4835,4117,4803,4078,4803xm4078,5311v-39,,-71,32,-71,71c4007,5421,4039,5453,4078,5453v39,,71,-32,71,-71c4149,5343,4117,5311,4078,5311xm4078,5057v-39,,-71,32,-71,71c4007,5167,4039,5199,4078,5199v39,,71,-32,71,-71c4149,5089,4117,5057,4078,5057xm4078,1507v-39,,-71,31,-71,71c4007,1617,4039,1649,4078,1649v39,,71,-32,71,-71c4149,1538,4117,1507,4078,1507xm4078,2014v-39,,-71,32,-71,71c4007,2124,4039,2156,4078,2156v39,,71,-32,71,-71c4149,2046,4117,2014,4078,2014xm4078,1760v-39,,-71,32,-71,71c4007,1871,4039,1902,4078,1902v39,,71,-31,71,-71c4149,1792,4117,1760,4078,1760xm4078,1253v-39,,-71,32,-71,71c4007,1363,4039,1395,4078,1395v39,,71,-32,71,-71c4149,1285,4117,1253,4078,1253xm4078,2521v-39,,-71,32,-71,71c4007,2631,4039,2663,4078,2663v39,,71,-32,71,-71c4149,2553,4117,2521,4078,2521xm4078,2775v-39,,-71,31,-71,71c4007,2885,4039,2917,4078,2917v39,,71,-32,71,-71c4149,2806,4117,2775,4078,2775xm4078,2267v-39,,-71,32,-71,71c4007,2378,4039,2409,4078,2409v39,,71,-31,71,-71c4149,2299,4117,2267,4078,2267xm4078,3028v-39,,-71,32,-71,71c4007,3138,4039,3170,4078,3170v39,,71,-32,71,-71c4149,3060,4117,3028,4078,3028xm4333,3282v-40,,-71,32,-71,71c4262,3392,4293,3424,4333,3424v39,,71,-32,71,-71c4404,3314,4372,3282,4333,3282xm4333,2775v-40,,-71,31,-71,71c4262,2885,4293,2917,4333,2917v39,,71,-32,71,-71c4404,2806,4372,2775,4333,2775xm4333,2521v-40,,-71,32,-71,71c4262,2631,4293,2663,4333,2663v39,,71,-32,71,-71c4404,2553,4372,2521,4333,2521xm4333,2014v-40,,-71,32,-71,71c4262,2124,4293,2156,4333,2156v39,,71,-32,71,-71c4404,2046,4372,2014,4333,2014xm4333,3028v-40,,-71,32,-71,71c4262,3138,4293,3170,4333,3170v39,,71,-32,71,-71c4404,3060,4372,3028,4333,3028xm4333,1507v-40,,-71,31,-71,71c4262,1617,4293,1649,4333,1649v39,,71,-32,71,-71c4404,1538,4372,1507,4333,1507xm4333,1253v-40,,-71,32,-71,71c4262,1363,4293,1395,4333,1395v39,,71,-32,71,-71c4404,1285,4372,1253,4333,1253xm4333,3535v-40,,-71,32,-71,71c4262,3646,4293,3677,4333,3677v39,,71,-31,71,-71c4404,3567,4372,3535,4333,3535xm4333,1760v-40,,-71,32,-71,71c4262,1871,4293,1902,4333,1902v39,,71,-31,71,-71c4404,1792,4372,1760,4333,1760xm4333,2267v-40,,-71,32,-71,71c4262,2378,4293,2409,4333,2409v39,,71,-31,71,-71c4404,2299,4372,2267,4333,2267xm4333,5057v-40,,-71,32,-71,71c4262,5167,4293,5199,4333,5199v39,,71,-32,71,-71c4404,5089,4372,5057,4333,5057xm4333,5311v-40,,-71,31,-71,71c4262,5421,4293,5453,4333,5453v39,,71,-32,71,-71c4404,5342,4372,5311,4333,5311xm4333,4803v-40,,-71,32,-71,71c4262,4914,4293,4945,4333,4945v39,,71,-31,71,-71c4404,4835,4372,4803,4333,4803xm4333,3789v-40,,-71,32,-71,71c4262,3899,4293,3931,4333,3931v39,,71,-32,71,-71c4404,3821,4372,3789,4333,3789xm4333,4296v-40,,-71,32,-71,71c4262,4406,4293,4438,4333,4438v39,,71,-32,71,-71c4404,4328,4372,4296,4333,4296xm4333,4042v-40,,-71,32,-71,71c4262,4153,4293,4184,4333,4184v39,,71,-31,71,-71c4404,4074,4372,4042,4333,4042xm4333,4550v-40,,-71,32,-71,71c4262,4660,4293,4692,4333,4692v39,,71,-32,71,-71c4404,4582,4372,4550,4333,4550xm4587,3789v-39,,-71,32,-71,71c4516,3899,4548,3931,4587,3931v40,,71,-32,71,-71c4658,3821,4627,3789,4587,3789xm4587,4042v-39,,-71,32,-71,71c4516,4153,4548,4185,4587,4185v40,,71,-32,71,-72c4658,4074,4627,4042,4587,4042xm4587,3535v-39,,-71,32,-71,71c4516,3646,4548,3677,4587,3677v40,,71,-31,71,-71c4658,3567,4627,3535,4587,3535xm4587,4296v-39,,-71,32,-71,71c4516,4406,4548,4438,4587,4438v40,,71,-32,71,-71c4658,4328,4627,4296,4587,4296xm4587,5057v-39,,-71,32,-71,71c4516,5167,4548,5199,4587,5199v40,,71,-32,71,-71c4658,5089,4627,5057,4587,5057xm4587,3282v-39,,-71,32,-71,71c4516,3392,4548,3424,4587,3424v40,,71,-32,71,-71c4658,3314,4627,3282,4587,3282xm4587,4803v-39,,-71,32,-71,71c4516,4914,4548,4945,4587,4945v40,,71,-31,71,-71c4658,4835,4627,4803,4587,4803xm4587,4550v-39,,-71,32,-71,71c4516,4660,4548,4692,4587,4692v40,,71,-32,71,-71c4658,4582,4627,4550,4587,4550xm4587,2014v-39,,-71,32,-71,71c4516,2124,4548,2156,4587,2156v40,,71,-32,71,-71c4658,2046,4627,2014,4587,2014xm4587,1506v-39,,-71,32,-71,72c4516,1617,4548,1649,4587,1649v40,,71,-32,71,-71c4658,1538,4627,1506,4587,1506xm4587,1760v-39,,-71,32,-71,71c4516,1870,4548,1902,4587,1902v40,,71,-32,71,-71c4658,1792,4627,1760,4587,1760xm4587,1253v-39,,-71,32,-71,71c4516,1363,4548,1395,4587,1395v40,,71,-32,71,-71c4658,1285,4627,1253,4587,1253xm4587,3028v-39,,-71,32,-71,71c4516,3138,4548,3170,4587,3170v40,,71,-32,71,-71c4658,3060,4627,3028,4587,3028xm4587,5311v-39,,-71,31,-71,71c4516,5421,4548,5453,4587,5453v40,,71,-32,71,-71c4658,5342,4627,5311,4587,5311xm4587,2267v-39,,-71,32,-71,71c4516,2378,4548,2409,4587,2409v40,,71,-31,71,-71c4658,2299,4627,2267,4587,2267xm4587,2775v-39,,-71,31,-71,71c4516,2885,4548,2917,4587,2917v40,,71,-32,71,-71c4658,2806,4627,2775,4587,2775xm4587,2521v-39,,-71,32,-71,71c4516,2631,4548,2663,4587,2663v40,,71,-32,71,-71c4658,2553,4627,2521,4587,2521xm4842,5311v-39,,-71,31,-71,71c4771,5421,4803,5453,4842,5453v39,,71,-32,71,-71c4913,5342,4881,5311,4842,5311xm4842,2521v-39,,-71,32,-71,71c4771,2631,4803,2663,4842,2663v39,,71,-32,71,-71c4913,2553,4881,2521,4842,2521xm4842,2775v-39,,-71,31,-71,71c4771,2885,4803,2917,4842,2917v39,,71,-32,71,-71c4913,2806,4881,2775,4842,2775xm4842,2267v-39,,-71,32,-71,71c4771,2378,4803,2409,4842,2409v39,,71,-31,71,-71c4913,2299,4881,2267,4842,2267xm4842,3028v-39,,-71,32,-71,71c4771,3138,4803,3170,4842,3170v39,,71,-32,71,-71c4913,3060,4881,3028,4842,3028xm4842,1760v-39,,-71,32,-71,71c4771,1871,4803,1902,4842,1902v39,,71,-31,71,-71c4913,1792,4881,1760,4842,1760xm4842,1506v-39,,-71,32,-71,71c4771,1617,4803,1648,4842,1648v39,,71,-31,71,-71c4913,1538,4881,1506,4842,1506xm4842,1253v-39,,-71,32,-71,71c4771,1363,4803,1395,4842,1395v39,,71,-32,71,-71c4913,1285,4881,1253,4842,1253xm4842,2014v-39,,-71,32,-71,71c4771,2124,4803,2156,4842,2156v39,,71,-32,71,-71c4913,2046,4881,2014,4842,2014xm4842,3282v-39,,-71,32,-71,71c4771,3392,4803,3424,4842,3424v39,,71,-32,71,-71c4913,3314,4881,3282,4842,3282xm4842,4803v-39,,-71,32,-71,71c4771,4914,4803,4945,4842,4945v39,,71,-31,71,-71c4913,4835,4881,4803,4842,4803xm4842,5057v-39,,-71,32,-71,71c4771,5167,4803,5199,4842,5199v39,,71,-32,71,-71c4913,5089,4881,5057,4842,5057xm4842,3535v-39,,-71,32,-71,71c4771,3646,4803,3677,4842,3677v39,,71,-31,71,-71c4913,3567,4881,3535,4842,3535xm4842,4550v-39,,-71,32,-71,71c4771,4660,4803,4692,4842,4692v39,,71,-32,71,-71c4913,4582,4881,4550,4842,4550xm4842,3789v-39,,-71,32,-71,71c4771,3899,4803,3931,4842,3931v39,,71,-32,71,-71c4913,3821,4881,3789,4842,3789xm4842,4042v-39,,-71,32,-71,71c4771,4153,4803,4184,4842,4184v39,,71,-31,71,-71c4913,4074,4881,4042,4842,4042xm4842,4296v-39,,-71,32,-71,71c4771,4406,4803,4438,4842,4438v39,,71,-32,71,-71c4913,4328,4881,4296,4842,4296xm5097,3028v-39,,-71,32,-71,71c5026,3138,5058,3170,5097,3170v39,,71,-32,71,-71c5168,3060,5136,3028,5097,3028xm5097,1253v-39,,-71,32,-71,71c5026,1363,5058,1395,5097,1395v39,,71,-32,71,-71c5168,1285,5136,1253,5097,1253xm5097,3535v-39,,-71,32,-71,71c5026,3645,5058,3677,5097,3677v39,,71,-32,71,-71c5168,3567,5136,3535,5097,3535xm5097,3789v-39,,-71,32,-71,71c5026,3899,5058,3931,5097,3931v39,,71,-32,71,-71c5168,3821,5136,3789,5097,3789xm5097,4042v-39,,-71,32,-71,72c5026,4153,5058,4184,5097,4184v39,,71,-31,71,-70c5168,4074,5136,4042,5097,4042xm5097,4550v-39,,-71,32,-71,71c5026,4660,5058,4692,5097,4692v39,,71,-32,71,-71c5168,4582,5136,4550,5097,4550xm5097,5057v-39,,-71,32,-71,71c5026,5167,5058,5199,5097,5199v39,,71,-32,71,-71c5168,5089,5136,5057,5097,5057xm5097,4803v-39,,-71,32,-71,71c5026,4914,5058,4945,5097,4945v39,,71,-31,71,-71c5168,4835,5136,4803,5097,4803xm5097,2267v-39,,-71,32,-71,71c5026,2378,5058,2409,5097,2409v39,,71,-31,71,-71c5168,2299,5136,2267,5097,2267xm5097,2521v-39,,-71,32,-71,71c5026,2631,5058,2663,5097,2663v39,,71,-32,71,-71c5168,2553,5136,2521,5097,2521xm5097,2775v-39,,-71,31,-71,71c5026,2885,5058,2917,5097,2917v39,,71,-32,71,-71c5168,2806,5136,2775,5097,2775xm5097,3282v-39,,-71,32,-71,71c5026,3392,5058,3424,5097,3424v39,,71,-32,71,-71c5168,3314,5136,3282,5097,3282xm5097,5311v-39,,-71,31,-71,71c5026,5421,5058,5453,5097,5453v39,,71,-32,71,-71c5168,5342,5136,5311,5097,5311xm5097,1760v-39,,-71,32,-71,71c5026,1870,5058,1902,5097,1902v39,,71,-32,71,-71c5168,1792,5136,1760,5097,1760xm5097,1507v-39,,-71,31,-71,71c5026,1617,5058,1649,5097,1649v39,,71,-32,71,-71c5168,1538,5136,1507,5097,1507xm5097,2014v-39,,-71,32,-71,71c5026,2124,5058,2156,5097,2156v39,,71,-32,71,-71c5168,2046,5136,2014,5097,2014xm5097,4296v-39,,-71,32,-71,71c5026,4406,5058,4438,5097,4438v39,,71,-32,71,-71c5168,4328,5136,4296,5097,4296xm5351,2775v-39,,-71,31,-71,71c5280,2885,5312,2917,5351,2917v40,,71,-32,71,-71c5422,2806,5391,2775,5351,2775xm5351,2267v-39,,-71,32,-71,71c5280,2378,5312,2409,5351,2409v40,,71,-31,71,-71c5422,2299,5391,2267,5351,2267xm5351,2521v-39,,-71,32,-71,71c5280,2631,5312,2663,5351,2663v40,,71,-32,71,-71c5422,2553,5391,2521,5351,2521xm5351,3028v-39,,-71,32,-71,71c5280,3138,5312,3170,5351,3170v40,,71,-32,71,-71c5422,3060,5391,3028,5351,3028xm5351,1507v-39,,-71,31,-71,71c5280,1617,5312,1649,5351,1649v40,,71,-32,71,-71c5422,1538,5391,1507,5351,1507xm5351,3282v-39,,-71,32,-71,71c5280,3392,5312,3424,5351,3424v40,,71,-32,71,-71c5422,3314,5391,3282,5351,3282xm5351,2014v-39,,-71,32,-71,71c5280,2124,5312,2156,5351,2156v40,,71,-32,71,-71c5422,2046,5391,2014,5351,2014xm5351,1760v-39,,-71,32,-71,71c5280,1870,5312,1902,5351,1902v40,,71,-32,71,-71c5422,1792,5391,1760,5351,1760xm5351,5057v-39,,-71,32,-71,71c5280,5167,5312,5199,5351,5199v40,,71,-32,71,-71c5422,5089,5391,5057,5351,5057xm5351,1253v-39,,-71,32,-71,71c5280,1363,5312,1395,5351,1395v40,,71,-32,71,-71c5422,1285,5391,1253,5351,1253xm5351,4803v-39,,-71,32,-71,71c5280,4914,5312,4945,5351,4945v40,,71,-31,71,-71c5422,4835,5391,4803,5351,4803xm5351,5311v-39,,-71,31,-71,71c5280,5421,5312,5453,5351,5453v40,,71,-32,71,-71c5422,5342,5391,5311,5351,5311xm5351,4042v-39,,-71,32,-71,71c5280,4153,5312,4184,5351,4184v40,,71,-31,71,-71c5422,4074,5391,4042,5351,4042xm5351,3789v-39,,-71,32,-71,71c5280,3899,5312,3931,5351,3931v40,,71,-32,71,-71c5422,3821,5391,3789,5351,3789xm5351,4550v-39,,-71,32,-71,71c5280,4660,5312,4692,5351,4692v40,,71,-32,71,-71c5422,4582,5391,4550,5351,4550xm5351,3535v-39,,-71,32,-71,71c5280,3646,5312,3677,5351,3677v40,,71,-31,71,-71c5422,3567,5391,3535,5351,3535xm5351,4296v-39,,-71,32,-71,71c5280,4406,5312,4438,5351,4438v40,,71,-32,71,-71c5422,4328,5391,4296,5351,4296xm5606,5057v-39,,-71,32,-71,71c5535,5167,5567,5199,5606,5199v39,,71,-32,71,-71c5677,5089,5645,5057,5606,5057xm5606,2014v-39,,-71,32,-71,71c5535,2124,5567,2156,5606,2156v39,,71,-32,71,-71c5677,2046,5645,2014,5606,2014xm5606,4803v-39,,-71,32,-71,71c5535,4914,5567,4945,5606,4945v39,,71,-31,71,-71c5677,4835,5645,4803,5606,4803xm5606,4296v-39,,-71,32,-71,71c5535,4406,5567,4438,5606,4438v39,,71,-32,71,-71c5677,4328,5645,4296,5606,4296xm5606,2521v-39,,-71,32,-71,71c5535,2631,5567,2663,5606,2663v39,,71,-32,71,-71c5677,2553,5645,2521,5606,2521xm5606,2267v-39,,-71,32,-71,71c5535,2378,5567,2409,5606,2409v39,,71,-31,71,-71c5677,2299,5645,2267,5606,2267xm5606,2775v-39,,-71,31,-71,71c5535,2885,5567,2917,5606,2917v39,,71,-32,71,-71c5677,2806,5645,2775,5606,2775xm5606,4042v-39,,-71,32,-71,71c5535,4153,5567,4184,5606,4184v39,,71,-31,71,-71c5677,4074,5645,4042,5606,4042xm5606,1253v-39,,-71,32,-71,71c5535,1363,5567,1395,5606,1395v39,,71,-32,71,-71c5677,1285,5645,1253,5606,1253xm5606,5311v-39,,-71,31,-71,71c5535,5421,5567,5453,5606,5453v39,,71,-32,71,-71c5677,5342,5645,5311,5606,5311xm5606,1760v-39,,-71,32,-71,71c5535,1871,5567,1902,5606,1902v39,,71,-31,71,-71c5677,1792,5645,1760,5606,1760xm5606,1507v-39,,-71,31,-71,71c5535,1617,5567,1649,5606,1649v39,,71,-32,71,-71c5677,1538,5645,1507,5606,1507xm5606,4550v-39,,-71,32,-71,71c5535,4660,5567,4692,5606,4692v39,,71,-32,71,-71c5677,4582,5645,4550,5606,4550xm5606,3028v-39,,-71,32,-71,71c5535,3138,5567,3170,5606,3170v39,,71,-32,71,-71c5677,3060,5645,3028,5606,3028xm5606,3535v-39,,-71,32,-71,71c5535,3646,5567,3677,5606,3677v39,,71,-31,71,-71c5677,3567,5645,3535,5606,3535xm5606,3789v-39,,-71,32,-71,71c5535,3899,5567,3931,5606,3931v39,,71,-32,71,-71c5677,3821,5645,3789,5606,3789xm5606,3282v-39,,-71,32,-71,71c5535,3392,5567,3424,5606,3424v39,,71,-32,71,-71c5677,3314,5645,3282,5606,3282xm5860,4296v-39,,-70,32,-70,71c5790,4406,5821,4438,5860,4438v40,,72,-32,72,-71c5932,4328,5900,4296,5860,4296xm5860,2775v-39,,-70,31,-70,71c5790,2885,5821,2917,5860,2917v40,,72,-32,72,-71c5932,2806,5900,2775,5860,2775xm5860,5311v-39,,-70,31,-70,71c5790,5421,5821,5453,5860,5453v40,,72,-32,72,-71c5932,5342,5900,5311,5860,5311xm5860,2521v-39,,-70,32,-70,71c5790,2631,5821,2663,5860,2663v40,,72,-32,72,-71c5932,2553,5900,2521,5860,2521xm5860,4803v-39,,-70,32,-70,71c5790,4914,5821,4945,5860,4945v40,,72,-31,72,-71c5932,4835,5900,4803,5860,4803xm5860,5057v-39,,-70,32,-70,71c5790,5167,5821,5199,5860,5199v40,,72,-32,72,-71c5932,5089,5900,5057,5860,5057xm5860,4550v-39,,-70,32,-70,71c5790,4660,5821,4692,5860,4692v40,,72,-32,72,-71c5932,4582,5900,4550,5860,4550xm5860,3028v-39,,-70,32,-70,71c5790,3138,5821,3170,5860,3170v40,,72,-32,72,-71c5932,3060,5900,3028,5860,3028xm5860,2267v-39,,-70,32,-70,71c5790,2378,5821,2410,5860,2410v40,,72,-32,72,-72c5932,2299,5900,2267,5860,2267xm5860,1253v-39,,-70,32,-70,71c5790,1363,5821,1395,5860,1395v40,,72,-32,72,-71c5932,1285,5900,1253,5860,1253xm5860,2014v-39,,-70,32,-70,71c5790,2124,5821,2156,5860,2156v40,,72,-32,72,-71c5932,2046,5900,2014,5860,2014xm5860,3535v-39,,-70,32,-70,71c5790,3646,5821,3677,5860,3677v40,,72,-31,72,-71c5932,3567,5900,3535,5860,3535xm5860,3789v-39,,-70,32,-70,71c5790,3899,5821,3931,5860,3931v40,,72,-32,72,-71c5932,3821,5900,3789,5860,3789xm5860,3282v-39,,-70,32,-70,71c5790,3392,5821,3424,5860,3424v40,,72,-32,72,-71c5932,3314,5900,3282,5860,3282xm5860,4042v-39,,-70,32,-70,71c5790,4153,5821,4184,5860,4184v40,,72,-31,72,-71c5932,4074,5900,4042,5860,4042xm5860,1760v-39,,-70,32,-70,71c5790,1871,5821,1902,5860,1902v40,,72,-31,72,-71c5932,1792,5900,1760,5860,1760xm5860,1507v-39,,-70,31,-70,71c5790,1617,5821,1649,5860,1649v40,,72,-32,72,-71c5932,1538,5900,1507,5860,1507xm6115,1253v-39,,-71,32,-71,71c6044,1363,6076,1395,6115,1395v39,,71,-32,71,-71c6186,1285,6154,1253,6115,1253xm6115,2521v-39,,-71,32,-71,71c6044,2631,6076,2663,6115,2663v39,,71,-32,71,-71c6186,2553,6154,2521,6115,2521xm6115,3028v-39,,-71,32,-71,71c6044,3138,6076,3170,6115,3170v39,,71,-32,71,-71c6186,3060,6154,3028,6115,3028xm6115,4042v-39,,-71,32,-71,71c6044,4153,6076,4184,6115,4184v39,,71,-31,71,-71c6186,4074,6154,4042,6115,4042xm6115,4296v-39,,-71,32,-71,71c6044,4406,6076,4438,6115,4438v39,,71,-32,71,-71c6186,4328,6154,4296,6115,4296xm6115,2775v-39,,-71,31,-71,71c6044,2885,6076,2917,6115,2917v39,,71,-32,71,-71c6186,2806,6154,2775,6115,2775xm6115,3282v-39,,-71,32,-71,71c6044,3392,6076,3424,6115,3424v39,,71,-32,71,-71c6186,3314,6154,3282,6115,3282xm6115,2267v-39,,-71,32,-71,71c6044,2378,6076,2410,6115,2410v39,,71,-32,71,-72c6186,2299,6154,2267,6115,2267xm6115,3789v-39,,-71,32,-71,71c6044,3899,6076,3931,6115,3931v39,,71,-32,71,-71c6186,3821,6154,3789,6115,3789xm6115,3535v-39,,-71,32,-71,71c6044,3645,6076,3677,6115,3677v39,,71,-32,71,-71c6186,3567,6154,3535,6115,3535xm6115,1760v-39,,-71,32,-71,71c6044,1871,6076,1902,6115,1902v39,,71,-31,71,-71c6186,1792,6154,1760,6115,1760xm6115,1507v-39,,-71,31,-71,71c6044,1617,6076,1649,6115,1649v39,,71,-32,71,-71c6186,1538,6154,1507,6115,1507xm6115,2014v-39,,-71,32,-71,71c6044,2124,6076,2156,6115,2156v39,,71,-32,71,-71c6186,2046,6154,2014,6115,2014xm6115,5311v-39,,-71,32,-71,71c6044,5421,6076,5453,6115,5453v39,,71,-32,71,-71c6186,5343,6154,5311,6115,5311xm6115,5057v-39,,-71,32,-71,71c6044,5167,6076,5199,6115,5199v39,,71,-32,71,-71c6186,5089,6154,5057,6115,5057xm6115,4550v-39,,-71,32,-71,71c6044,4660,6076,4692,6115,4692v39,,71,-32,71,-71c6186,4582,6154,4550,6115,4550xm6115,4803v-39,,-71,32,-71,71c6044,4914,6076,4945,6115,4945v39,,71,-31,71,-71c6186,4835,6154,4803,6115,4803xm6370,2521v-39,,-71,32,-71,71c6299,2631,6331,2663,6370,2663v39,,71,-32,71,-71c6441,2553,6409,2521,6370,2521xm6370,2267v-39,,-71,32,-71,71c6299,2378,6331,2409,6370,2409v39,,71,-31,71,-71c6441,2299,6409,2267,6370,2267xm6370,2775v-39,,-71,31,-71,71c6299,2885,6331,2917,6370,2917v39,,71,-32,71,-71c6441,2806,6409,2775,6370,2775xm6370,3028v-39,,-71,32,-71,71c6299,3138,6331,3170,6370,3170v39,,71,-32,71,-71c6441,3060,6409,3028,6370,3028xm6370,2014v-39,,-71,32,-71,71c6299,2124,6331,2156,6370,2156v39,,71,-32,71,-71c6441,2046,6409,2014,6370,2014xm6370,1507v-39,,-71,31,-71,71c6299,1617,6331,1649,6370,1649v39,,71,-32,71,-71c6441,1538,6409,1507,6370,1507xm6370,1760v-39,,-71,32,-71,71c6299,1871,6331,1902,6370,1902v39,,71,-31,71,-71c6441,1792,6409,1760,6370,1760xm6370,1253v-39,,-71,32,-71,71c6299,1363,6331,1395,6370,1395v39,,71,-32,71,-71c6441,1285,6409,1253,6370,1253xm6370,5057v-39,,-71,32,-71,71c6299,5167,6331,5199,6370,5199v39,,71,-32,71,-71c6441,5089,6409,5057,6370,5057xm6370,4803v-39,,-71,32,-71,71c6299,4914,6331,4945,6370,4945v39,,71,-31,71,-71c6441,4835,6409,4803,6370,4803xm6370,5311v-39,,-71,31,-71,71c6299,5421,6331,5453,6370,5453v39,,71,-32,71,-71c6441,5342,6409,5311,6370,5311xm6370,4550v-39,,-71,32,-71,71c6299,4660,6331,4692,6370,4692v39,,71,-32,71,-71c6441,4582,6409,4550,6370,4550xm6370,4296v-39,,-71,32,-71,71c6299,4406,6331,4438,6370,4438v39,,71,-32,71,-71c6441,4328,6409,4296,6370,4296xm6370,3535v-39,,-71,32,-71,71c6299,3646,6331,3677,6370,3677v39,,71,-31,71,-71c6441,3567,6409,3535,6370,3535xm6370,4042v-39,,-71,32,-71,71c6299,4153,6331,4184,6370,4184v39,,71,-31,71,-71c6441,4074,6409,4042,6370,4042xm6370,3789v-39,,-71,32,-71,71c6299,3899,6331,3931,6370,3931v39,,71,-32,71,-71c6441,3821,6409,3789,6370,3789xm6370,3282v-39,,-71,32,-71,71c6299,3392,6331,3424,6370,3424v39,,71,-32,71,-71c6441,3314,6409,3282,6370,3282xm6624,5057v-39,,-71,32,-71,71c6553,5167,6585,5199,6624,5199v40,,71,-32,71,-71c6695,5089,6664,5057,6624,5057xm6624,4803v-39,,-71,32,-71,71c6553,4914,6585,4945,6624,4945v40,,71,-31,71,-71c6695,4835,6664,4803,6624,4803xm6624,5311v-39,,-71,31,-71,71c6553,5421,6585,5453,6624,5453v40,,71,-32,71,-71c6695,5342,6664,5311,6624,5311xm6624,4296v-39,,-71,32,-71,71c6553,4406,6585,4438,6624,4438v40,,71,-32,71,-71c6695,4328,6664,4296,6624,4296xm6624,4550v-39,,-71,32,-71,71c6553,4660,6585,4692,6624,4692v40,,71,-32,71,-71c6695,4582,6664,4550,6624,4550xm6624,3789v-39,,-71,32,-71,71c6553,3899,6585,3931,6624,3931v40,,71,-32,71,-71c6695,3821,6664,3789,6624,3789xm6624,4042v-39,,-71,32,-71,72c6553,4153,6585,4184,6624,4184v40,,71,-31,71,-70c6695,4074,6664,4042,6624,4042xm6624,1253v-39,,-71,32,-71,71c6553,1363,6585,1395,6624,1395v40,,71,-32,71,-71c6695,1285,6664,1253,6624,1253xm6624,2267v-39,,-71,32,-71,71c6553,2378,6585,2409,6624,2409v40,,71,-31,71,-71c6695,2299,6664,2267,6624,2267xm6624,3282v-39,,-71,32,-71,71c6553,3392,6585,3424,6624,3424v40,,71,-32,71,-71c6695,3314,6664,3282,6624,3282xm6624,1507v-39,,-71,31,-71,71c6553,1617,6585,1649,6624,1649v40,,71,-32,71,-71c6695,1538,6664,1507,6624,1507xm6624,2014v-39,,-71,32,-71,71c6553,2124,6585,2156,6624,2156v40,,71,-32,71,-71c6695,2046,6664,2014,6624,2014xm6624,1760v-39,,-71,32,-71,71c6553,1870,6585,1902,6624,1902v40,,71,-32,71,-71c6695,1792,6664,1760,6624,1760xm6624,3535v-39,,-71,32,-71,71c6553,3645,6585,3677,6624,3677v40,,71,-32,71,-71c6695,3567,6664,3535,6624,3535xm6624,2521v-39,,-71,32,-71,71c6553,2631,6585,2663,6624,2663v40,,71,-32,71,-71c6695,2553,6664,2521,6624,2521xm6624,3028v-39,,-71,32,-71,71c6553,3138,6585,3170,6624,3170v40,,71,-32,71,-71c6695,3060,6664,3028,6624,3028xm6624,2775v-39,,-71,31,-71,71c6553,2885,6585,2917,6624,2917v40,,71,-32,71,-71c6695,2806,6664,2775,6624,2775xm6879,5311v-39,,-71,31,-71,71c6808,5421,6840,5453,6879,5453v39,,71,-32,71,-71c6950,5342,6918,5311,6879,5311xm6879,5057v-39,,-71,32,-71,71c6808,5167,6840,5199,6879,5199v39,,71,-32,71,-71c6950,5089,6918,5057,6879,5057xm6879,1253v-39,,-71,32,-71,71c6808,1363,6840,1395,6879,1395v39,,71,-32,71,-71c6950,1285,6918,1253,6879,1253xm6879,4803v-39,,-71,32,-71,71c6808,4914,6840,4945,6879,4945v39,,71,-31,71,-71c6950,4835,6918,4803,6879,4803xm6879,4296v-39,,-71,32,-71,71c6808,4406,6840,4438,6879,4438v39,,71,-32,71,-71c6950,4328,6918,4296,6879,4296xm6879,4042v-39,,-71,32,-71,71c6808,4153,6840,4184,6879,4184v39,,71,-31,71,-71c6950,4074,6918,4042,6879,4042xm6879,3789v-39,,-71,32,-71,71c6808,3899,6840,3931,6879,3931v39,,71,-32,71,-71c6950,3821,6918,3789,6879,3789xm6879,4550v-39,,-71,32,-71,71c6808,4660,6840,4692,6879,4692v39,,71,-32,71,-71c6950,4582,6918,4550,6879,4550xm6879,3282v-39,,-71,32,-71,71c6808,3392,6840,3424,6879,3424v39,,71,-32,71,-71c6950,3314,6918,3282,6879,3282xm6879,3535v-39,,-71,32,-71,71c6808,3645,6840,3677,6879,3677v39,,71,-32,71,-71c6950,3567,6918,3535,6879,3535xm6879,2521v-39,,-71,32,-71,71c6808,2631,6840,2663,6879,2663v39,,71,-32,71,-71c6950,2553,6918,2521,6879,2521xm6879,2267v-39,,-71,32,-71,71c6808,2378,6840,2409,6879,2409v39,,71,-31,71,-71c6950,2299,6918,2267,6879,2267xm6879,2775v-39,,-71,31,-71,71c6808,2885,6840,2917,6879,2917v39,,71,-32,71,-71c6950,2806,6918,2775,6879,2775xm6879,3028v-39,,-71,32,-71,71c6808,3138,6840,3170,6879,3170v39,,71,-32,71,-71c6950,3060,6918,3028,6879,3028xm6879,1507v-39,,-71,31,-71,71c6808,1617,6840,1649,6879,1649v39,,71,-32,71,-71c6950,1538,6918,1507,6879,1507xm6879,2014v-39,,-71,32,-71,71c6808,2124,6840,2156,6879,2156v39,,71,-32,71,-71c6950,2046,6918,2014,6879,2014xm6879,1760v-39,,-71,32,-71,71c6808,1870,6840,1902,6879,1902v39,,71,-32,71,-71c6950,1792,6918,1760,6879,1760xm7134,4550v-40,,-71,32,-71,71c7063,4660,7094,4692,7134,4692v39,,71,-32,71,-71c7205,4582,7173,4550,7134,4550xm7134,4296v-40,,-71,32,-71,71c7063,4406,7094,4438,7134,4438v39,,71,-32,71,-71c7205,4328,7173,4296,7134,4296xm7134,4042v-40,,-71,32,-71,71c7063,4153,7094,4184,7134,4184v39,,71,-31,71,-71c7205,4074,7173,4042,7134,4042xm7134,1507v-40,,-71,31,-71,71c7063,1617,7094,1649,7134,1649v39,,71,-32,71,-71c7205,1538,7173,1507,7134,1507xm7134,1760v-40,,-71,32,-71,71c7063,1871,7094,1902,7134,1902v39,,71,-31,71,-71c7205,1792,7173,1760,7134,1760xm7134,2014v-40,,-71,32,-71,71c7063,2124,7094,2156,7134,2156v39,,71,-32,71,-71c7205,2046,7173,2014,7134,2014xm7134,4803v-40,,-71,32,-71,71c7063,4914,7094,4945,7134,4945v39,,71,-31,71,-71c7205,4835,7173,4803,7134,4803xm7134,5311v-40,,-71,31,-71,71c7063,5421,7094,5453,7134,5453v39,,71,-32,71,-71c7205,5342,7173,5311,7134,5311xm7134,1253v-40,,-71,32,-71,71c7063,1363,7094,1395,7134,1395v39,,71,-32,71,-71c7205,1285,7173,1253,7134,1253xm7134,5057v-40,,-71,32,-71,71c7063,5167,7094,5199,7134,5199v39,,71,-32,71,-71c7205,5089,7173,5057,7134,5057xm7134,2268v-40,,-71,31,-71,70c7063,2378,7094,2409,7134,2409v39,,71,-31,71,-71c7205,2299,7173,2268,7134,2268xm7134,3535v-40,,-71,32,-71,71c7063,3645,7094,3677,7134,3677v39,,71,-32,71,-71c7205,3567,7173,3535,7134,3535xm7134,3282v-40,,-71,32,-71,71c7063,3392,7094,3424,7134,3424v39,,71,-32,71,-71c7205,3314,7173,3282,7134,3282xm7134,3789v-40,,-71,32,-71,71c7063,3899,7094,3931,7134,3931v39,,71,-32,71,-71c7205,3821,7173,3789,7134,3789xm7134,3028v-40,,-71,32,-71,71c7063,3138,7094,3170,7134,3170v39,,71,-32,71,-71c7205,3060,7173,3028,7134,3028xm7134,2775v-40,,-71,31,-71,71c7063,2885,7094,2917,7134,2917v39,,71,-32,71,-71c7205,2806,7173,2775,7134,2775xm7134,2521v-40,,-71,32,-71,71c7063,2631,7094,2663,7134,2663v39,,71,-32,71,-71c7205,2553,7173,2521,7134,2521xm7388,2775v-39,,-71,31,-71,71c7317,2885,7349,2917,7388,2917v40,,72,-32,72,-71c7460,2806,7428,2775,7388,2775xm7388,3789v-39,,-71,32,-71,71c7317,3899,7349,3931,7388,3931v40,,72,-32,72,-71c7460,3821,7428,3789,7388,3789xm7388,3535v-39,,-71,32,-71,71c7317,3645,7349,3677,7388,3677v40,,72,-32,72,-71c7460,3567,7428,3535,7388,3535xm7388,3282v-39,,-71,32,-71,71c7317,3392,7349,3424,7388,3424v40,,72,-32,72,-71c7460,3314,7428,3282,7388,3282xm7388,3028v-39,,-71,32,-71,71c7317,3138,7349,3170,7388,3170v40,,72,-32,72,-71c7460,3060,7428,3028,7388,3028xm7388,1760v-39,,-71,32,-71,71c7317,1871,7349,1902,7388,1902v40,,72,-31,72,-71c7460,1792,7428,1760,7388,1760xm7388,1507v-39,,-71,31,-71,71c7317,1617,7349,1649,7388,1649v40,,72,-32,72,-71c7460,1538,7428,1507,7388,1507xm7388,1253v-39,,-71,32,-71,71c7317,1363,7349,1395,7388,1395v40,,72,-32,72,-71c7460,1285,7428,1253,7388,1253xm7388,5311v-39,,-71,31,-71,71c7317,5421,7349,5453,7388,5453v40,,72,-32,72,-71c7460,5342,7428,5311,7388,5311xm7388,5057v-39,,-71,32,-71,71c7317,5167,7349,5199,7388,5199v40,,72,-32,72,-71c7460,5089,7428,5057,7388,5057xm7388,4296v-39,,-71,32,-71,71c7317,4406,7349,4438,7388,4438v40,,72,-32,72,-71c7460,4328,7428,4296,7388,4296xm7388,4803v-39,,-71,32,-71,71c7317,4914,7349,4945,7388,4945v40,,72,-31,72,-71c7460,4835,7428,4803,7388,4803xm7388,2521v-39,,-71,32,-71,71c7317,2631,7349,2663,7388,2663v40,,72,-32,72,-71c7460,2553,7428,2521,7388,2521xm7388,4550v-39,,-71,31,-71,71c7317,4660,7349,4692,7388,4692v40,,72,-32,72,-71c7460,4581,7428,4550,7388,4550xm7388,2268v-39,,-71,31,-71,70c7317,2378,7349,2409,7388,2409v40,,72,-31,72,-71c7460,2299,7428,2268,7388,2268xm7388,2014v-39,,-71,32,-71,71c7317,2124,7349,2156,7388,2156v40,,72,-32,72,-71c7460,2046,7428,2014,7388,2014xm7388,4042v-39,,-71,32,-71,71c7317,4153,7349,4184,7388,4184v40,,72,-31,72,-71c7460,4074,7428,4042,7388,4042xm7643,2521v-39,,-71,32,-71,71c7572,2631,7604,2663,7643,2663v39,,71,-32,71,-71c7714,2553,7682,2521,7643,2521xm7643,2775v-39,,-71,31,-71,71c7572,2885,7604,2917,7643,2917v39,,71,-32,71,-71c7714,2806,7682,2775,7643,2775xm7643,5311v-39,,-71,31,-71,71c7572,5421,7604,5453,7643,5453v39,,71,-32,71,-71c7714,5342,7682,5311,7643,5311xm7643,2267v-39,,-71,32,-71,71c7572,2378,7604,2409,7643,2409v39,,71,-31,71,-71c7714,2299,7682,2267,7643,2267xm7643,3028v-39,,-71,32,-71,71c7572,3138,7604,3170,7643,3170v39,,71,-32,71,-71c7714,3060,7682,3028,7643,3028xm7643,1507v-39,,-71,31,-71,71c7572,1617,7604,1649,7643,1649v39,,71,-32,71,-71c7714,1538,7682,1507,7643,1507xm7643,1760v-39,,-71,32,-71,71c7572,1870,7604,1902,7643,1902v39,,71,-32,71,-71c7714,1792,7682,1760,7643,1760xm7643,2014v-39,,-71,32,-71,71c7572,2124,7604,2156,7643,2156v39,,71,-32,71,-71c7714,2046,7682,2014,7643,2014xm7643,4296v-39,,-71,32,-71,71c7572,4406,7604,4438,7643,4438v39,,71,-32,71,-71c7714,4328,7682,4296,7643,4296xm7643,3282v-39,,-71,32,-71,71c7572,3392,7604,3424,7643,3424v39,,71,-32,71,-71c7714,3314,7682,3282,7643,3282xm7643,4803v-39,,-71,32,-71,71c7572,4914,7604,4945,7643,4945v39,,71,-31,71,-71c7714,4835,7682,4803,7643,4803xm7643,5057v-39,,-71,32,-71,71c7572,5167,7604,5199,7643,5199v39,,71,-32,71,-71c7714,5089,7682,5057,7643,5057xm7643,1253v-39,,-71,32,-71,71c7572,1363,7604,1395,7643,1395v39,,71,-32,71,-71c7714,1285,7682,1253,7643,1253xm7643,4550v-39,,-71,32,-71,71c7572,4660,7604,4692,7643,4692v39,,71,-32,71,-71c7714,4582,7682,4550,7643,4550xm7643,3535v-39,,-71,32,-71,71c7572,3645,7604,3677,7643,3677v39,,71,-32,71,-71c7714,3567,7682,3535,7643,3535xm7643,4043v-39,,-71,31,-71,70c7572,4153,7604,4184,7643,4184v39,,71,-31,71,-71c7714,4074,7682,4043,7643,4043xm7643,3789v-39,,-71,32,-71,71c7572,3899,7604,3931,7643,3931v39,,71,-32,71,-71c7714,3821,7682,3789,7643,3789xm7898,3535v-39,,-71,32,-71,71c7827,3645,7859,3677,7898,3677v39,,71,-32,71,-71c7969,3567,7937,3535,7898,3535xm7898,2267v-39,,-71,32,-71,71c7827,2378,7859,2409,7898,2409v39,,71,-31,71,-71c7969,2299,7937,2267,7898,2267xm7898,2521v-39,,-71,32,-71,71c7827,2631,7859,2663,7898,2663v39,,71,-32,71,-71c7969,2553,7937,2521,7898,2521xm7898,5311v-39,,-71,31,-71,71c7827,5421,7859,5453,7898,5453v39,,71,-32,71,-71c7969,5342,7937,5311,7898,5311xm7898,1253v-39,,-71,32,-71,71c7827,1363,7859,1395,7898,1395v39,,71,-32,71,-71c7969,1285,7937,1253,7898,1253xm7898,1760v-39,,-71,32,-71,71c7827,1871,7859,1902,7898,1902v39,,71,-31,71,-71c7969,1792,7937,1760,7898,1760xm7898,2775v-39,,-71,31,-71,71c7827,2885,7859,2917,7898,2917v39,,71,-32,71,-71c7969,2806,7937,2775,7898,2775xm7898,1507v-39,,-71,31,-71,71c7827,1617,7859,1649,7898,1649v39,,71,-32,71,-71c7969,1538,7937,1507,7898,1507xm7898,2014v-39,,-71,32,-71,71c7827,2124,7859,2156,7898,2156v39,,71,-32,71,-71c7969,2046,7937,2014,7898,2014xm7898,4803v-39,,-71,32,-71,71c7827,4914,7859,4945,7898,4945v39,,71,-31,71,-71c7969,4835,7937,4803,7898,4803xm7898,3028v-39,,-71,32,-71,71c7827,3138,7859,3170,7898,3170v39,,71,-32,71,-71c7969,3060,7937,3028,7898,3028xm7898,4296v-39,,-71,32,-71,71c7827,4406,7859,4438,7898,4438v39,,71,-32,71,-71c7969,4328,7937,4296,7898,4296xm7898,5057v-39,,-71,32,-71,71c7827,5167,7859,5199,7898,5199v39,,71,-32,71,-71c7969,5089,7937,5057,7898,5057xm7898,3282v-39,,-71,32,-71,71c7827,3392,7859,3424,7898,3424v39,,71,-32,71,-71c7969,3314,7937,3282,7898,3282xm7898,3789v-39,,-71,32,-71,71c7827,3899,7859,3931,7898,3931v39,,71,-32,71,-71c7969,3821,7937,3789,7898,3789xm7898,4042v-39,,-71,32,-71,71c7827,4153,7859,4184,7898,4184v39,,71,-31,71,-71c7969,4074,7937,4042,7898,4042xm7898,4550v-39,,-71,32,-71,71c7827,4660,7859,4692,7898,4692v39,,71,-32,71,-71c7969,4582,7937,4550,7898,4550xm8152,2521v-39,,-71,32,-71,71c8081,2631,8113,2663,8152,2663v40,,71,-32,71,-71c8223,2553,8192,2521,8152,2521xm8152,2267v-39,,-71,32,-71,71c8081,2378,8113,2409,8152,2409v40,,71,-31,71,-71c8223,2299,8192,2267,8152,2267xm8152,2775v-39,,-71,31,-71,71c8081,2885,8113,2917,8152,2917v40,,71,-32,71,-71c8223,2806,8192,2775,8152,2775xm8152,3028v-39,,-71,32,-71,71c8081,3138,8113,3170,8152,3170v40,,71,-32,71,-71c8223,3060,8192,3028,8152,3028xm8152,1760v-39,,-71,32,-71,71c8081,1871,8113,1902,8152,1902v40,,71,-31,71,-71c8223,1792,8192,1760,8152,1760xm8152,2014v-39,,-71,32,-71,71c8081,2124,8113,2156,8152,2156v40,,71,-32,71,-71c8223,2046,8192,2014,8152,2014xm8152,1507v-39,,-71,31,-71,71c8081,1617,8113,1649,8152,1649v40,,71,-32,71,-71c8223,1538,8192,1507,8152,1507xm8152,1253v-39,,-71,32,-71,71c8081,1363,8113,1395,8152,1395v40,,71,-32,71,-71c8223,1285,8192,1253,8152,1253xm8152,3282v-39,,-71,32,-71,71c8081,3392,8113,3424,8152,3424v40,,71,-32,71,-71c8223,3314,8192,3282,8152,3282xm8152,3535v-39,,-71,32,-71,71c8081,3645,8113,3677,8152,3677v40,,71,-32,71,-71c8223,3567,8192,3535,8152,3535xm8152,5057v-39,,-71,32,-71,71c8081,5167,8113,5199,8152,5199v40,,71,-32,71,-71c8223,5089,8192,5057,8152,5057xm8152,5311v-39,,-71,31,-71,71c8081,5421,8113,5453,8152,5453v40,,71,-32,71,-71c8223,5342,8192,5311,8152,5311xm8152,4803v-39,,-71,32,-71,71c8081,4914,8113,4945,8152,4945v40,,71,-31,71,-71c8223,4835,8192,4803,8152,4803xm8152,4550v-39,,-71,32,-71,71c8081,4660,8113,4692,8152,4692v40,,71,-32,71,-71c8223,4582,8192,4550,8152,4550xm8152,4042v-39,,-71,32,-71,71c8081,4153,8113,4184,8152,4184v40,,71,-31,71,-71c8223,4074,8192,4042,8152,4042xm8152,4296v-39,,-71,32,-71,71c8081,4406,8113,4438,8152,4438v40,,71,-32,71,-71c8223,4328,8192,4296,8152,4296xm8152,3789v-39,,-71,32,-71,71c8081,3899,8113,3931,8152,3931v40,,71,-32,71,-71c8223,3821,8192,3789,8152,3789xm8407,2267v-39,,-71,32,-71,72c8336,2378,8368,2409,8407,2409v39,,71,-31,71,-70c8478,2299,8446,2267,8407,2267xm8407,2521v-39,,-71,32,-71,71c8336,2631,8368,2663,8407,2663v39,,71,-32,71,-71c8478,2553,8446,2521,8407,2521xm8407,3282v-39,,-71,32,-71,71c8336,3392,8368,3424,8407,3424v39,,71,-32,71,-71c8478,3314,8446,3282,8407,3282xm8407,3028v-39,,-71,32,-71,71c8336,3138,8368,3170,8407,3170v39,,71,-32,71,-71c8478,3060,8446,3028,8407,3028xm8407,2775v-39,,-71,31,-71,71c8336,2885,8368,2917,8407,2917v39,,71,-32,71,-71c8478,2806,8446,2775,8407,2775xm8407,1253v-39,,-71,32,-71,71c8336,1363,8368,1395,8407,1395v39,,71,-32,71,-71c8478,1285,8446,1253,8407,1253xm8407,5311v-39,,-71,31,-71,71c8336,5421,8368,5453,8407,5453v39,,71,-32,71,-71c8478,5342,8446,5311,8407,5311xm8407,1507v-39,,-71,31,-71,71c8336,1617,8368,1649,8407,1649v39,,71,-32,71,-71c8478,1538,8446,1507,8407,1507xm8407,2014v-39,,-71,32,-71,71c8336,2124,8368,2156,8407,2156v39,,71,-32,71,-71c8478,2046,8446,2014,8407,2014xm8407,1760v-39,,-71,32,-71,71c8336,1871,8368,1902,8407,1902v39,,71,-31,71,-71c8478,1792,8446,1760,8407,1760xm8407,4550v-39,,-71,32,-71,71c8336,4660,8368,4692,8407,4692v39,,71,-32,71,-71c8478,4582,8446,4550,8407,4550xm8407,4803v-39,,-71,32,-71,71c8336,4914,8368,4945,8407,4945v39,,71,-31,71,-71c8478,4835,8446,4803,8407,4803xm8407,4296v-39,,-71,32,-71,71c8336,4406,8368,4438,8407,4438v39,,71,-32,71,-71c8478,4328,8446,4296,8407,4296xm8407,3789v-39,,-71,32,-71,71c8336,3899,8368,3931,8407,3931v39,,71,-32,71,-71c8478,3821,8446,3789,8407,3789xm8407,3535v-39,,-71,32,-71,71c8336,3646,8368,3677,8407,3677v39,,71,-31,71,-71c8478,3567,8446,3535,8407,3535xm8407,5057v-39,,-71,32,-71,71c8336,5167,8368,5199,8407,5199v39,,71,-32,71,-71c8478,5089,8446,5057,8407,5057xm8407,4042v-39,,-71,32,-71,71c8336,4153,8368,4184,8407,4184v39,,71,-31,71,-71c8478,4074,8446,4042,8407,4042xm8662,1253v-40,,-71,32,-71,71c8591,1363,8622,1395,8662,1395v39,,71,-32,71,-71c8733,1285,8701,1253,8662,1253xm8662,2267v-40,,-71,32,-71,71c8591,2378,8622,2409,8662,2409v39,,71,-31,71,-71c8733,2299,8701,2267,8662,2267xm8662,2775v-40,,-71,31,-71,71c8591,2885,8622,2917,8662,2917v39,,71,-32,71,-71c8733,2806,8701,2775,8662,2775xm8662,3028v-40,,-71,32,-71,71c8591,3138,8622,3170,8662,3170v39,,71,-32,71,-71c8733,3060,8701,3028,8662,3028xm8662,3282v-40,,-71,32,-71,71c8591,3392,8622,3424,8662,3424v39,,71,-32,71,-71c8733,3314,8701,3282,8662,3282xm8662,1760v-40,,-71,32,-71,71c8591,1871,8622,1902,8662,1902v39,,71,-31,71,-71c8733,1792,8701,1760,8662,1760xm8662,1507v-40,,-71,31,-71,71c8591,1617,8622,1649,8662,1649v39,,71,-32,71,-71c8733,1538,8701,1507,8662,1507xm8662,2014v-40,,-71,32,-71,71c8591,2124,8622,2156,8662,2156v39,,71,-32,71,-71c8733,2046,8701,2014,8662,2014xm8662,2521v-40,,-71,32,-71,71c8591,2631,8622,2663,8662,2663v39,,71,-32,71,-71c8733,2553,8701,2521,8662,2521xm8662,4803v-40,,-71,32,-71,71c8591,4914,8622,4945,8662,4945v39,,71,-31,71,-71c8733,4835,8701,4803,8662,4803xm8662,5057v-40,,-71,32,-71,71c8591,5167,8622,5199,8662,5199v39,,71,-32,71,-71c8733,5089,8701,5057,8662,5057xm8662,5311v-40,,-71,31,-71,71c8591,5421,8622,5453,8662,5453v39,,71,-32,71,-71c8733,5342,8701,5311,8662,5311xm8662,3535v-40,,-71,32,-71,71c8591,3646,8622,3677,8662,3677v39,,71,-31,71,-71c8733,3567,8701,3535,8662,3535xm8662,4550v-40,,-71,32,-71,71c8591,4660,8622,4692,8662,4692v39,,71,-32,71,-71c8733,4582,8701,4550,8662,4550xm8662,3789v-40,,-71,32,-71,71c8591,3899,8622,3931,8662,3931v39,,71,-32,71,-71c8733,3821,8701,3789,8662,3789xm8662,4296v-40,,-71,32,-71,71c8591,4406,8622,4438,8662,4438v39,,71,-32,71,-71c8733,4328,8701,4296,8662,4296xm8662,4042v-40,,-71,32,-71,71c8591,4153,8622,4184,8662,4184v39,,71,-31,71,-71c8733,4074,8701,4042,8662,4042xm18,761v-6,,-12,1,-18,2c,900,,900,,900v6,1,12,2,18,2c58,902,89,871,89,831,89,792,58,761,18,761xm18,507v-6,,-12,1,-18,3c,646,,646,,646v6,2,12,3,18,3c58,649,89,617,89,578,89,539,58,507,18,507xm18,c12,,6,1,,2,,139,,139,,139v6,2,12,3,18,3c58,142,89,110,89,71,89,31,58,,18,xm18,253v-6,,-12,1,-18,3c,393,,393,,393v6,1,12,2,18,2c58,395,89,364,89,324,89,285,58,253,18,253xm18,1014v-6,,-12,1,-18,3c,1154,,1154,,1154v6,1,12,2,18,2c58,1156,89,1125,89,1085v,-39,-31,-71,-71,-71xm273,253v-39,,-71,32,-71,71c202,364,234,395,273,395v39,,71,-31,71,-71c344,285,312,253,273,253xm273,507v-39,,-71,32,-71,71c202,617,234,649,273,649v39,,71,-32,71,-71c344,539,312,507,273,507xm273,c234,,202,31,202,71v,39,32,71,71,71c312,142,344,110,344,71,344,31,312,,273,xm273,1014v-39,,-71,32,-71,71c202,1124,234,1156,273,1156v39,,71,-32,71,-71c344,1046,312,1014,273,1014xm273,760v-39,,-71,32,-71,72c202,871,234,903,273,903v39,,71,-32,71,-71c344,792,312,760,273,760xm528,1014v-40,,-71,32,-71,71c457,1124,488,1156,528,1156v39,,71,-32,71,-71c599,1046,567,1014,528,1014xm528,507v-40,,-71,32,-71,71c457,617,488,649,528,649v39,,71,-32,71,-71c599,539,567,507,528,507xm528,c488,,457,31,457,71v,39,31,71,71,71c567,142,599,110,599,71,599,31,567,,528,xm528,253v-40,,-71,32,-71,71c457,364,488,395,528,395v39,,71,-31,71,-71c599,285,567,253,528,253xm528,761v-40,,-71,31,-71,71c457,871,488,903,528,903v39,,71,-32,71,-71c599,792,567,761,528,761xm782,1014v-39,,-71,32,-71,71c711,1124,743,1156,782,1156v40,,71,-32,71,-71c853,1046,822,1014,782,1014xm782,c743,,711,31,711,71v,39,32,71,71,71c822,142,853,110,853,71,853,31,822,,782,xm782,507v-39,,-71,32,-71,71c711,617,743,649,782,649v40,,71,-32,71,-71c853,539,822,507,782,507xm782,761v-39,,-71,31,-71,71c711,871,743,903,782,903v40,,71,-32,71,-71c853,792,822,761,782,761xm782,253v-39,,-71,32,-71,71c711,364,743,395,782,395v40,,71,-31,71,-71c853,285,822,253,782,253xm1037,c998,,966,31,966,71v,39,32,71,71,71c1076,142,1108,110,1108,71,1108,31,1076,,1037,xm1037,1014v-39,,-71,32,-71,71c966,1124,998,1156,1037,1156v39,,71,-32,71,-71c1108,1046,1076,1014,1037,1014xm1037,761v-39,,-71,31,-71,71c966,871,998,903,1037,903v39,,71,-32,71,-71c1108,792,1076,761,1037,761xm1037,507v-39,,-71,32,-71,71c966,617,998,649,1037,649v39,,71,-32,71,-71c1108,539,1076,507,1037,507xm1037,253v-39,,-71,32,-71,71c966,364,998,395,1037,395v39,,71,-31,71,-71c1108,285,1076,253,1037,253xm1291,1014v-39,,-70,32,-70,71c1221,1124,1252,1156,1291,1156v40,,71,-32,71,-71c1362,1046,1331,1014,1291,1014xm1291,761v-39,,-70,31,-70,71c1221,871,1252,903,1291,903v40,,71,-32,71,-71c1362,792,1331,761,1291,761xm1291,253v-39,,-70,32,-70,71c1221,363,1252,395,1291,395v40,,71,-32,71,-71c1362,285,1331,253,1291,253xm1291,507v-39,,-70,32,-70,71c1221,617,1252,649,1291,649v40,,71,-32,71,-71c1362,539,1331,507,1291,507xm1291,v-39,,-70,31,-70,71c1221,110,1252,142,1291,142v40,,71,-32,71,-71c1362,31,1331,,1291,xm1546,507v-39,,-71,32,-71,71c1475,617,1507,649,1546,649v39,,71,-32,71,-71c1617,539,1585,507,1546,507xm1546,253v-39,,-71,32,-71,71c1475,364,1507,395,1546,395v39,,71,-31,71,-71c1617,285,1585,253,1546,253xm1546,761v-39,,-71,31,-71,71c1475,871,1507,903,1546,903v39,,71,-32,71,-71c1617,792,1585,761,1546,761xm1546,v-39,,-71,31,-71,71c1475,110,1507,142,1546,142v39,,71,-32,71,-71c1617,31,1585,,1546,xm1546,1014v-39,,-71,32,-71,71c1475,1124,1507,1156,1546,1156v39,,71,-32,71,-71c1617,1046,1585,1014,1546,1014xm1801,507v-39,,-71,32,-71,71c1730,617,1762,649,1801,649v39,,71,-32,71,-71c1872,539,1840,507,1801,507xm1801,253v-39,,-71,32,-71,71c1730,364,1762,395,1801,395v39,,71,-31,71,-71c1872,285,1840,253,1801,253xm1801,761v-39,,-71,31,-71,71c1730,871,1762,903,1801,903v39,,71,-32,71,-71c1872,792,1840,761,1801,761xm1801,v-39,,-71,31,-71,71c1730,110,1762,142,1801,142v39,,71,-32,71,-71c1872,31,1840,,1801,xm1801,1014v-39,,-71,32,-71,71c1730,1124,1762,1156,1801,1156v39,,71,-32,71,-71c1872,1046,1840,1014,1801,1014xm2056,761v-40,,-71,31,-71,71c1985,871,2016,903,2056,903v39,,71,-32,71,-71c2127,792,2095,761,2056,761xm2056,507v-40,,-71,32,-71,71c1985,617,2016,649,2056,649v39,,71,-32,71,-71c2127,539,2095,507,2056,507xm2056,v-40,,-71,31,-71,71c1985,110,2016,142,2056,142v39,,71,-32,71,-71c2127,31,2095,,2056,xm2056,253v-40,,-71,32,-71,71c1985,364,2016,395,2056,395v39,,71,-31,71,-71c2127,285,2095,253,2056,253xm2056,1014v-40,,-71,32,-71,71c1985,1124,2016,1156,2056,1156v39,,71,-32,71,-71c2127,1046,2095,1014,2056,1014xm2310,507v-39,,-71,32,-71,71c2239,617,2271,649,2310,649v40,,71,-32,71,-71c2381,539,2350,507,2310,507xm2310,253v-39,,-71,32,-71,71c2239,364,2271,395,2310,395v40,,71,-31,71,-71c2381,285,2350,253,2310,253xm2310,v-39,,-71,31,-71,71c2239,110,2271,142,2310,142v40,,71,-32,71,-71c2381,31,2350,,2310,xm2310,761v-39,,-71,31,-71,71c2239,871,2271,903,2310,903v40,,71,-32,71,-71c2381,792,2350,761,2310,761xm2310,1014v-39,,-71,32,-71,71c2239,1125,2271,1156,2310,1156v40,,71,-31,71,-71c2381,1046,2350,1014,2310,1014xm2565,253v-39,,-71,32,-71,71c2494,364,2526,395,2565,395v39,,71,-31,71,-71c2636,285,2604,253,2565,253xm2565,507v-39,,-71,32,-71,71c2494,617,2526,649,2565,649v39,,71,-32,71,-71c2636,539,2604,507,2565,507xm2565,v-39,,-71,31,-71,71c2494,110,2526,142,2565,142v39,,71,-32,71,-71c2636,31,2604,,2565,xm2565,761v-39,,-71,31,-71,71c2494,871,2526,903,2565,903v39,,71,-32,71,-71c2636,792,2604,761,2565,761xm2565,1014v-39,,-71,32,-71,71c2494,1124,2526,1156,2565,1156v39,,71,-32,71,-71c2636,1046,2604,1014,2565,1014xm2820,1014v-40,,-71,32,-71,71c2749,1124,2780,1156,2820,1156v39,,71,-32,71,-71c2891,1046,2859,1014,2820,1014xm2820,253v-40,,-71,32,-71,71c2749,364,2780,395,2820,395v39,,71,-31,71,-71c2891,285,2859,253,2820,253xm2820,507v-40,,-71,32,-71,71c2749,617,2780,649,2820,649v39,,71,-32,71,-71c2891,539,2859,507,2820,507xm2820,v-40,,-71,31,-71,71c2749,110,2780,142,2820,142v39,,71,-32,71,-71c2891,31,2859,,2820,xm2820,761v-40,,-71,31,-71,71c2749,871,2780,902,2820,902v39,,71,-31,71,-70c2891,792,2859,761,2820,761xm3074,1014v-39,,-71,32,-71,71c3003,1124,3035,1156,3074,1156v39,,71,-32,71,-71c3145,1046,3113,1014,3074,1014xm3074,v-39,,-71,31,-71,71c3003,110,3035,142,3074,142v39,,71,-32,71,-71c3145,31,3113,,3074,xm3074,253v-39,,-71,32,-71,71c3003,364,3035,395,3074,395v39,,71,-31,71,-71c3145,285,3113,253,3074,253xm3074,761v-39,,-71,31,-71,71c3003,871,3035,903,3074,903v39,,71,-32,71,-71c3145,792,3113,761,3074,761xm3074,507v-39,,-71,32,-71,71c3003,617,3035,649,3074,649v39,,71,-32,71,-71c3145,539,3113,507,3074,507xm3314,253v-39,,-71,32,-71,71c3243,364,3275,395,3314,395v39,,71,-31,71,-71c3385,285,3353,253,3314,253xm3314,761v-39,,-71,31,-71,71c3243,871,3275,903,3314,903v39,,71,-32,71,-71c3385,792,3353,761,3314,761xm3314,1014v-39,,-71,32,-71,71c3243,1124,3275,1156,3314,1156v39,,71,-32,71,-71c3385,1046,3353,1014,3314,1014xm3314,507v-39,,-71,32,-71,71c3243,617,3275,649,3314,649v39,,71,-32,71,-71c3385,539,3353,507,3314,507xm3314,v-39,,-71,31,-71,71c3243,110,3275,142,3314,142v39,,71,-32,71,-71c3385,31,3353,,3314,xm3569,1014v-40,,-71,32,-71,71c3498,1124,3529,1156,3569,1156v39,,71,-32,71,-71c3640,1046,3608,1014,3569,1014xm3569,253v-40,,-71,32,-71,71c3498,364,3529,395,3569,395v39,,71,-31,71,-71c3640,285,3608,253,3569,253xm3569,507v-40,,-71,32,-71,71c3498,617,3529,649,3569,649v39,,71,-32,71,-71c3640,539,3608,507,3569,507xm3569,v-40,,-71,31,-71,71c3498,110,3529,142,3569,142v39,,71,-32,71,-71c3640,31,3608,,3569,xm3569,761v-40,,-71,31,-71,70c3498,871,3529,903,3569,903v39,,71,-32,71,-72c3640,792,3608,761,3569,761xm3823,253v-39,,-71,32,-71,71c3752,364,3784,395,3823,395v39,,71,-31,71,-71c3894,285,3862,253,3823,253xm3823,507v-39,,-71,32,-71,71c3752,617,3784,649,3823,649v39,,71,-32,71,-71c3894,539,3862,507,3823,507xm3823,v-39,,-71,31,-71,71c3752,110,3784,142,3823,142v39,,71,-32,71,-71c3894,31,3862,,3823,xm3823,1014v-39,,-71,32,-71,71c3752,1124,3784,1156,3823,1156v39,,71,-32,71,-71c3894,1046,3862,1014,3823,1014xm3823,761v-39,,-71,31,-71,71c3752,871,3784,903,3823,903v39,,71,-32,71,-71c3894,792,3862,761,3823,761xm4078,253v-39,,-71,32,-71,71c4007,364,4039,395,4078,395v39,,71,-31,71,-71c4149,285,4117,253,4078,253xm4078,1014v-39,,-71,32,-71,71c4007,1124,4039,1156,4078,1156v39,,71,-32,71,-71c4149,1046,4117,1014,4078,1014xm4078,761v-39,,-71,31,-71,71c4007,871,4039,903,4078,903v39,,71,-32,71,-71c4149,792,4117,761,4078,761xm4078,507v-39,,-71,32,-71,71c4007,617,4039,649,4078,649v39,,71,-32,71,-71c4149,539,4117,507,4078,507xm4078,v-39,,-71,31,-71,71c4007,110,4039,142,4078,142v39,,71,-32,71,-71c4149,31,4117,,4078,xm4333,1014v-40,,-71,32,-71,71c4262,1124,4293,1156,4333,1156v39,,71,-32,71,-71c4404,1046,4372,1014,4333,1014xm4333,507v-40,,-71,32,-71,71c4262,617,4293,649,4333,649v39,,71,-32,71,-71c4404,539,4372,507,4333,507xm4333,253v-40,,-71,32,-71,71c4262,364,4293,395,4333,395v39,,71,-31,71,-71c4404,285,4372,253,4333,253xm4333,760v-40,,-71,32,-71,72c4262,871,4293,903,4333,903v39,,71,-32,71,-71c4404,792,4372,760,4333,760xm4333,v-40,,-71,31,-71,71c4262,110,4293,142,4333,142v39,,71,-32,71,-71c4404,31,4372,,4333,xm4587,507v-39,,-71,32,-71,71c4516,617,4548,649,4587,649v40,,71,-32,71,-71c4658,539,4627,507,4587,507xm4587,1014v-39,,-71,32,-71,71c4516,1124,4548,1156,4587,1156v40,,71,-32,71,-71c4658,1046,4627,1014,4587,1014xm4587,761v-39,,-71,31,-71,71c4516,871,4548,903,4587,903v40,,71,-32,71,-71c4658,792,4627,761,4587,761xm4587,v-39,,-71,31,-71,71c4516,110,4548,142,4587,142v40,,71,-32,71,-71c4658,31,4627,,4587,xm4587,253v-39,,-71,32,-71,71c4516,364,4548,395,4587,395v40,,71,-31,71,-71c4658,285,4627,253,4587,253xm4842,1014v-39,,-71,32,-71,71c4771,1124,4803,1156,4842,1156v39,,71,-32,71,-71c4913,1046,4881,1014,4842,1014xm4842,253v-39,,-71,32,-71,71c4771,363,4803,395,4842,395v39,,71,-32,71,-71c4913,285,4881,253,4842,253xm4842,v-39,,-71,31,-71,71c4771,110,4803,142,4842,142v39,,71,-32,71,-71c4913,31,4881,,4842,xm4842,507v-39,,-71,32,-71,71c4771,617,4803,649,4842,649v39,,71,-32,71,-71c4913,539,4881,507,4842,507xm4842,761v-39,,-71,31,-71,71c4771,871,4803,903,4842,903v39,,71,-32,71,-71c4913,792,4881,761,4842,761xm5097,761v-39,,-71,31,-71,71c5026,871,5058,903,5097,903v39,,71,-32,71,-71c5168,792,5136,761,5097,761xm5097,253v-39,,-71,32,-71,71c5026,364,5058,395,5097,395v39,,71,-31,71,-71c5168,285,5136,253,5097,253xm5097,507v-39,,-71,32,-71,71c5026,617,5058,649,5097,649v39,,71,-32,71,-71c5168,539,5136,507,5097,507xm5097,v-39,,-71,31,-71,71c5026,110,5058,142,5097,142v39,,71,-32,71,-71c5168,31,5136,,5097,xm5097,1014v-39,,-71,32,-71,71c5026,1124,5058,1156,5097,1156v39,,71,-32,71,-71c5168,1046,5136,1014,5097,1014xm5351,1014v-39,,-71,32,-71,71c5280,1124,5312,1156,5351,1156v40,,71,-32,71,-71c5422,1046,5391,1014,5351,1014xm5351,760v-39,,-71,32,-71,72c5280,871,5312,903,5351,903v40,,71,-32,71,-71c5422,792,5391,760,5351,760xm5351,v-39,,-71,31,-71,71c5280,110,5312,142,5351,142v40,,71,-32,71,-71c5422,31,5391,,5351,xm5351,507v-39,,-71,32,-71,71c5280,617,5312,649,5351,649v40,,71,-32,71,-71c5422,539,5391,507,5351,507xm5351,253v-39,,-71,32,-71,71c5280,363,5312,395,5351,395v40,,71,-32,71,-71c5422,285,5391,253,5351,253xm5606,253v-39,,-71,32,-71,71c5535,364,5567,395,5606,395v39,,71,-31,71,-71c5677,285,5645,253,5606,253xm5606,1014v-39,,-71,32,-71,71c5535,1125,5567,1156,5606,1156v39,,71,-31,71,-71c5677,1046,5645,1014,5606,1014xm5606,761v-39,,-71,31,-71,70c5535,871,5567,902,5606,902v39,,71,-31,71,-71c5677,792,5645,761,5606,761xm5606,507v-39,,-71,32,-71,71c5535,617,5567,649,5606,649v39,,71,-32,71,-71c5677,539,5645,507,5606,507xm5606,v-39,,-71,31,-71,71c5535,110,5567,142,5606,142v39,,71,-32,71,-71c5677,31,5645,,5606,xm5860,1014v-39,,-70,32,-70,71c5790,1124,5821,1156,5860,1156v40,,72,-32,72,-71c5932,1046,5900,1014,5860,1014xm5860,v-39,,-70,31,-70,71c5790,110,5821,142,5860,142v40,,72,-32,72,-71c5932,31,5900,,5860,xm5860,507v-39,,-70,32,-70,71c5790,617,5821,649,5860,649v40,,72,-32,72,-71c5932,539,5900,507,5860,507xm5860,760v-39,,-70,32,-70,72c5790,871,5821,903,5860,903v40,,72,-32,72,-71c5932,792,5900,760,5860,760xm5860,253v-39,,-70,32,-70,71c5790,364,5821,395,5860,395v40,,72,-31,72,-71c5932,285,5900,253,5860,253xm6115,253v-39,,-71,32,-71,71c6044,364,6076,395,6115,395v39,,71,-31,71,-71c6186,285,6154,253,6115,253xm6115,761v-39,,-71,31,-71,71c6044,871,6076,903,6115,903v39,,71,-32,71,-71c6186,792,6154,761,6115,761xm6115,v-39,,-71,31,-71,71c6044,110,6076,142,6115,142v39,,71,-32,71,-71c6186,31,6154,,6115,xm6115,507v-39,,-71,32,-71,71c6044,617,6076,649,6115,649v39,,71,-32,71,-71c6186,539,6154,507,6115,507xm6115,1014v-39,,-71,32,-71,71c6044,1124,6076,1156,6115,1156v39,,71,-32,71,-71c6186,1046,6154,1014,6115,1014xm6370,253v-39,,-71,32,-71,71c6299,364,6331,395,6370,395v39,,71,-31,71,-71c6441,285,6409,253,6370,253xm6370,v-39,,-71,31,-71,71c6299,110,6331,142,6370,142v39,,71,-32,71,-71c6441,31,6409,,6370,xm6370,507v-39,,-71,32,-71,71c6299,617,6331,649,6370,649v39,,71,-32,71,-71c6441,539,6409,507,6370,507xm6370,761v-39,,-71,31,-71,71c6299,871,6331,903,6370,903v39,,71,-32,71,-71c6441,792,6409,761,6370,761xm6370,1014v-39,,-71,32,-71,71c6299,1124,6331,1156,6370,1156v39,,71,-32,71,-71c6441,1046,6409,1014,6370,1014xm6624,1014v-39,,-71,32,-71,71c6553,1124,6585,1156,6624,1156v40,,71,-32,71,-71c6695,1046,6664,1014,6624,1014xm6624,761v-39,,-71,31,-71,71c6553,871,6585,903,6624,903v40,,71,-32,71,-71c6695,792,6664,761,6624,761xm6624,253v-39,,-71,32,-71,71c6553,364,6585,395,6624,395v40,,71,-31,71,-71c6695,285,6664,253,6624,253xm6624,v-39,,-71,31,-71,71c6553,110,6585,142,6624,142v40,,71,-32,71,-71c6695,31,6664,,6624,xm6624,507v-39,,-71,32,-71,71c6553,617,6585,649,6624,649v40,,71,-32,71,-71c6695,539,6664,507,6624,507xm6879,761v-39,,-71,31,-71,71c6808,871,6840,903,6879,903v39,,71,-32,71,-71c6950,792,6918,761,6879,761xm6879,v-39,,-71,31,-71,71c6808,110,6840,142,6879,142v39,,71,-32,71,-71c6950,31,6918,,6879,xm6879,507v-39,,-71,32,-71,71c6808,617,6840,649,6879,649v39,,71,-32,71,-71c6950,539,6918,507,6879,507xm6879,1014v-39,,-71,32,-71,71c6808,1124,6840,1156,6879,1156v39,,71,-32,71,-71c6950,1046,6918,1014,6879,1014xm6879,253v-39,,-71,32,-71,71c6808,363,6840,395,6879,395v39,,71,-32,71,-71c6950,285,6918,253,6879,253xm7134,507v-40,,-71,32,-71,71c7063,617,7094,649,7134,649v39,,71,-32,71,-71c7205,539,7173,507,7134,507xm7134,761v-40,,-71,31,-71,71c7063,871,7094,903,7134,903v39,,71,-32,71,-71c7205,792,7173,761,7134,761xm7134,253v-40,,-71,32,-71,71c7063,364,7094,395,7134,395v39,,71,-31,71,-71c7205,285,7173,253,7134,253xm7134,1014v-40,,-71,32,-71,71c7063,1124,7094,1156,7134,1156v39,,71,-32,71,-71c7205,1046,7173,1014,7134,1014xm7134,v-40,,-71,31,-71,71c7063,110,7094,142,7134,142v39,,71,-32,71,-71c7205,31,7173,,7134,xm7388,761v-39,,-71,31,-71,71c7317,871,7349,903,7388,903v40,,72,-32,72,-71c7460,792,7428,761,7388,761xm7388,v-39,,-71,31,-71,71c7317,110,7349,142,7388,142v40,,72,-32,72,-71c7460,31,7428,,7388,xm7388,1014v-39,,-71,32,-71,71c7317,1124,7349,1156,7388,1156v40,,72,-32,72,-71c7460,1046,7428,1014,7388,1014xm7388,507v-39,,-71,32,-71,71c7317,617,7349,649,7388,649v40,,72,-32,72,-71c7460,539,7428,507,7388,507xm7388,253v-39,,-71,32,-71,71c7317,364,7349,395,7388,395v40,,72,-31,72,-71c7460,285,7428,253,7388,253xm7643,507v-39,,-71,32,-71,71c7572,617,7604,649,7643,649v39,,71,-32,71,-71c7714,539,7682,507,7643,507xm7643,1014v-39,,-71,32,-71,71c7572,1124,7604,1156,7643,1156v39,,71,-32,71,-71c7714,1046,7682,1014,7643,1014xm7643,253v-39,,-71,32,-71,71c7572,364,7604,395,7643,395v39,,71,-31,71,-71c7714,285,7682,253,7643,253xm7643,v-39,,-71,31,-71,71c7572,110,7604,142,7643,142v39,,71,-32,71,-71c7714,31,7682,,7643,xm7643,761v-39,,-71,31,-71,71c7572,871,7604,903,7643,903v39,,71,-32,71,-71c7714,792,7682,761,7643,761xm7898,507v-39,,-71,32,-71,71c7827,617,7859,649,7898,649v39,,71,-32,71,-71c7969,539,7937,507,7898,507xm7898,761v-39,,-71,31,-71,71c7827,871,7859,903,7898,903v39,,71,-32,71,-71c7969,792,7937,761,7898,761xm7898,1014v-39,,-71,32,-71,71c7827,1125,7859,1156,7898,1156v39,,71,-31,71,-71c7969,1046,7937,1014,7898,1014xm7898,v-39,,-71,31,-71,71c7827,110,7859,142,7898,142v39,,71,-32,71,-71c7969,31,7937,,7898,xm7898,253v-39,,-71,32,-71,71c7827,364,7859,395,7898,395v39,,71,-31,71,-71c7969,285,7937,253,7898,253xm8152,253v-39,,-71,32,-71,71c8081,364,8113,395,8152,395v40,,71,-31,71,-71c8223,285,8192,253,8152,253xm8152,v-39,,-71,31,-71,71c8081,110,8113,142,8152,142v40,,71,-32,71,-71c8223,31,8192,,8152,xm8152,507v-39,,-71,32,-71,71c8081,617,8113,649,8152,649v40,,71,-32,71,-71c8223,539,8192,507,8152,507xm8152,1014v-39,,-71,32,-71,71c8081,1124,8113,1156,8152,1156v40,,71,-32,71,-71c8223,1046,8192,1014,8152,1014xm8152,761v-39,,-71,31,-71,71c8081,871,8113,903,8152,903v40,,71,-32,71,-71c8223,792,8192,761,8152,761xm8407,507v-39,,-71,32,-71,71c8336,617,8368,649,8407,649v39,,71,-32,71,-71c8478,539,8446,507,8407,507xm8407,761v-39,,-71,31,-71,71c8336,871,8368,902,8407,902v39,,71,-31,71,-70c8478,792,8446,761,8407,761xm8407,1014v-39,,-71,32,-71,71c8336,1124,8368,1156,8407,1156v39,,71,-32,71,-71c8478,1046,8446,1014,8407,1014xm8407,v-39,,-71,31,-71,71c8336,110,8368,142,8407,142v39,,71,-32,71,-71c8478,31,8446,,8407,xm8407,253v-39,,-71,32,-71,71c8336,364,8368,395,8407,395v39,,71,-31,71,-71c8478,285,8446,253,8407,253xm8662,v-40,,-71,31,-71,71c8591,110,8622,142,8662,142v39,,71,-32,71,-71c8733,31,8701,,8662,xm8662,507v-40,,-71,32,-71,71c8591,617,8622,649,8662,649v39,,71,-32,71,-71c8733,539,8701,507,8662,507xm8662,253v-40,,-71,32,-71,71c8591,364,8622,395,8662,395v39,,71,-31,71,-71c8733,285,8701,253,8662,253xm8662,1014v-40,,-71,32,-71,71c8591,1124,8622,1156,8662,1156v39,,71,-32,71,-71c8733,1046,8701,1014,8662,1014xm8662,761v-40,,-71,31,-71,71c8591,871,8622,903,8662,903v39,,71,-32,71,-71c8733,792,8701,761,8662,761xm8929,5545v-39,,-71,31,-71,71c8858,5655,8890,5687,8929,5687v39,,71,-32,71,-71c9000,5576,8968,5545,8929,5545xm8929,7320v-23,,-43,11,-56,28c8985,7348,8985,7348,8985,7348v-13,-17,-33,-28,-56,-28xm8929,6559v-39,,-71,32,-71,71c8858,6669,8890,6701,8929,6701v39,,71,-32,71,-71c9000,6591,8968,6559,8929,6559xm8929,6305v-39,,-71,32,-71,71c8858,6416,8890,6447,8929,6447v39,,71,-31,71,-71c9000,6337,8968,6305,8929,6305xm8929,6813v-39,,-71,31,-71,71c8858,6923,8890,6955,8929,6955v39,,71,-32,71,-71c9000,6844,8968,6813,8929,6813xm8929,6052v-39,,-71,31,-71,71c8858,6162,8890,6194,8929,6194v39,,71,-32,71,-71c9000,6083,8968,6052,8929,6052xm8929,7066v-39,,-71,32,-71,71c8858,7177,8890,7208,8929,7208v39,,71,-31,71,-71c9000,7098,8968,7066,8929,7066xm8929,5798v-39,,-71,32,-71,71c8858,5908,8890,5940,8929,5940v39,,71,-32,71,-71c9000,5830,8968,5798,8929,5798xm9183,6813v-39,,-71,31,-71,71c9112,6923,9144,6955,9183,6955v40,,71,-32,71,-71c9254,6844,9223,6813,9183,6813xm9183,6559v-39,,-71,32,-71,71c9112,6669,9144,6701,9183,6701v40,,71,-32,71,-71c9254,6591,9223,6559,9183,6559xm9183,7066v-39,,-71,32,-71,71c9112,7177,9144,7208,9183,7208v40,,71,-31,71,-71c9254,7098,9223,7066,9183,7066xm9183,6052v-39,,-71,32,-71,71c9112,6162,9144,6194,9183,6194v40,,71,-32,71,-71c9254,6084,9223,6052,9183,6052xm9183,5545v-39,,-71,31,-71,71c9112,5655,9144,5687,9183,5687v40,,71,-32,71,-71c9254,5576,9223,5545,9183,5545xm9183,5798v-39,,-71,32,-71,71c9112,5908,9144,5940,9183,5940v40,,71,-32,71,-71c9254,5830,9223,5798,9183,5798xm9183,6305v-39,,-71,32,-71,71c9112,6416,9144,6447,9183,6447v40,,71,-31,71,-71c9254,6337,9223,6305,9183,6305xm9183,7320v-22,,-43,11,-56,28c9239,7348,9239,7348,9239,7348v-12,-17,-33,-28,-56,-28xm9438,7320v-23,,-43,11,-56,28c9494,7348,9494,7348,9494,7348v-13,-17,-33,-28,-56,-28xm9438,5545v-39,,-71,31,-71,71c9367,5655,9399,5687,9438,5687v39,,71,-32,71,-71c9509,5576,9477,5545,9438,5545xm9438,6559v-39,,-71,32,-71,71c9367,6669,9399,6701,9438,6701v39,,71,-32,71,-71c9509,6591,9477,6559,9438,6559xm9438,6305v-39,,-71,32,-71,71c9367,6416,9399,6447,9438,6447v39,,71,-31,71,-71c9509,6337,9477,6305,9438,6305xm9438,5798v-39,,-71,32,-71,71c9367,5908,9399,5940,9438,5940v39,,71,-32,71,-71c9509,5830,9477,5798,9438,5798xm9438,6052v-39,,-71,32,-71,71c9367,6162,9399,6194,9438,6194v39,,71,-32,71,-71c9509,6084,9477,6052,9438,6052xm9438,7066v-39,,-71,32,-71,71c9367,7177,9399,7208,9438,7208v39,,71,-31,71,-71c9509,7098,9477,7066,9438,7066xm9438,6813v-39,,-71,31,-71,71c9367,6923,9399,6955,9438,6955v39,,71,-32,71,-71c9509,6844,9477,6813,9438,6813xm9693,5545v-40,,-71,31,-71,71c9622,5655,9653,5687,9693,5687v39,,71,-32,71,-71c9764,5576,9732,5545,9693,5545xm9693,5798v-40,,-71,32,-71,71c9622,5908,9653,5940,9693,5940v39,,71,-32,71,-71c9764,5830,9732,5798,9693,5798xm9693,7320v-23,,-43,11,-56,28c9749,7348,9749,7348,9749,7348v-13,-17,-33,-28,-56,-28xm9693,6813v-40,,-71,31,-71,71c9622,6923,9653,6955,9693,6955v39,,71,-32,71,-71c9764,6844,9732,6813,9693,6813xm9693,7066v-40,,-71,32,-71,71c9622,7177,9653,7208,9693,7208v39,,71,-31,71,-71c9764,7098,9732,7066,9693,7066xm9693,6052v-40,,-71,31,-71,71c9622,6162,9653,6194,9693,6194v39,,71,-32,71,-71c9764,6083,9732,6052,9693,6052xm9693,6559v-40,,-71,32,-71,71c9622,6669,9653,6701,9693,6701v39,,71,-32,71,-71c9764,6591,9732,6559,9693,6559xm9693,6305v-40,,-71,32,-71,71c9622,6416,9653,6447,9693,6447v39,,71,-31,71,-71c9764,6337,9732,6305,9693,6305xm8929,3789v-39,,-71,32,-71,71c8858,3899,8890,3931,8929,3931v39,,71,-32,71,-71c9000,3821,8968,3789,8929,3789xm8929,4042v-39,,-71,32,-71,71c8858,4153,8890,4184,8929,4184v39,,71,-31,71,-71c9000,4074,8968,4042,8929,4042xm8929,3535v-39,,-71,32,-71,71c8858,3645,8890,3677,8929,3677v39,,71,-32,71,-71c9000,3567,8968,3535,8929,3535xm8929,4803v-39,,-71,32,-71,71c8858,4914,8890,4945,8929,4945v39,,71,-31,71,-71c9000,4835,8968,4803,8929,4803xm8929,3282v-39,,-71,32,-71,71c8858,3392,8890,3424,8929,3424v39,,71,-32,71,-71c9000,3314,8968,3282,8929,3282xm8929,4550v-39,,-71,32,-71,71c8858,4660,8890,4692,8929,4692v39,,71,-32,71,-71c9000,4582,8968,4550,8929,4550xm8929,4296v-39,,-71,32,-71,71c8858,4406,8890,4438,8929,4438v39,,71,-32,71,-71c9000,4328,8968,4296,8929,4296xm8929,2014v-39,,-71,32,-71,71c8858,2124,8890,2156,8929,2156v39,,71,-32,71,-71c9000,2046,8968,2014,8929,2014xm8929,5057v-39,,-71,32,-71,71c8858,5167,8890,5199,8929,5199v39,,71,-32,71,-71c9000,5089,8968,5057,8929,5057xm8929,1507v-39,,-71,31,-71,71c8858,1617,8890,1649,8929,1649v39,,71,-32,71,-71c9000,1538,8968,1507,8929,1507xm8929,1253v-39,,-71,32,-71,71c8858,1363,8890,1395,8929,1395v39,,71,-32,71,-71c9000,1285,8968,1253,8929,1253xm8929,3028v-39,,-71,32,-71,71c8858,3138,8890,3170,8929,3170v39,,71,-32,71,-71c9000,3060,8968,3028,8929,3028xm8929,2267v-39,,-71,32,-71,71c8858,2378,8890,2409,8929,2409v39,,71,-31,71,-71c9000,2299,8968,2267,8929,2267xm8929,2775v-39,,-71,31,-71,71c8858,2885,8890,2917,8929,2917v39,,71,-32,71,-71c9000,2806,8968,2775,8929,2775xm8929,2521v-39,,-71,32,-71,71c8858,2631,8890,2663,8929,2663v39,,71,-32,71,-71c9000,2553,8968,2521,8929,2521xm8929,1760v-39,,-71,32,-71,71c8858,1871,8890,1902,8929,1902v39,,71,-31,71,-71c9000,1792,8968,1760,8929,1760xm8929,5311v-39,,-71,31,-71,71c8858,5421,8890,5453,8929,5453v39,,71,-32,71,-71c9000,5342,8968,5311,8929,5311xm9183,2775v-39,,-71,31,-71,71c9112,2885,9144,2917,9183,2917v40,,71,-32,71,-71c9254,2806,9223,2775,9183,2775xm9183,1760v-39,,-71,32,-71,71c9112,1871,9144,1902,9183,1902v40,,71,-31,71,-71c9254,1792,9223,1760,9183,1760xm9183,2267v-39,,-71,32,-71,71c9112,2378,9144,2409,9183,2409v40,,71,-31,71,-71c9254,2299,9223,2267,9183,2267xm9183,2521v-39,,-71,32,-71,71c9112,2631,9144,2663,9183,2663v40,,71,-32,71,-71c9254,2553,9223,2521,9183,2521xm9183,2014v-39,,-71,32,-71,71c9112,2124,9144,2156,9183,2156v40,,71,-32,71,-71c9254,2046,9223,2014,9183,2014xm9183,1253v-39,,-71,32,-71,71c9112,1363,9144,1395,9183,1395v40,,71,-32,71,-71c9254,1285,9223,1253,9183,1253xm9183,1507v-39,,-71,31,-71,71c9112,1617,9144,1649,9183,1649v40,,71,-32,71,-71c9254,1538,9223,1507,9183,1507xm9183,5057v-39,,-71,32,-71,71c9112,5167,9144,5199,9183,5199v40,,71,-32,71,-71c9254,5089,9223,5057,9183,5057xm9183,5311v-39,,-71,31,-71,71c9112,5421,9144,5453,9183,5453v40,,71,-32,71,-71c9254,5342,9223,5311,9183,5311xm9183,4042v-39,,-71,32,-71,71c9112,4153,9144,4184,9183,4184v40,,71,-31,71,-71c9254,4074,9223,4042,9183,4042xm9183,4296v-39,,-71,32,-71,71c9112,4406,9144,4438,9183,4438v40,,71,-32,71,-71c9254,4328,9223,4296,9183,4296xm9183,4550v-39,,-71,32,-71,71c9112,4660,9144,4692,9183,4692v40,,71,-32,71,-71c9254,4582,9223,4550,9183,4550xm9183,4803v-39,,-71,32,-71,71c9112,4914,9144,4945,9183,4945v40,,71,-31,71,-71c9254,4835,9223,4803,9183,4803xm9183,3282v-39,,-71,32,-71,71c9112,3392,9144,3424,9183,3424v40,,71,-32,71,-71c9254,3314,9223,3282,9183,3282xm9183,3789v-39,,-71,32,-71,71c9112,3899,9144,3931,9183,3931v40,,71,-32,71,-71c9254,3821,9223,3789,9183,3789xm9183,3028v-39,,-71,32,-71,71c9112,3138,9144,3170,9183,3170v40,,71,-32,71,-71c9254,3060,9223,3028,9183,3028xm9183,3535v-39,,-71,32,-71,71c9112,3645,9144,3677,9183,3677v40,,71,-32,71,-71c9254,3567,9223,3535,9183,3535xm9438,1507v-39,,-71,31,-71,71c9367,1617,9399,1649,9438,1649v39,,71,-32,71,-71c9509,1538,9477,1507,9438,1507xm9438,2521v-39,,-71,32,-71,71c9367,2631,9399,2663,9438,2663v39,,71,-32,71,-71c9509,2553,9477,2521,9438,2521xm9438,2267v-39,,-71,32,-71,72c9367,2378,9399,2409,9438,2409v39,,71,-31,71,-70c9509,2299,9477,2267,9438,2267xm9438,3028v-39,,-71,32,-71,71c9367,3138,9399,3170,9438,3170v39,,71,-32,71,-71c9509,3060,9477,3028,9438,3028xm9438,2775v-39,,-71,31,-71,71c9367,2885,9399,2917,9438,2917v39,,71,-32,71,-71c9509,2806,9477,2775,9438,2775xm9438,1253v-39,,-71,32,-71,71c9367,1363,9399,1395,9438,1395v39,,71,-32,71,-71c9509,1285,9477,1253,9438,1253xm9438,2014v-39,,-71,32,-71,71c9367,2124,9399,2156,9438,2156v39,,71,-32,71,-71c9509,2046,9477,2014,9438,2014xm9438,5057v-39,,-71,32,-71,71c9367,5167,9399,5199,9438,5199v39,,71,-32,71,-71c9509,5089,9477,5057,9438,5057xm9438,5311v-39,,-71,31,-71,71c9367,5421,9399,5453,9438,5453v39,,71,-32,71,-71c9509,5342,9477,5311,9438,5311xm9438,4550v-39,,-71,32,-71,71c9367,4660,9399,4692,9438,4692v39,,71,-32,71,-71c9509,4582,9477,4550,9438,4550xm9438,4296v-39,,-71,32,-71,71c9367,4406,9399,4438,9438,4438v39,,71,-32,71,-71c9509,4328,9477,4296,9438,4296xm9438,3282v-39,,-71,32,-71,71c9367,3392,9399,3424,9438,3424v39,,71,-32,71,-71c9509,3314,9477,3282,9438,3282xm9438,4803v-39,,-71,32,-71,71c9367,4914,9399,4945,9438,4945v39,,71,-31,71,-71c9509,4835,9477,4803,9438,4803xm9438,3535v-39,,-71,32,-71,71c9367,3646,9399,3677,9438,3677v39,,71,-31,71,-71c9509,3567,9477,3535,9438,3535xm9438,3789v-39,,-71,32,-71,71c9367,3899,9399,3931,9438,3931v39,,71,-32,71,-71c9509,3821,9477,3789,9438,3789xm9438,4042v-39,,-71,32,-71,71c9367,4153,9399,4184,9438,4184v39,,71,-31,71,-71c9509,4074,9477,4042,9438,4042xm9438,1760v-39,,-71,32,-71,71c9367,1871,9399,1902,9438,1902v39,,71,-31,71,-71c9509,1792,9477,1760,9438,1760xm9693,4042v-40,,-71,32,-71,71c9622,4153,9653,4184,9693,4184v39,,71,-31,71,-71c9764,4074,9732,4042,9693,4042xm9693,4550v-40,,-71,32,-71,71c9622,4660,9653,4692,9693,4692v39,,71,-32,71,-71c9764,4582,9732,4550,9693,4550xm9693,4296v-40,,-71,32,-71,71c9622,4406,9653,4438,9693,4438v39,,71,-32,71,-71c9764,4328,9732,4296,9693,4296xm9693,1253v-40,,-71,32,-71,71c9622,1363,9653,1395,9693,1395v39,,71,-32,71,-71c9764,1285,9732,1253,9693,1253xm9693,4803v-40,,-71,32,-71,71c9622,4914,9653,4945,9693,4945v39,,71,-31,71,-71c9764,4835,9732,4803,9693,4803xm9693,5311v-40,,-71,31,-71,71c9622,5421,9653,5453,9693,5453v39,,71,-32,71,-71c9764,5342,9732,5311,9693,5311xm9693,5057v-40,,-71,32,-71,71c9622,5167,9653,5199,9693,5199v39,,71,-32,71,-71c9764,5089,9732,5057,9693,5057xm9693,3535v-40,,-71,32,-71,71c9622,3646,9653,3677,9693,3677v39,,71,-31,71,-71c9764,3567,9732,3535,9693,3535xm9693,3789v-40,,-71,32,-71,71c9622,3899,9653,3931,9693,3931v39,,71,-32,71,-71c9764,3821,9732,3789,9693,3789xm9693,3282v-40,,-71,32,-71,71c9622,3392,9653,3424,9693,3424v39,,71,-32,71,-71c9764,3314,9732,3282,9693,3282xm9693,1760v-40,,-71,32,-71,71c9622,1871,9653,1902,9693,1902v39,,71,-31,71,-71c9764,1792,9732,1760,9693,1760xm9693,2014v-40,,-71,32,-71,71c9622,2124,9653,2156,9693,2156v39,,71,-32,71,-71c9764,2046,9732,2014,9693,2014xm9693,1507v-40,,-71,31,-71,71c9622,1617,9653,1649,9693,1649v39,,71,-32,71,-71c9764,1538,9732,1507,9693,1507xm9693,2267v-40,,-71,32,-71,71c9622,2378,9653,2409,9693,2409v39,,71,-31,71,-71c9764,2299,9732,2267,9693,2267xm9693,2775v-40,,-71,31,-71,71c9622,2885,9653,2917,9693,2917v39,,71,-32,71,-71c9764,2806,9732,2775,9693,2775xm9693,3028v-40,,-71,32,-71,71c9622,3138,9653,3170,9693,3170v39,,71,-32,71,-71c9764,3060,9732,3028,9693,3028xm9693,2521v-40,,-71,32,-71,71c9622,2631,9653,2663,9693,2663v39,,71,-32,71,-71c9764,2553,9732,2521,9693,2521xm9933,7320v-23,,-43,11,-56,28c9989,7348,9989,7348,9989,7348v-13,-17,-33,-28,-56,-28xm9933,6559v-39,,-71,32,-71,71c9862,6669,9894,6701,9933,6701v39,,71,-32,71,-71c10004,6591,9972,6559,9933,6559xm9933,6052v-39,,-71,31,-71,71c9862,6162,9894,6194,9933,6194v39,,71,-32,71,-71c10004,6083,9972,6052,9933,6052xm9933,5798v-39,,-71,32,-71,71c9862,5908,9894,5940,9933,5940v39,,71,-32,71,-71c10004,5830,9972,5798,9933,5798xm9933,6305v-39,,-71,32,-71,71c9862,6416,9894,6447,9933,6447v39,,71,-31,71,-71c10004,6337,9972,6305,9933,6305xm9933,5545v-39,,-71,31,-71,71c9862,5655,9894,5687,9933,5687v39,,71,-32,71,-71c10004,5576,9972,5545,9933,5545xm9933,6813v-39,,-71,31,-71,71c9862,6923,9894,6955,9933,6955v39,,71,-32,71,-71c10004,6844,9972,6813,9933,6813xm9933,7066v-39,,-71,32,-71,71c9862,7177,9894,7208,9933,7208v39,,71,-31,71,-71c10004,7098,9972,7066,9933,7066xm10188,5545v-40,,-71,31,-71,71c10117,5655,10148,5687,10188,5687v39,,71,-32,71,-71c10259,5576,10227,5545,10188,5545xm10188,5798v-40,,-71,32,-71,71c10117,5908,10148,5940,10188,5940v39,,71,-32,71,-71c10259,5830,10227,5798,10188,5798xm10188,7320v-23,,-44,11,-57,28c10244,7348,10244,7348,10244,7348v-14,-17,-34,-28,-56,-28xm10188,6052v-40,,-71,31,-71,71c10117,6162,10148,6194,10188,6194v39,,71,-32,71,-71c10259,6083,10227,6052,10188,6052xm10188,6813v-40,,-71,31,-71,71c10117,6923,10148,6955,10188,6955v39,,71,-32,71,-71c10259,6844,10227,6813,10188,6813xm10188,6559v-40,,-71,32,-71,71c10117,6669,10148,6701,10188,6701v39,,71,-32,71,-71c10259,6591,10227,6559,10188,6559xm10188,6305v-40,,-71,32,-71,71c10117,6416,10148,6447,10188,6447v39,,71,-31,71,-71c10259,6337,10227,6305,10188,6305xm10188,7066v-40,,-71,32,-71,71c10117,7177,10148,7208,10188,7208v39,,71,-31,71,-71c10259,7098,10227,7066,10188,7066xm10442,6305v-39,,-71,32,-71,71c10371,6416,10403,6447,10442,6447v39,,71,-31,71,-71c10513,6337,10481,6305,10442,6305xm10442,6559v-39,,-71,32,-71,71c10371,6669,10403,6701,10442,6701v39,,71,-32,71,-71c10513,6591,10481,6559,10442,6559xm10442,6052v-39,,-71,31,-71,71c10371,6162,10403,6194,10442,6194v39,,71,-32,71,-71c10513,6083,10481,6052,10442,6052xm10442,7320v-23,,-43,11,-56,28c10498,7348,10498,7348,10498,7348v-13,-17,-33,-28,-56,-28xm10442,6813v-39,,-71,31,-71,71c10371,6923,10403,6955,10442,6955v39,,71,-32,71,-71c10513,6844,10481,6813,10442,6813xm10442,5545v-39,,-71,31,-71,71c10371,5655,10403,5687,10442,5687v39,,71,-32,71,-71c10513,5576,10481,5545,10442,5545xm10442,7066v-39,,-71,32,-71,71c10371,7176,10403,7208,10442,7208v39,,71,-32,71,-71c10513,7098,10481,7066,10442,7066xm10442,5798v-39,,-71,32,-71,71c10371,5908,10403,5940,10442,5940v39,,71,-32,71,-71c10513,5830,10481,5798,10442,5798xm10697,5798v-39,,-71,32,-71,71c10626,5908,10658,5940,10697,5940v39,,71,-32,71,-71c10768,5830,10736,5798,10697,5798xm10697,6305v-39,,-71,32,-71,71c10626,6416,10658,6447,10697,6447v39,,71,-31,71,-71c10768,6337,10736,6305,10697,6305xm10697,5545v-39,,-71,31,-71,71c10626,5655,10658,5687,10697,5687v39,,71,-32,71,-71c10768,5576,10736,5545,10697,5545xm10697,6559v-39,,-71,32,-71,71c10626,6669,10658,6701,10697,6701v39,,71,-32,71,-71c10768,6591,10736,6559,10697,6559xm10697,6052v-39,,-71,32,-71,71c10626,6162,10658,6194,10697,6194v39,,71,-32,71,-71c10768,6084,10736,6052,10697,6052xm10697,7320v-23,,-43,11,-56,28c10753,7348,10753,7348,10753,7348v-13,-17,-33,-28,-56,-28xm10697,6813v-39,,-71,31,-71,71c10626,6923,10658,6955,10697,6955v39,,71,-32,71,-71c10768,6844,10736,6813,10697,6813xm10697,7066v-39,,-71,32,-71,71c10626,7177,10658,7208,10697,7208v39,,71,-31,71,-71c10768,7098,10736,7066,10697,7066xm10951,7320v-23,,-43,11,-56,28c11007,7348,11007,7348,11007,7348v-13,-17,-33,-28,-56,-28xm10951,5798v-39,,-71,32,-71,71c10880,5908,10912,5940,10951,5940v40,,71,-32,71,-71c11022,5830,10991,5798,10951,5798xm10951,6052v-39,,-71,32,-71,71c10880,6162,10912,6194,10951,6194v40,,71,-32,71,-71c11022,6084,10991,6052,10951,6052xm10951,5545v-39,,-71,31,-71,71c10880,5655,10912,5687,10951,5687v40,,71,-32,71,-71c11022,5576,10991,5545,10951,5545xm10951,7066v-39,,-71,32,-71,71c10880,7177,10912,7208,10951,7208v40,,71,-31,71,-71c11022,7098,10991,7066,10951,7066xm10951,6813v-39,,-71,31,-71,71c10880,6923,10912,6955,10951,6955v40,,71,-32,71,-71c11022,6844,10991,6813,10951,6813xm10951,6305v-39,,-71,32,-71,71c10880,6416,10912,6447,10951,6447v40,,71,-31,71,-71c11022,6337,10991,6305,10951,6305xm10951,6559v-39,,-71,32,-71,71c10880,6669,10912,6701,10951,6701v40,,71,-32,71,-71c11022,6591,10991,6559,10951,6559xm11206,6559v-39,,-71,32,-71,71c11135,6669,11167,6701,11206,6701v39,,71,-32,71,-71c11277,6591,11245,6559,11206,6559xm11206,6052v-39,,-71,31,-71,71c11135,6162,11167,6194,11206,6194v39,,71,-32,71,-71c11277,6083,11245,6052,11206,6052xm11206,6305v-39,,-71,32,-71,71c11135,6416,11167,6447,11206,6447v39,,71,-31,71,-71c11277,6337,11245,6305,11206,6305xm11206,7066v-39,,-71,32,-71,71c11135,7177,11167,7208,11206,7208v39,,71,-31,71,-71c11277,7098,11245,7066,11206,7066xm11206,5798v-39,,-71,32,-71,71c11135,5908,11167,5940,11206,5940v39,,71,-32,71,-71c11277,5830,11245,5798,11206,5798xm11206,6813v-39,,-71,31,-71,71c11135,6923,11167,6955,11206,6955v39,,71,-32,71,-71c11277,6844,11245,6813,11206,6813xm11206,7320v-23,,-43,11,-56,28c11262,7348,11262,7348,11262,7348v-13,-17,-33,-28,-56,-28xm11206,5545v-39,,-71,31,-71,71c11135,5655,11167,5687,11206,5687v39,,71,-32,71,-71c11277,5576,11245,5545,11206,5545xm9933,2521v-39,,-71,32,-71,71c9862,2631,9894,2663,9933,2663v39,,71,-32,71,-71c10004,2553,9972,2521,9933,2521xm9933,1760v-39,,-71,32,-71,71c9862,1871,9894,1902,9933,1902v39,,71,-31,71,-71c10004,1792,9972,1760,9933,1760xm9933,2014v-39,,-71,32,-71,71c9862,2124,9894,2156,9933,2156v39,,71,-32,71,-71c10004,2046,9972,2014,9933,2014xm9933,1507v-39,,-71,31,-71,71c9862,1617,9894,1648,9933,1648v39,,71,-31,71,-70c10004,1538,9972,1507,9933,1507xm9933,1253v-39,,-71,32,-71,71c9862,1363,9894,1395,9933,1395v39,,71,-32,71,-71c10004,1285,9972,1253,9933,1253xm9933,2267v-39,,-71,32,-71,71c9862,2378,9894,2409,9933,2409v39,,71,-31,71,-71c10004,2299,9972,2267,9933,2267xm9933,4296v-39,,-71,32,-71,71c9862,4406,9894,4438,9933,4438v39,,71,-32,71,-71c10004,4328,9972,4296,9933,4296xm9933,4803v-39,,-71,32,-71,71c9862,4914,9894,4945,9933,4945v39,,71,-31,71,-71c10004,4835,9972,4803,9933,4803xm9933,4550v-39,,-71,32,-71,71c9862,4660,9894,4692,9933,4692v39,,71,-32,71,-71c10004,4582,9972,4550,9933,4550xm9933,5057v-39,,-71,32,-71,71c9862,5167,9894,5199,9933,5199v39,,71,-32,71,-71c10004,5089,9972,5057,9933,5057xm9933,2775v-39,,-71,31,-71,71c9862,2885,9894,2917,9933,2917v39,,71,-32,71,-71c10004,2806,9972,2775,9933,2775xm9933,5311v-39,,-71,31,-71,71c9862,5421,9894,5453,9933,5453v39,,71,-32,71,-71c10004,5342,9972,5311,9933,5311xm9933,4042v-39,,-71,32,-71,71c9862,4153,9894,4184,9933,4184v39,,71,-31,71,-71c10004,4074,9972,4042,9933,4042xm9933,3282v-39,,-71,32,-71,71c9862,3392,9894,3424,9933,3424v39,,71,-32,71,-71c10004,3314,9972,3282,9933,3282xm9933,3535v-39,,-71,32,-71,71c9862,3645,9894,3677,9933,3677v39,,71,-32,71,-71c10004,3567,9972,3535,9933,3535xm9933,3789v-39,,-71,32,-71,71c9862,3899,9894,3931,9933,3931v39,,71,-32,71,-71c10004,3821,9972,3789,9933,3789xm9933,3028v-39,,-71,32,-71,71c9862,3138,9894,3170,9933,3170v39,,71,-32,71,-71c10004,3060,9972,3028,9933,3028xm10188,3535v-40,,-71,32,-71,71c10117,3645,10148,3677,10188,3677v39,,71,-32,71,-71c10259,3567,10227,3535,10188,3535xm10188,1507v-40,,-71,31,-71,71c10117,1617,10148,1649,10188,1649v39,,71,-32,71,-71c10259,1538,10227,1507,10188,1507xm10188,3028v-40,,-71,32,-71,71c10117,3138,10148,3170,10188,3170v39,,71,-32,71,-71c10259,3060,10227,3028,10188,3028xm10188,3282v-40,,-71,32,-71,71c10117,3392,10148,3424,10188,3424v39,,71,-32,71,-71c10259,3314,10227,3282,10188,3282xm10188,4042v-40,,-71,32,-71,71c10117,4153,10148,4184,10188,4184v39,,71,-31,71,-71c10259,4074,10227,4042,10188,4042xm10188,3789v-40,,-71,32,-71,71c10117,3899,10148,3931,10188,3931v39,,71,-32,71,-71c10259,3821,10227,3789,10188,3789xm10188,2775v-40,,-71,31,-71,71c10117,2885,10148,2917,10188,2917v39,,71,-32,71,-71c10259,2806,10227,2775,10188,2775xm10188,1253v-40,,-71,32,-71,71c10117,1363,10148,1395,10188,1395v39,,71,-32,71,-71c10259,1285,10227,1253,10188,1253xm10188,4296v-40,,-71,32,-71,71c10117,4406,10148,4438,10188,4438v39,,71,-32,71,-71c10259,4328,10227,4296,10188,4296xm10188,2267v-40,,-71,32,-71,71c10117,2378,10148,2409,10188,2409v39,,71,-31,71,-71c10259,2299,10227,2267,10188,2267xm10188,2014v-40,,-71,32,-71,71c10117,2124,10148,2156,10188,2156v39,,71,-32,71,-71c10259,2046,10227,2014,10188,2014xm10188,2521v-40,,-71,32,-71,71c10117,2631,10148,2663,10188,2663v39,,71,-32,71,-71c10259,2553,10227,2521,10188,2521xm10188,5311v-40,,-71,31,-71,71c10117,5421,10148,5453,10188,5453v39,,71,-32,71,-71c10259,5342,10227,5311,10188,5311xm10188,5057v-40,,-71,32,-71,71c10117,5167,10148,5199,10188,5199v39,,71,-32,71,-71c10259,5089,10227,5057,10188,5057xm10188,1760v-40,,-71,32,-71,71c10117,1870,10148,1902,10188,1902v39,,71,-32,71,-71c10259,1792,10227,1760,10188,1760xm10188,4550v-40,,-71,32,-71,71c10117,4660,10148,4692,10188,4692v39,,71,-32,71,-71c10259,4582,10227,4550,10188,4550xm10188,4803v-40,,-71,32,-71,71c10117,4914,10148,4945,10188,4945v39,,71,-31,71,-71c10259,4835,10227,4803,10188,4803xm10442,4550v-39,,-71,32,-71,71c10371,4660,10403,4692,10442,4692v39,,71,-32,71,-71c10513,4582,10481,4550,10442,4550xm10442,3789v-39,,-71,32,-71,71c10371,3899,10403,3931,10442,3931v39,,71,-32,71,-71c10513,3821,10481,3789,10442,3789xm10442,4042v-39,,-71,32,-71,71c10371,4153,10403,4184,10442,4184v39,,71,-31,71,-71c10513,4074,10481,4042,10442,4042xm10442,4803v-39,,-71,32,-71,71c10371,4914,10403,4945,10442,4945v39,,71,-31,71,-71c10513,4835,10481,4803,10442,4803xm10442,1253v-39,,-71,32,-71,71c10371,1363,10403,1395,10442,1395v39,,71,-32,71,-71c10513,1285,10481,1253,10442,1253xm10442,5057v-39,,-71,32,-71,71c10371,5167,10403,5199,10442,5199v39,,71,-32,71,-71c10513,5089,10481,5057,10442,5057xm10442,5311v-39,,-71,31,-71,71c10371,5421,10403,5453,10442,5453v39,,71,-32,71,-71c10513,5342,10481,5311,10442,5311xm10442,4296v-39,,-71,32,-71,71c10371,4406,10403,4438,10442,4438v39,,71,-32,71,-71c10513,4328,10481,4296,10442,4296xm10442,2267v-39,,-71,32,-71,71c10371,2378,10403,2409,10442,2409v39,,71,-31,71,-71c10513,2299,10481,2267,10442,2267xm10442,2775v-39,,-71,31,-71,71c10371,2885,10403,2917,10442,2917v39,,71,-32,71,-71c10513,2806,10481,2775,10442,2775xm10442,2521v-39,,-71,32,-71,71c10371,2631,10403,2663,10442,2663v39,,71,-32,71,-71c10513,2553,10481,2521,10442,2521xm10442,3028v-39,,-71,32,-71,71c10371,3138,10403,3170,10442,3170v39,,71,-32,71,-71c10513,3060,10481,3028,10442,3028xm10442,3282v-39,,-71,32,-71,71c10371,3392,10403,3424,10442,3424v39,,71,-32,71,-71c10513,3314,10481,3282,10442,3282xm10442,1507v-39,,-71,31,-71,70c10371,1617,10403,1649,10442,1649v39,,71,-32,71,-72c10513,1538,10481,1507,10442,1507xm10442,2014v-39,,-71,32,-71,71c10371,2124,10403,2156,10442,2156v39,,71,-32,71,-71c10513,2046,10481,2014,10442,2014xm10442,3535v-39,,-71,32,-71,71c10371,3645,10403,3677,10442,3677v39,,71,-32,71,-71c10513,3567,10481,3535,10442,3535xm10442,1760v-39,,-71,32,-71,71c10371,1871,10403,1902,10442,1902v39,,71,-31,71,-71c10513,1792,10481,1760,10442,1760xm10697,5311v-39,,-71,32,-71,71c10626,5421,10658,5453,10697,5453v39,,71,-32,71,-71c10768,5343,10736,5311,10697,5311xm10697,2267v-39,,-71,32,-71,71c10626,2378,10658,2409,10697,2409v39,,71,-31,71,-71c10768,2299,10736,2267,10697,2267xm10697,3028v-39,,-71,32,-71,71c10626,3138,10658,3170,10697,3170v39,,71,-32,71,-71c10768,3060,10736,3028,10697,3028xm10697,2014v-39,,-71,32,-71,71c10626,2124,10658,2156,10697,2156v39,,71,-32,71,-71c10768,2046,10736,2014,10697,2014xm10697,2775v-39,,-71,31,-71,71c10626,2885,10658,2917,10697,2917v39,,71,-32,71,-71c10768,2806,10736,2775,10697,2775xm10697,2521v-39,,-71,32,-71,71c10626,2631,10658,2663,10697,2663v39,,71,-32,71,-71c10768,2553,10736,2521,10697,2521xm10697,1253v-39,,-71,32,-71,71c10626,1363,10658,1395,10697,1395v39,,71,-32,71,-71c10768,1285,10736,1253,10697,1253xm10697,1760v-39,,-71,32,-71,71c10626,1871,10658,1902,10697,1902v39,,71,-31,71,-71c10768,1792,10736,1760,10697,1760xm10697,1507v-39,,-71,31,-71,71c10626,1617,10658,1649,10697,1649v39,,71,-32,71,-71c10768,1538,10736,1507,10697,1507xm10697,4296v-39,,-71,32,-71,71c10626,4406,10658,4438,10697,4438v39,,71,-32,71,-71c10768,4328,10736,4296,10697,4296xm10697,4803v-39,,-71,32,-71,71c10626,4914,10658,4945,10697,4945v39,,71,-31,71,-71c10768,4835,10736,4803,10697,4803xm10697,5057v-39,,-71,32,-71,71c10626,5167,10658,5199,10697,5199v39,,71,-32,71,-71c10768,5089,10736,5057,10697,5057xm10697,3282v-39,,-71,32,-71,71c10626,3392,10658,3424,10697,3424v39,,71,-32,71,-71c10768,3314,10736,3282,10697,3282xm10697,4550v-39,,-71,32,-71,71c10626,4660,10658,4692,10697,4692v39,,71,-32,71,-71c10768,4582,10736,4550,10697,4550xm10697,3789v-39,,-71,32,-71,71c10626,3899,10658,3931,10697,3931v39,,71,-32,71,-71c10768,3821,10736,3789,10697,3789xm10697,4042v-39,,-71,32,-71,71c10626,4153,10658,4184,10697,4184v39,,71,-31,71,-71c10768,4074,10736,4042,10697,4042xm10697,3535v-39,,-71,32,-71,71c10626,3646,10658,3677,10697,3677v39,,71,-31,71,-71c10768,3567,10736,3535,10697,3535xm10951,1253v-39,,-71,32,-71,71c10880,1363,10912,1395,10951,1395v40,,71,-32,71,-71c11022,1285,10991,1253,10951,1253xm10951,3535v-39,,-71,32,-71,71c10880,3646,10912,3677,10951,3677v40,,71,-31,71,-71c11022,3567,10991,3535,10951,3535xm10951,3282v-39,,-71,32,-71,71c10880,3392,10912,3424,10951,3424v40,,71,-32,71,-71c11022,3314,10991,3282,10951,3282xm10951,2521v-39,,-71,32,-71,71c10880,2631,10912,2663,10951,2663v40,,71,-32,71,-71c11022,2553,10991,2521,10951,2521xm10951,3028v-39,,-71,32,-71,71c10880,3138,10912,3170,10951,3170v40,,71,-32,71,-71c11022,3060,10991,3028,10951,3028xm10951,2267v-39,,-71,32,-71,71c10880,2378,10912,2409,10951,2409v40,,71,-31,71,-71c11022,2299,10991,2267,10951,2267xm10951,2014v-39,,-71,32,-71,71c10880,2124,10912,2156,10951,2156v40,,71,-32,71,-71c11022,2046,10991,2014,10951,2014xm10951,1760v-39,,-71,32,-71,71c10880,1871,10912,1902,10951,1902v40,,71,-31,71,-71c11022,1792,10991,1760,10951,1760xm10951,1507v-39,,-71,31,-71,71c10880,1617,10912,1649,10951,1649v40,,71,-32,71,-71c11022,1538,10991,1507,10951,1507xm10951,4803v-39,,-71,32,-71,71c10880,4914,10912,4945,10951,4945v40,,71,-31,71,-71c11022,4835,10991,4803,10951,4803xm10951,5311v-39,,-71,31,-71,71c10880,5421,10912,5453,10951,5453v40,,71,-32,71,-71c11022,5342,10991,5311,10951,5311xm10951,5057v-39,,-71,32,-71,71c10880,5167,10912,5199,10951,5199v40,,71,-32,71,-71c11022,5089,10991,5057,10951,5057xm10951,3789v-39,,-71,32,-71,71c10880,3899,10912,3931,10951,3931v40,,71,-32,71,-71c11022,3821,10991,3789,10951,3789xm10951,2775v-39,,-71,31,-71,71c10880,2885,10912,2917,10951,2917v40,,71,-32,71,-71c11022,2806,10991,2775,10951,2775xm10951,4550v-39,,-71,32,-71,71c10880,4660,10912,4692,10951,4692v40,,71,-32,71,-71c11022,4582,10991,4550,10951,4550xm10951,4042v-39,,-71,32,-71,71c10880,4153,10912,4184,10951,4184v40,,71,-31,71,-71c11022,4074,10991,4042,10951,4042xm10951,4296v-39,,-71,32,-71,71c10880,4406,10912,4438,10951,4438v40,,71,-32,71,-71c11022,4328,10991,4296,10951,4296xm11206,1760v-39,,-71,32,-71,71c11135,1870,11167,1902,11206,1902v39,,71,-32,71,-71c11277,1792,11245,1760,11206,1760xm11206,3789v-39,,-71,32,-71,71c11135,3899,11167,3931,11206,3931v39,,71,-32,71,-71c11277,3821,11245,3789,11206,3789xm11206,3535v-39,,-71,32,-71,71c11135,3646,11167,3677,11206,3677v39,,71,-31,71,-71c11277,3567,11245,3535,11206,3535xm11206,2014v-39,,-71,32,-71,71c11135,2124,11167,2156,11206,2156v39,,71,-32,71,-71c11277,2046,11245,2014,11206,2014xm11206,4042v-39,,-71,32,-71,71c11135,4153,11167,4185,11206,4185v39,,71,-32,71,-72c11277,4074,11245,4042,11206,4042xm11206,1253v-39,,-71,32,-71,71c11135,1363,11167,1395,11206,1395v39,,71,-32,71,-71c11277,1285,11245,1253,11206,1253xm11206,1506v-39,,-71,32,-71,72c11135,1617,11167,1649,11206,1649v39,,71,-32,71,-71c11277,1538,11245,1506,11206,1506xm11206,2267v-39,,-71,32,-71,71c11135,2378,11167,2409,11206,2409v39,,71,-31,71,-71c11277,2299,11245,2267,11206,2267xm11206,2521v-39,,-71,32,-71,71c11135,2631,11167,2663,11206,2663v39,,71,-32,71,-71c11277,2553,11245,2521,11206,2521xm11206,3282v-39,,-71,32,-71,71c11135,3392,11167,3424,11206,3424v39,,71,-32,71,-71c11277,3314,11245,3282,11206,3282xm11206,2775v-39,,-71,31,-71,71c11135,2885,11167,2917,11206,2917v39,,71,-32,71,-71c11277,2806,11245,2775,11206,2775xm11206,3028v-39,,-71,32,-71,71c11135,3138,11167,3170,11206,3170v39,,71,-32,71,-71c11277,3060,11245,3028,11206,3028xm11206,5057v-39,,-71,32,-71,71c11135,5167,11167,5199,11206,5199v39,,71,-32,71,-71c11277,5089,11245,5057,11206,5057xm11206,5311v-39,,-71,31,-71,71c11135,5421,11167,5453,11206,5453v39,,71,-32,71,-71c11277,5342,11245,5311,11206,5311xm11206,4550v-39,,-71,32,-71,71c11135,4660,11167,4692,11206,4692v39,,71,-32,71,-71c11277,4582,11245,4550,11206,4550xm11206,4803v-39,,-71,32,-71,71c11135,4914,11167,4945,11206,4945v39,,71,-31,71,-71c11277,4835,11245,4803,11206,4803xm11206,4296v-39,,-71,32,-71,71c11135,4406,11167,4438,11206,4438v39,,71,-32,71,-71c11277,4328,11245,4296,11206,4296xm8929,507v-39,,-71,32,-71,71c8858,617,8890,649,8929,649v39,,71,-32,71,-71c9000,539,8968,507,8929,507xm8929,761v-39,,-71,31,-71,71c8858,871,8890,903,8929,903v39,,71,-32,71,-71c9000,792,8968,761,8929,761xm8929,253v-39,,-71,32,-71,71c8858,364,8890,395,8929,395v39,,71,-31,71,-71c9000,285,8968,253,8929,253xm8929,1014v-39,,-71,32,-71,71c8858,1125,8890,1156,8929,1156v39,,71,-31,71,-71c9000,1046,8968,1014,8929,1014xm8929,v-39,,-71,31,-71,71c8858,110,8890,142,8929,142v39,,71,-32,71,-71c9000,31,8968,,8929,xm9183,1014v-39,,-71,32,-71,71c9112,1124,9144,1156,9183,1156v40,,71,-32,71,-71c9254,1046,9223,1014,9183,1014xm9183,507v-39,,-71,32,-71,71c9112,617,9144,649,9183,649v40,,71,-32,71,-71c9254,539,9223,507,9183,507xm9183,761v-39,,-71,31,-71,71c9112,871,9144,903,9183,903v40,,71,-32,71,-71c9254,792,9223,761,9183,761xm9183,v-39,,-71,31,-71,71c9112,110,9144,142,9183,142v40,,71,-32,71,-71c9254,31,9223,,9183,xm9183,253v-39,,-71,32,-71,71c9112,364,9144,395,9183,395v40,,71,-31,71,-71c9254,285,9223,253,9183,253xm9438,1014v-39,,-71,32,-71,71c9367,1124,9399,1156,9438,1156v39,,71,-32,71,-71c9509,1046,9477,1014,9438,1014xm9438,v-39,,-71,31,-71,71c9367,110,9399,142,9438,142v39,,71,-32,71,-71c9509,31,9477,,9438,xm9438,761v-39,,-71,31,-71,71c9367,871,9399,902,9438,902v39,,71,-31,71,-70c9509,792,9477,761,9438,761xm9438,507v-39,,-71,32,-71,71c9367,617,9399,649,9438,649v39,,71,-32,71,-71c9509,539,9477,507,9438,507xm9438,253v-39,,-71,32,-71,71c9367,364,9399,395,9438,395v39,,71,-31,71,-71c9509,285,9477,253,9438,253xm9693,507v-40,,-71,32,-71,71c9622,617,9653,649,9693,649v39,,71,-32,71,-71c9764,539,9732,507,9693,507xm9693,761v-40,,-71,31,-71,71c9622,871,9653,903,9693,903v39,,71,-32,71,-71c9764,792,9732,761,9693,761xm9693,253v-40,,-71,32,-71,71c9622,364,9653,395,9693,395v39,,71,-31,71,-71c9764,285,9732,253,9693,253xm9693,v-40,,-71,31,-71,71c9622,110,9653,142,9693,142v39,,71,-32,71,-71c9764,31,9732,,9693,xm9693,1014v-40,,-71,32,-71,71c9622,1124,9653,1156,9693,1156v39,,71,-32,71,-71c9764,1046,9732,1014,9693,1014xm9933,761v-39,,-71,31,-71,71c9862,871,9894,903,9933,903v39,,71,-32,71,-71c10004,792,9972,761,9933,761xm9933,507v-39,,-71,32,-71,71c9862,617,9894,649,9933,649v39,,71,-32,71,-71c10004,539,9972,507,9933,507xm9933,1014v-39,,-71,32,-71,71c9862,1124,9894,1156,9933,1156v39,,71,-32,71,-71c10004,1046,9972,1014,9933,1014xm9933,v-39,,-71,31,-71,71c9862,110,9894,142,9933,142v39,,71,-32,71,-71c10004,31,9972,,9933,xm9933,253v-39,,-71,32,-71,71c9862,364,9894,395,9933,395v39,,71,-31,71,-71c10004,285,9972,253,9933,253xm10188,v-40,,-71,31,-71,71c10117,110,10148,142,10188,142v39,,71,-32,71,-71c10259,31,10227,,10188,xm10188,761v-40,,-71,31,-71,70c10117,871,10148,903,10188,903v39,,71,-32,71,-72c10259,792,10227,761,10188,761xm10188,253v-40,,-71,32,-71,71c10117,364,10148,395,10188,395v39,,71,-31,71,-71c10259,285,10227,253,10188,253xm10188,1014v-40,,-71,32,-71,71c10117,1124,10148,1156,10188,1156v39,,71,-32,71,-71c10259,1046,10227,1014,10188,1014xm10188,507v-40,,-71,32,-71,71c10117,617,10148,649,10188,649v39,,71,-32,71,-71c10259,539,10227,507,10188,507xm10442,761v-39,,-71,31,-71,71c10371,871,10403,903,10442,903v39,,71,-32,71,-71c10513,792,10481,761,10442,761xm10442,507v-39,,-71,32,-71,71c10371,617,10403,649,10442,649v39,,71,-32,71,-71c10513,539,10481,507,10442,507xm10442,253v-39,,-71,32,-71,71c10371,364,10403,395,10442,395v39,,71,-31,71,-71c10513,285,10481,253,10442,253xm10442,v-39,,-71,31,-71,71c10371,110,10403,142,10442,142v39,,71,-32,71,-71c10513,31,10481,,10442,xm10442,1014v-39,,-71,32,-71,71c10371,1124,10403,1156,10442,1156v39,,71,-32,71,-71c10513,1046,10481,1014,10442,1014xm10697,v-39,,-71,31,-71,71c10626,110,10658,142,10697,142v39,,71,-32,71,-71c10768,31,10736,,10697,xm10697,1014v-39,,-71,32,-71,71c10626,1124,10658,1156,10697,1156v39,,71,-32,71,-71c10768,1046,10736,1014,10697,1014xm10697,253v-39,,-71,32,-71,71c10626,364,10658,395,10697,395v39,,71,-31,71,-71c10768,285,10736,253,10697,253xm10697,761v-39,,-71,31,-71,71c10626,871,10658,903,10697,903v39,,71,-32,71,-71c10768,792,10736,761,10697,761xm10697,507v-39,,-71,32,-71,71c10626,617,10658,649,10697,649v39,,71,-32,71,-71c10768,539,10736,507,10697,507xm10951,v-39,,-71,31,-71,71c10880,110,10912,142,10951,142v40,,71,-32,71,-71c11022,31,10991,,10951,xm10951,1014v-39,,-71,32,-71,71c10880,1124,10912,1156,10951,1156v40,,71,-32,71,-71c11022,1046,10991,1014,10951,1014xm10951,760v-39,,-71,32,-71,72c10880,871,10912,903,10951,903v40,,71,-32,71,-71c11022,792,10991,760,10951,760xm10951,253v-39,,-71,32,-71,71c10880,364,10912,395,10951,395v40,,71,-31,71,-71c11022,285,10991,253,10951,253xm10951,507v-39,,-71,32,-71,71c10880,617,10912,649,10951,649v40,,71,-32,71,-71c11022,539,10991,507,10951,507xm11206,761v-39,,-71,31,-71,71c11135,871,11167,903,11206,903v39,,71,-32,71,-71c11277,792,11245,761,11206,761xm11206,507v-39,,-71,32,-71,71c11135,617,11167,649,11206,649v39,,71,-32,71,-71c11277,539,11245,507,11206,507xm11206,1014v-39,,-71,32,-71,71c11135,1124,11167,1156,11206,1156v39,,71,-32,71,-71c11277,1046,11245,1014,11206,1014xm11206,253v-39,,-71,32,-71,71c11135,364,11167,395,11206,395v39,,71,-31,71,-71c11277,285,11245,253,11206,253xm11206,142v39,,71,-32,71,-71c11277,31,11245,,11206,v-39,,-71,31,-71,71c11135,110,11167,142,11206,142xe" fillcolor="#00adba" stroked="f">
                <v:path arrowok="t" o:connecttype="custom" o:connectlocs="167655,1760538;432473,1783080;571868,1966595;814460,2324100;0,925195;109230,581343;167655,1283335;248307,639445;306732,1628140;490899,1409065;594413,822960;652838,1686243;733490,558800;872885,1225550;976082,1087120;1133258,2082483;1375849,2001838;1537471,2046923;1780063,1760538;2022654,1921510;2287790,2105025;2404323,2185670;2669459,2324100;1074833,983933;1133258,1686243;1294880,1363980;1353305,501015;1456502,523558;1560016,1467168;1699093,881063;1780063,719773;1838488,420370;1941685,1731328;2125851,1628140;2184276,1363980;2265246,1605598;2323354,1467168;2507837,1167448;2611034,581343;2669459,639445;2750429,1444625;225763,22543;571868,286703;917974,22543;1213910,241618;1618441,80328;1919140,22543;2265246,367030;2611034,264160;2915861,1921510;2835209,1203008;2915861,397828;2974286,1467168;3077800,764858;3315629,1921510;3477251,2082483;3131463,1064578;3315629,1489710;3419143,903605;3477251,478473;3558221,1686243;3055256,102870;3396599,286703" o:connectangles="0,0,0,0,0,0,0,0,0,0,0,0,0,0,0,0,0,0,0,0,0,0,0,0,0,0,0,0,0,0,0,0,0,0,0,0,0,0,0,0,0,0,0,0,0,0,0,0,0,0,0,0,0,0,0,0,0,0,0,0,0,0,0"/>
                <o:lock v:ext="edit" verticies="t"/>
              </v:shape>
              <v:shape id="Freeform 56" o:spid="_x0000_s1029" style="position:absolute;left:1390;top:1143;width:75425;height:42240;visibility:visible;mso-wrap-style:square;v-text-anchor:top" coordsize="23756,13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" path="m533,13128c,,,,,,8040,,8040,,8040,v2917,,2917,,2917,c13340,,13340,,13340,v,,,,,c13856,3,14380,107,14889,322v1186,501,2060,1506,2498,2707c19203,2549,21180,3308,22302,5102v1454,2324,918,5504,-1196,7102c19648,13306,18853,13130,13550,13099v-2593,,-2593,,-2593,c10957,13128,10957,13128,10957,13128r-10424,xe" stroked="f">
                <v:path arrowok="t" o:connecttype="custom" o:connectlocs="169228,4167513;0,0;2552700,0;3478848,0;4235450,0;4235450,0;4727258,102220;5520373,961563;7080885,1619642;6701155,3874188;4302125,4158307;3478848,4158307;3478848,4167513;169228,4167513" o:connectangles="0,0,0,0,0,0,0,0,0,0,0,0,0,0"/>
              </v:shape>
              <v:shape id="Freeform 57" o:spid="_x0000_s1030" style="position:absolute;left:1447;top:62496;width:33357;height:28804;visibility:visible;mso-wrap-style:square;v-text-anchor:top" coordsize="10507,9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" path="m5896,9071v,-2,,-2,,-2c5921,9070,5946,9071,5971,9071v2505,,4536,-2030,4536,-4535c10507,2031,8476,,5971,v-25,,-50,2,-75,2c5896,,5896,,5896,,,,,,,,,9071,,9071,,9071r5896,xe" fillcolor="#2a768a" stroked="f">
                <v:path arrowok="t" o:connecttype="custom" o:connectlocs="1871802,2880360;1871802,2879725;1895612,2880360;3335655,1440339;1895612,0;1871802,635;1871802,0;0,0;0,2880360;1871802,2880360" o:connectangles="0,0,0,0,0,0,0,0,0,0"/>
              </v:shape>
              <v:shape id="Freeform 65" o:spid="_x0000_s1031" style="position:absolute;left:29781;top:71443;width:1746;height:2204;visibility:visible;mso-wrap-style:square;v-text-anchor:top" coordsize="550,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" path="m507,695c333,684,169,590,67,449,26,393,,329,5,258,14,111,140,,287,9,550,26,550,26,550,26l507,695xe" fillcolor="#c90040" stroked="f">
                <v:path arrowok="t" o:connecttype="custom" o:connectlocs="160973,220345;21273,142352;1588,81797;91123,2853;174625,8243;160973,220345" o:connectangles="0,0,0,0,0,0"/>
              </v:shape>
              <v:shape id="Freeform 66" o:spid="_x0000_s1032" style="position:absolute;left:30378;top:67106;width:8820;height:14999;visibility:visible;mso-wrap-style:square;v-text-anchor:top" coordsize="2778,4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" path="m2214,4715c214,4561,214,4561,214,4561,92,4551,,4444,10,4322,327,214,327,214,327,214,336,92,443,,565,10,2565,164,2565,164,2565,164v122,9,213,117,204,238c2452,4511,2452,4511,2452,4511v-9,121,-116,213,-238,204e" stroked="f">
                <v:path arrowok="t" o:connecttype="custom" o:connectlocs="702945,1497013;67945,1448118;3175,1372235;103823,67945;179388,3175;814388,52070;879158,127635;778510,1432243;702945,1497013" o:connectangles="0,0,0,0,0,0,0,0,0"/>
              </v:shape>
              <v:shape id="Freeform 58" o:spid="_x0000_s1033" style="position:absolute;left:38652;top:84340;width:6725;height:6458;visibility:visible;mso-wrap-style:square;v-text-anchor:top" coordsize="2118,2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" path="m2085,v,,-1014,309,-1437,974c,2008,,2008,,2008v1252,27,1252,27,1252,27c2118,744,2118,744,2118,744l2085,xe" fillcolor="#1f828a" stroked="f">
                <v:path arrowok="t" o:connecttype="custom" o:connectlocs="661988,0;205740,309093;0,637227;397510,645795;672465,236104;661988,0" o:connectangles="0,0,0,0,0,0"/>
              </v:shape>
              <v:shape id="Freeform 59" o:spid="_x0000_s1034" style="position:absolute;left:33426;top:75330;width:15348;height:15856;visibility:visible;mso-wrap-style:square;v-text-anchor:top" coordsize="4834,4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" path="m,1986v1316,100,1316,100,1316,100c1439,2094,1397,2120,1405,1997,1541,,1541,,1541,v620,254,1136,879,1096,1584c2638,1809,2682,2025,2763,2223v158,543,530,1001,1026,1308c4115,3731,4834,4995,4834,4995,1959,4814,1959,4814,1959,4814v22,-92,37,-187,43,-285c2046,3834,1642,3213,1038,2950,599,2818,242,2506,48,2104e" fillcolor="#c90040" stroked="f">
                <v:path arrowok="t" o:connecttype="custom" o:connectlocs="0,630429;417830,662172;446088,633921;489268,0;837248,502819;877253,705661;1203008,1120868;1534795,1585595;621983,1528139;635635,1437670;329565,936437;15240,667886" o:connectangles="0,0,0,0,0,0,0,0,0,0,0,0"/>
              </v:shape>
              <v:shape id="Freeform 60" o:spid="_x0000_s1035" style="position:absolute;left:38588;top:84359;width:35580;height:21095;visibility:visible;mso-wrap-style:square;v-text-anchor:top" coordsize="11206,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" path="m11206,3708v-204,56,-412,105,-623,146c8038,4345,5543,3575,3741,1981v-25,-23,-50,-45,-75,-67c3654,1903,3654,1903,3654,1903,3038,1348,2518,705,2107,,1751,987,965,1696,35,1990v-23,8,-35,32,-26,55c762,3929,2119,5565,3932,6644v7274,,7274,,7274,l11206,3708xe" fillcolor="#00a1b5" stroked="f">
                <v:path arrowok="t" o:connecttype="custom" o:connectlocs="3557905,1177290;3360103,1223645;1187768,628968;1163955,607695;1160145,604203;668973,0;11113,631825;2858,649288;1248410,2109470;3557905,2109470;3557905,1177290" o:connectangles="0,0,0,0,0,0,0,0,0,0,0"/>
              </v:shape>
              <v:shape id="Freeform 61" o:spid="_x0000_s1036" style="position:absolute;left:39077;top:87560;width:6319;height:7258;visibility:visible;mso-wrap-style:square;v-text-anchor:top" coordsize="1989,2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" path="m1857,c1857,,206,1239,,2267v1134,19,1134,19,1134,19c1989,641,1989,641,1989,641l1857,xe" fillcolor="#00a1b5" stroked="f">
                <v:path arrowok="t" o:connecttype="custom" o:connectlocs="589894,0;0,719773;360226,725805;631825,203518;589894,0" o:connectangles="0,0,0,0,0"/>
              </v:shape>
              <v:shape id="Freeform 67" o:spid="_x0000_s1037" style="position:absolute;left:30090;top:66897;width:9239;height:15418;visibility:visible;mso-wrap-style:square;v-text-anchor:top" coordsize="2910,4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" path="m2636,166c636,12,636,12,636,12,479,,341,117,329,274,13,4383,13,4383,13,4383,,4539,118,4677,275,4689v2000,154,2000,154,2000,154c2432,4855,2569,4737,2581,4581,2898,472,2898,472,2898,472,2910,315,2793,178,2636,166xm2455,4571v-7,87,-83,152,-170,146c285,4562,285,4562,285,4562v-87,-6,-153,-83,-146,-170c456,284,456,284,456,284v6,-87,83,-153,170,-146c997,167,997,167,997,167v-5,56,-5,56,-5,56c988,275,1027,321,1080,325v1069,83,1069,83,1069,83c2201,412,2247,372,2251,320v4,-56,4,-56,4,-56c2626,292,2626,292,2626,292v87,7,153,83,146,170l2455,4571xe" fillcolor="#00adba" stroked="f">
                <v:path arrowok="t" o:connecttype="custom" o:connectlocs="836930,52716;201930,3811;104458,87013;4128,1391889;87313,1489064;722313,1537969;819468,1454767;920115,149891;836930,52716;779463,1451591;725488,1497956;90488,1448733;44133,1394747;144780,90189;198755,43824;316548,53033;314960,70817;342900,103209;682308,129567;714693,101621;715963,83837;833755,92729;880110,146715;779463,1451591" o:connectangles="0,0,0,0,0,0,0,0,0,0,0,0,0,0,0,0,0,0,0,0,0,0,0,0"/>
                <o:lock v:ext="edit" verticies="t"/>
              </v:shape>
              <v:shape id="Freeform 62" o:spid="_x0000_s1038" style="position:absolute;left:32588;top:77857;width:15037;height:20783;visibility:visible;mso-wrap-style:square;v-text-anchor:top" coordsize="4735,6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" path="m205,3336v-21,-123,50,-239,163,-280c369,3053,370,3049,372,3045v-31,-40,-53,-87,-62,-140c281,2740,386,2584,546,2544v8,-25,13,-42,12,-47c529,2352,580,2195,705,2103v119,-88,271,-99,397,-42c1126,2072,1150,2046,1134,2025,843,1632,136,678,136,678,,493,49,228,251,106,427,,656,58,779,223,885,366,885,366,885,366v86,117,172,233,259,350c1245,853,1347,991,1449,1129v85,115,171,230,256,345c1766,1557,1826,1639,1893,1718v183,215,424,378,692,469c2718,2232,2835,2319,2920,2431v349,456,627,979,813,1557c3748,4035,4721,5531,4735,5578,3428,6546,3428,6546,3428,6546,2410,5016,2410,5016,2410,5016,2114,4617,1723,4330,1292,4162v-73,-28,-144,-61,-212,-99c1081,4063,1081,4063,1081,4063v,,-214,-84,-786,-574c295,3489,295,3489,295,3489v-46,-37,-79,-91,-90,-153e" fillcolor="#e50040" stroked="f">
                <v:path arrowok="t" o:connecttype="custom" o:connectlocs="65101,1059180;116865,970280;118135,966788;98446,922338;173392,807720;177202,792798;223885,667703;349959,654368;360121,642938;43189,215265;79709,33655;247385,70803;281047,116205;363297,227330;460155,358458;541452,467995;601154,545465;820911,694373;927296,771843;1185478,1266190;1503680,1771015;1088620,2078355;765337,1592580;410297,1321435;342972,1290003;343290,1290003;93682,1107758;93682,1107758;65101,1059180" o:connectangles="0,0,0,0,0,0,0,0,0,0,0,0,0,0,0,0,0,0,0,0,0,0,0,0,0,0,0,0,0"/>
              </v:shape>
              <v:shape id="Freeform 63" o:spid="_x0000_s1039" style="position:absolute;left:37623;top:71799;width:4140;height:7588;visibility:visible;mso-wrap-style:square;v-text-anchor:top" coordsize="1304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" path="m218,167v1,,1,,1,c262,67,365,,480,7,627,17,738,143,729,290v-1,11,-1,11,-1,11c730,301,730,301,730,301v-18,82,-30,167,-35,253c670,946,779,1314,983,1615v-1,4,-1,4,-1,4c1152,1839,1266,2104,1304,2391,549,2250,,1564,49,778,63,557,123,351,218,167e" fillcolor="#c90040" stroked="f">
                <v:path arrowok="t" o:connecttype="custom" o:connectlocs="69215,53000;69533,53000;152400,2222;231458,92036;231140,95528;231775,95528;220663,175821;312103,512548;311785,513818;414020,758825;15558,246912;69215,53000" o:connectangles="0,0,0,0,0,0,0,0,0,0,0,0"/>
              </v:shape>
              <v:shape id="Freeform 68" o:spid="_x0000_s1040" style="position:absolute;left:33940;top:69259;width:4096;height:2413;visibility:visible;mso-wrap-style:square;v-text-anchor:top" coordsize="1290,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" path="m1261,557v-9,116,-111,203,-226,194c203,687,203,687,203,687,87,678,,576,9,461,29,203,29,203,29,203,38,87,140,,255,9v832,64,832,64,832,64c1202,82,1290,184,1281,299r-20,258xe" fillcolor="#4ab8a6" stroked="f">
                <v:path arrowok="t" o:connecttype="custom" o:connectlocs="400368,176848;328613,238443;64453,218123;2858,146368;9208,64453;80963,2858;345123,23178;406718,94933;400368,176848" o:connectangles="0,0,0,0,0,0,0,0,0"/>
              </v:shape>
              <v:shape id="Freeform 69" o:spid="_x0000_s1041" style="position:absolute;left:34988;top:70065;width:2724;height:1074;visibility:visible;mso-wrap-style:square;v-text-anchor:top" coordsize="858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" path="m839,84v-26,23,-26,23,-26,23c813,107,813,107,813,107v-3,3,-3,3,-3,3c801,117,790,121,779,120v-11,-1,-21,-6,-29,-15c748,102,748,102,748,102v,,,,,c725,76,725,76,725,76,710,58,712,31,729,16v3,-2,3,-2,3,-2c748,,772,1,787,14v14,-8,30,-8,44,-1c784,53,784,53,784,53,773,40,773,40,773,40v-5,-6,-15,-6,-21,-1c746,44,746,53,751,60v20,24,20,24,20,24c774,87,778,88,781,89v4,-1,4,-1,4,-1c790,87,790,87,790,87v2,-2,2,-2,2,-2c850,36,850,36,850,36v,-1,,-1,,-1c858,52,854,72,839,84xm755,271v8,-111,8,-111,8,-111c764,153,759,148,753,148v-6,-1,-11,4,-12,10c733,269,733,269,733,269v-1,6,4,12,10,12c749,282,754,277,755,271xm800,151v-6,,-11,4,-12,10c780,273,780,273,780,273v-2,24,-24,43,-48,41c726,313,720,318,720,324v-1,6,4,12,10,12c767,339,799,311,802,274v9,-111,9,-111,9,-111c811,157,807,152,800,151xm348,183v-1,7,-6,11,-12,11c237,186,237,186,237,186v3,20,20,35,40,37c284,223,288,229,288,235v-1,6,-6,11,-12,10c239,242,211,210,214,173v3,-37,35,-64,72,-62c323,114,350,147,348,183xm325,170v-4,-19,-20,-35,-41,-36c264,132,245,145,239,164r86,6xm507,95v-7,100,-7,100,-7,100c497,232,465,260,428,257v-37,-3,-65,-35,-62,-72c369,148,401,120,438,123v17,2,32,9,43,21c485,93,485,93,485,93v1,-6,6,-11,12,-10c503,83,508,89,507,95xm477,193v2,-24,-16,-46,-41,-48c412,144,390,162,388,187v-1,24,17,46,42,48c454,236,476,218,477,193xm149,57v-17,-2,-32,3,-43,15c97,59,83,49,66,48,37,46,11,68,9,97,,213,,213,,213v,6,4,11,10,12c17,225,22,220,22,214,31,99,31,99,31,99,33,82,47,69,64,70v17,2,30,16,29,33c84,219,84,219,84,219v-1,6,4,12,10,12c100,232,105,227,106,221v9,-116,9,-116,9,-116c116,88,131,76,148,77v17,1,29,16,28,33c167,225,167,225,167,225v,7,4,12,10,12c183,238,189,233,189,227v9,-115,9,-115,9,-115c200,82,178,59,149,57xm668,95v-17,-2,-33,5,-44,17c616,99,601,89,584,88v-29,-2,-55,20,-57,49c518,253,518,253,518,253v,6,4,11,11,12c535,265,540,260,541,254v8,-115,8,-115,8,-115c551,122,566,109,582,110v17,2,30,16,29,33c602,259,602,259,602,259v-1,6,4,12,10,12c618,271,624,267,624,261v9,-116,9,-116,9,-116c634,128,649,116,666,117v17,1,29,16,28,33c685,265,685,265,685,265v,7,4,12,11,12c702,278,707,273,708,267v8,-115,8,-115,8,-115c719,122,697,97,668,95xe" stroked="f">
                <v:path arrowok="t" o:connecttype="custom" o:connectlocs="258128,33872;257175,34822;238125,33239;237490,32289;231458,5065;249873,4432;248920,16778;238760,12346;244793,26591;249238,27858;251460,26908;269875,11080;239713,85789;239078,46851;232728,85156;239713,85789;250190,50967;232410,99401;231775,106365;257493,51600;110490,57931;75248,58881;91440,74392;67945,54765;110490,57931;90170,42419;103188,53816;158750,61730;116205,58564;152718,45585;157798,26275;151448,61097;123190,59197;151448,61097;33655,22793;2858,30707;3175,71227;9843,31340;29528,32606;29845,73126;36513,33239;55880,34822;56198,75026;62865,35455;212090,30074;185420,27858;164465,80091;171768,80407;184785,34822;191135,81990;198120,82623;211455,37038;217488,83889;224790,84522;212090,30074" o:connectangles="0,0,0,0,0,0,0,0,0,0,0,0,0,0,0,0,0,0,0,0,0,0,0,0,0,0,0,0,0,0,0,0,0,0,0,0,0,0,0,0,0,0,0,0,0,0,0,0,0,0,0,0,0,0,0"/>
                <o:lock v:ext="edit" verticies="t"/>
              </v:shape>
              <v:shape id="Freeform 70" o:spid="_x0000_s1042" style="position:absolute;left:32181;top:69107;width:2737;height:2228;visibility:visible;mso-wrap-style:square;v-text-anchor:top" coordsize="862,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" path="m819,204v-2,2,-2,2,-2,2c480,495,480,495,480,495v-4,3,-7,5,-11,8c459,509,449,512,438,514v-7,1,-14,2,-20,1c395,513,374,503,359,486,239,346,239,346,239,346,209,310,213,256,249,225v34,-30,91,-26,121,9c434,309,434,309,434,309,705,77,705,77,705,77,627,32,529,32,451,80,361,3,225,,132,79,115,94,115,94,115,94,12,182,,337,88,440,221,595,221,595,221,595v1,1,1,1,1,1c237,613,237,613,237,613v43,51,104,80,167,84c466,702,531,683,582,640v17,-15,17,-15,17,-15c600,624,600,624,600,624,755,491,755,491,755,491,839,419,862,301,819,204e" fillcolor="#384a94" stroked="f">
                <v:path arrowok="t" o:connecttype="custom" o:connectlocs="260033,64770;259398,65405;152400,157163;148908,159703;139065,163195;132715,163513;113983,154305;75883,109855;79058,71438;117475,74295;137795,98108;223838,24448;143193,25400;41910,25083;36513,29845;27940,139700;70168,188913;70485,189230;75248,194628;128270,221298;184785,203200;190183,198438;190500,198120;239713,155893;260033,64770" o:connectangles="0,0,0,0,0,0,0,0,0,0,0,0,0,0,0,0,0,0,0,0,0,0,0,0,0"/>
              </v:shape>
              <v:shape id="Freeform 71" o:spid="_x0000_s1043" style="position:absolute;left:32372;top:71799;width:5048;height:2140;visibility:visible;mso-wrap-style:square;v-text-anchor:top" coordsize="1590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" path="m351,46c328,28,302,18,274,15,90,1,90,1,90,1,76,,64,4,54,13,44,21,38,33,37,47,1,513,1,513,1,513v-1,14,2,26,10,36c19,559,30,565,43,566v14,1,26,-3,35,-12c88,546,93,534,94,520,106,368,106,368,106,368v140,11,140,11,140,11c274,381,301,375,327,360v25,-14,47,-35,64,-61c408,273,418,243,421,209v2,-33,-3,-65,-16,-93c392,87,374,64,351,46xm311,244v-8,14,-17,24,-27,32c274,284,263,287,253,287,113,276,113,276,113,276,127,97,127,97,127,97v140,11,140,11,140,11c277,109,287,114,296,123v9,9,16,21,22,35c323,172,325,186,324,202v-1,15,-6,29,-13,42xm958,344v8,10,12,22,11,36c955,551,955,551,955,551v,11,-4,20,-9,26c940,584,934,589,927,593v-26,13,-54,23,-84,29c813,629,782,631,750,629,709,625,671,615,637,597,603,579,573,556,548,527,523,499,505,466,492,430,479,394,474,356,478,315v3,-40,13,-77,31,-111c527,170,551,141,580,117,609,92,642,74,678,61,715,49,754,44,795,47v25,2,49,7,72,14c891,68,912,78,931,90v8,5,13,12,17,19c951,117,953,124,952,132v-1,13,-6,24,-16,34c927,175,916,179,902,178v-4,,-9,-1,-13,-2c885,174,880,172,876,170v-13,-7,-27,-13,-42,-17c820,148,804,146,787,144v-35,-2,-67,4,-98,19c659,178,635,200,615,228v-19,28,-30,60,-33,95c580,358,586,391,600,422v15,31,36,56,64,76c691,518,722,529,757,532v16,1,34,1,54,-1c827,530,840,527,852,524v8,-105,8,-105,8,-105c784,414,784,414,784,414v-14,-1,-25,-7,-34,-17c741,387,738,375,739,361v1,-14,6,-25,16,-33c766,319,778,316,792,317v132,10,132,10,132,10c938,328,949,334,958,344xm1576,286v-11,-36,-28,-68,-50,-96c1504,161,1476,138,1444,120,1411,103,1375,92,1335,89v-40,-3,-77,2,-111,14c1189,116,1159,134,1132,159v-26,25,-48,54,-64,88c1052,281,1042,318,1039,359v-3,40,1,78,12,114c1061,509,1078,541,1101,570v22,28,49,52,81,69c1215,657,1251,667,1290,670v40,3,78,-1,112,-14c1437,644,1468,625,1494,600v27,-24,48,-54,64,-88c1575,478,1584,441,1587,401v3,-40,,-79,-11,-115xm1482,393v-2,36,-12,68,-29,96c1436,517,1415,539,1388,554v-27,16,-57,22,-90,19c1265,571,1236,560,1212,541v-24,-19,-42,-44,-54,-75c1146,436,1141,403,1144,367v3,-37,13,-69,29,-97c1190,242,1211,220,1238,205v26,-15,56,-22,90,-19c1361,189,1390,199,1414,219v24,19,42,44,54,74c1480,323,1485,357,1482,393xe" fillcolor="#2a768a" stroked="f">
                <v:path arrowok="t" o:connecttype="custom" o:connectlocs="86995,4770;17145,4134;318,163120;13653,179972;29845,165345;78105,120511;124143,95074;128588,36885;98743,77585;80328,91258;40323,30843;93980,39111;102870,64230;304165,109382;303213,175202;294323,188557;238125,200004;173990,167571;151765,100161;184150,37203;252413,14945;295593,28617;302260,41972;286385,56599;278130,54055;249873,45788;195263,72498;190500,134184;240348,169161;270510,166617;248920,131640;234633,114788;251460,100797;304165,109382;484505,60415;423863,28299;359410,50558;329883,114152;349568,181244;409575,213041;474345,190783;503873,127507;470535,124963;440690,176156;384810,172023;363220,116696;393065,65184;448945,69636;470535,124963" o:connectangles="0,0,0,0,0,0,0,0,0,0,0,0,0,0,0,0,0,0,0,0,0,0,0,0,0,0,0,0,0,0,0,0,0,0,0,0,0,0,0,0,0,0,0,0,0,0,0,0,0"/>
                <o:lock v:ext="edit" verticies="t"/>
              </v:shape>
              <v:shape id="Freeform 72" o:spid="_x0000_s1044" style="position:absolute;left:56470;top:63226;width:12935;height:12974;visibility:visible;mso-wrap-style:square;v-text-anchor:top" coordsize="4075,4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" path="m4032,2628v-7,-7,-48,-47,-53,-54c3370,2096,2940,1388,2832,560,2815,425,2806,292,2806,160v,-54,2,-107,4,-160c234,953,234,953,234,953v162,321,255,683,255,1067c489,2535,324,3016,43,3404v-6,14,-12,23,-17,36c24,3445,3,3478,,3483v467,310,1032,603,1620,603c1746,4086,1883,4041,2012,4024,2874,3912,3622,3341,4075,2674v-20,-22,-22,-24,-43,-46xe" stroked="f">
                <v:fill r:id="rId3" o:title="" recolor="t" rotate="t" type="frame"/>
                <v:path arrowok="t" o:connecttype="custom" o:connectlocs="1279846,834390;1263022,817245;898939,177800;890686,50800;891956,0;74277,302578;155219,641350;13649,1080770;8253,1092200;0,1105853;514224,1297305;638653,1277620;1293495,848995;1279846,834390" o:connectangles="0,0,0,0,0,0,0,0,0,0,0,0,0,0"/>
              </v:shape>
              <v:shape id="Freeform 73" o:spid="_x0000_s1045" style="position:absolute;left:51530;top:71672;width:22638;height:33782;visibility:visible;mso-wrap-style:square;v-text-anchor:top" coordsize="7129,10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" path="m5619,2c5166,669,4432,1146,3570,1259v-129,17,-256,25,-382,25c2599,1284,2042,1106,1575,796v2,-6,-3,3,-1,-2c1386,1001,1235,1225,1115,1488v-4,,-4,,-4,c950,1874,865,2142,753,2551v-57,211,-161,405,-296,578c170,3496,,3958,,4460v,508,246,945,502,1378c791,6323,1049,6826,1257,7352v416,1046,643,2163,678,3288c7129,10640,7129,10640,7129,10640v,-8226,,-8226,,-8226c6307,696,5618,,5618,e" fillcolor="#00adba" stroked="f">
                <v:path arrowok="t" o:connecttype="custom" o:connectlocs="1784283,635;1133634,399733;1012332,407670;500133,252730;499815,252095;354062,472440;352792,472440;239111,809943;145118,993458;0,1416050;159407,1853565;399153,2334260;614449,3378200;2263775,3378200;2263775,766445;1783965,0" o:connectangles="0,0,0,0,0,0,0,0,0,0,0,0,0,0,0,0"/>
              </v:shape>
              <v:shape id="Freeform 74" o:spid="_x0000_s1046" style="position:absolute;left:54235;top:85680;width:13436;height:14783;visibility:visible;mso-wrap-style:square;v-text-anchor:top" coordsize="4232,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" path="m2987,c2311,1964,,2045,3,2057v,,,,,c724,3203,920,4655,920,4655,4232,4447,4232,4447,4232,4447,4215,2783,2987,,2987,xe" stroked="f">
                <v:fill r:id="rId4" o:title="" recolor="t" rotate="t" type="frame"/>
                <v:path arrowok="t" o:connecttype="custom" o:connectlocs="948373,0;953,653238;953,653238;292100,1478280;1343660,1412226;948373,0" o:connectangles="0,0,0,0,0,0"/>
              </v:shape>
              <v:shape id="Freeform 75" o:spid="_x0000_s1047" style="position:absolute;left:39077;top:87560;width:35091;height:17894;visibility:visible;mso-wrap-style:square;v-text-anchor:top" coordsize="11051,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" path="m11051,2686v-83,30,-165,59,-249,86c8325,3585,5738,3132,3739,1770v-28,-19,-56,-38,-84,-58c3651,1709,3646,1706,3642,1703,2989,1250,2412,704,1927,90,1857,,1857,,1857,v-28,118,-28,118,-28,118c1575,1086,907,1844,58,2241,,2267,,2267,,2267v47,82,47,82,47,82c47,2349,47,2349,47,2349,784,3661,1830,4795,3111,5636v7940,,7940,,7940,l11051,2686xe" fillcolor="#00adba" stroked="f">
                <v:path arrowok="t" o:connecttype="custom" o:connectlocs="3509010,852805;3429945,880110;1187240,561975;1160568,543560;1156440,540703;611878,28575;589651,0;580760,37465;18417,711518;0,719773;14924,745808;14924,745808;987832,1789430;3509010,1789430;3509010,852805" o:connectangles="0,0,0,0,0,0,0,0,0,0,0,0,0,0,0"/>
              </v:shape>
              <v:shape id="Freeform 76" o:spid="_x0000_s1048" style="position:absolute;left:45904;top:48285;width:22066;height:24162;visibility:visible;mso-wrap-style:square;v-text-anchor:top" coordsize="6950,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" path="m6252,4902c5554,6669,3745,7610,2212,7004,678,6399,,4475,698,2709,1396,942,3205,,4738,606v1534,605,2212,2529,1514,4296e" fillcolor="#e50040" stroked="f">
                <v:path arrowok="t" o:connecttype="custom" o:connectlocs="1985010,1556385;702310,2223770;221615,860108;1504315,192405;1985010,1556385" o:connectangles="0,0,0,0,0"/>
              </v:shape>
              <v:shape id="Freeform 77" o:spid="_x0000_s1049" style="position:absolute;left:49383;top:38188;width:22797;height:26150;visibility:visible;mso-wrap-style:square;v-text-anchor:top" coordsize="7180,8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" path="m6780,2048c6379,738,4992,,3681,400,2371,801,1633,2188,2033,3499v18,56,37,111,58,165c1282,3836,521,4358,,5130,2148,5023,4187,6240,5091,8236v22,-51,44,-103,65,-155c5557,7064,5503,5997,5093,5157v13,-3,26,-6,39,-10c6442,4746,7180,3359,6780,2048xe" fillcolor="#2a768a" stroked="f">
                <v:path arrowok="t" o:connecttype="custom" o:connectlocs="2152650,650240;1168718,127000;645478,1110933;663893,1163320;0,1628775;1616393,2614930;1637030,2565718;1617028,1637348;1629410,1634173;2152650,650240" o:connectangles="0,0,0,0,0,0,0,0,0,0"/>
              </v:shape>
              <v:shape id="Freeform 78" o:spid="_x0000_s1050" style="position:absolute;left:60629;top:57296;width:4115;height:5467;visibility:visible;mso-wrap-style:square;v-text-anchor:top" coordsize="1297,1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" path="m215,1091v215,405,583,630,823,503c1277,1467,1297,1036,1082,631,867,226,499,,260,127,20,254,,686,215,1091e" fillcolor="#e50040" stroked="f">
                <v:path arrowok="t" o:connecttype="custom" o:connectlocs="68210,346594;329311,506389;343270,200459;82486,40346;68210,346594" o:connectangles="0,0,0,0,0"/>
              </v:shape>
              <v:shape id="Freeform 64" o:spid="_x0000_s1051" style="position:absolute;left:29349;top:73533;width:2928;height:5899;visibility:visible;mso-wrap-style:square;v-text-anchor:top" coordsize="921,1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" path="m845,547c770,666,615,705,492,638v,,,,,c490,637,490,637,490,637v-12,-7,-12,-7,-12,-7c466,622,466,622,466,622,327,535,327,535,327,535v-11,-7,-11,-7,-11,-7c191,449,154,285,232,161,309,39,469,,592,73v,,,,,c776,188,776,188,776,188v-1,1,-1,1,-1,1c889,270,921,427,845,547xm682,796v,-1,,-1,,-1c438,642,438,642,438,642v,,,,,c315,570,155,608,78,730,,854,37,1019,162,1097v11,7,11,7,11,7c373,1230,373,1230,373,1230v11,7,11,7,11,7c396,1244,396,1244,396,1244v2,2,2,2,2,2c398,1246,398,1246,398,1246v123,67,278,28,353,-92c827,1034,795,877,682,796xm410,1317v-147,-9,-273,102,-283,249c118,1713,230,1839,377,1849v146,9,273,-103,282,-250c668,1453,557,1326,410,1317xe" fillcolor="#c90040" stroked="f">
                <v:path arrowok="t" o:connecttype="custom" o:connectlocs="268579,173673;156380,202565;156380,202565;155744,202248;151930,200025;148116,197485;103935,169863;100439,167640;73740,51118;188164,23178;188164,23178;246648,59690;246330,60008;268579,173673;216770,252730;216770,252413;139216,203835;139216,203835;24792,231775;51491,348298;54987,350520;118556,390525;122052,392748;125867,394970;126502,395605;126502,395605;238701,366395;216770,252730;130316,418148;40366,497205;119827,587058;209460,507683;130316,418148" o:connectangles="0,0,0,0,0,0,0,0,0,0,0,0,0,0,0,0,0,0,0,0,0,0,0,0,0,0,0,0,0,0,0,0,0"/>
                <o:lock v:ext="edit" verticies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A8CEA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966D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AF3CC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E5A20A0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A03FC2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2A8064A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4A86CC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E83CD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E2380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3E234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2494A"/>
    <w:multiLevelType w:val="multilevel"/>
    <w:tmpl w:val="7B421744"/>
    <w:numStyleLink w:val="OpsommingkleineletterPGOAlliantie"/>
  </w:abstractNum>
  <w:abstractNum w:abstractNumId="11" w15:restartNumberingAfterBreak="0">
    <w:nsid w:val="06FB0A3D"/>
    <w:multiLevelType w:val="multilevel"/>
    <w:tmpl w:val="9E50E438"/>
    <w:styleLink w:val="OpsommingbolletjePGOAlliantie"/>
    <w:lvl w:ilvl="0">
      <w:start w:val="1"/>
      <w:numFmt w:val="bullet"/>
      <w:pStyle w:val="Opsommingbolletje1eniveauPGOAlliantie"/>
      <w:lvlText w:val="•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pStyle w:val="Opsommingbolletje2eniveauPGOAlliantie"/>
      <w:lvlText w:val="•"/>
      <w:lvlJc w:val="left"/>
      <w:pPr>
        <w:ind w:left="568" w:hanging="284"/>
      </w:pPr>
      <w:rPr>
        <w:rFonts w:hint="default"/>
      </w:rPr>
    </w:lvl>
    <w:lvl w:ilvl="2">
      <w:start w:val="1"/>
      <w:numFmt w:val="bullet"/>
      <w:pStyle w:val="Opsommingbolletje3eniveauPGOAlliantie"/>
      <w:lvlText w:val="•"/>
      <w:lvlJc w:val="left"/>
      <w:pPr>
        <w:ind w:left="852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70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27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hint="default"/>
      </w:rPr>
    </w:lvl>
  </w:abstractNum>
  <w:abstractNum w:abstractNumId="12" w15:restartNumberingAfterBreak="0">
    <w:nsid w:val="0BC24928"/>
    <w:multiLevelType w:val="multilevel"/>
    <w:tmpl w:val="B4BACAD8"/>
    <w:styleLink w:val="OpsommingstreepjePGOAlliantie"/>
    <w:lvl w:ilvl="0">
      <w:start w:val="1"/>
      <w:numFmt w:val="bullet"/>
      <w:pStyle w:val="Opsommingstreepje1eniveauPGOAlliantie"/>
      <w:lvlText w:val="–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pStyle w:val="Opsommingstreepje2eniveauPGOAlliantie"/>
      <w:lvlText w:val="–"/>
      <w:lvlJc w:val="left"/>
      <w:pPr>
        <w:ind w:left="568" w:hanging="284"/>
      </w:pPr>
      <w:rPr>
        <w:rFonts w:hint="default"/>
      </w:rPr>
    </w:lvl>
    <w:lvl w:ilvl="2">
      <w:start w:val="1"/>
      <w:numFmt w:val="bullet"/>
      <w:pStyle w:val="Opsommingstreepje3eniveauPGOAlliantie"/>
      <w:lvlText w:val="–"/>
      <w:lvlJc w:val="left"/>
      <w:pPr>
        <w:ind w:left="852" w:hanging="284"/>
      </w:pPr>
      <w:rPr>
        <w:rFonts w:hint="default"/>
      </w:rPr>
    </w:lvl>
    <w:lvl w:ilvl="3">
      <w:start w:val="1"/>
      <w:numFmt w:val="bullet"/>
      <w:lvlText w:val="–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Text w:val="–"/>
      <w:lvlJc w:val="left"/>
      <w:pPr>
        <w:ind w:left="1420" w:hanging="284"/>
      </w:pPr>
      <w:rPr>
        <w:rFonts w:hint="default"/>
      </w:rPr>
    </w:lvl>
    <w:lvl w:ilvl="5">
      <w:start w:val="1"/>
      <w:numFmt w:val="bullet"/>
      <w:lvlText w:val="–"/>
      <w:lvlJc w:val="left"/>
      <w:pPr>
        <w:ind w:left="1704" w:hanging="284"/>
      </w:pPr>
      <w:rPr>
        <w:rFonts w:hint="default"/>
      </w:rPr>
    </w:lvl>
    <w:lvl w:ilvl="6">
      <w:start w:val="1"/>
      <w:numFmt w:val="bullet"/>
      <w:lvlText w:val="–"/>
      <w:lvlJc w:val="left"/>
      <w:pPr>
        <w:ind w:left="1988" w:hanging="284"/>
      </w:pPr>
      <w:rPr>
        <w:rFonts w:hint="default"/>
      </w:rPr>
    </w:lvl>
    <w:lvl w:ilvl="7">
      <w:start w:val="1"/>
      <w:numFmt w:val="bullet"/>
      <w:lvlText w:val="–"/>
      <w:lvlJc w:val="left"/>
      <w:pPr>
        <w:ind w:left="2272" w:hanging="284"/>
      </w:pPr>
      <w:rPr>
        <w:rFonts w:hint="default"/>
      </w:rPr>
    </w:lvl>
    <w:lvl w:ilvl="8">
      <w:start w:val="1"/>
      <w:numFmt w:val="bullet"/>
      <w:lvlText w:val="–"/>
      <w:lvlJc w:val="left"/>
      <w:pPr>
        <w:ind w:left="2556" w:hanging="284"/>
      </w:pPr>
      <w:rPr>
        <w:rFonts w:hint="default"/>
      </w:rPr>
    </w:lvl>
  </w:abstractNum>
  <w:abstractNum w:abstractNumId="13" w15:restartNumberingAfterBreak="0">
    <w:nsid w:val="0EA27EB4"/>
    <w:multiLevelType w:val="multilevel"/>
    <w:tmpl w:val="B80072F2"/>
    <w:numStyleLink w:val="KopnummeringPGOAlliantie"/>
  </w:abstractNum>
  <w:abstractNum w:abstractNumId="14" w15:restartNumberingAfterBreak="0">
    <w:nsid w:val="10B933AC"/>
    <w:multiLevelType w:val="multilevel"/>
    <w:tmpl w:val="04130023"/>
    <w:styleLink w:val="Artikelsectie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Sectie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1E353F4"/>
    <w:multiLevelType w:val="multilevel"/>
    <w:tmpl w:val="0413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92E403D"/>
    <w:multiLevelType w:val="multilevel"/>
    <w:tmpl w:val="7B421744"/>
    <w:styleLink w:val="OpsommingkleineletterPGOAlliantie"/>
    <w:lvl w:ilvl="0">
      <w:start w:val="1"/>
      <w:numFmt w:val="none"/>
      <w:pStyle w:val="OpsommingkleineletterbasistekstPGOAllianti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Opsommingkleineletter1eniveauPGOAlliantie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Opsommingkleineletter2eniveauPGOAlliantie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pStyle w:val="Opsommingkleineletter3eniveauPGOAlliantie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04772F3"/>
    <w:multiLevelType w:val="multilevel"/>
    <w:tmpl w:val="858608B0"/>
    <w:lvl w:ilvl="0">
      <w:start w:val="1"/>
      <w:numFmt w:val="non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lowerLetter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"/>
      <w:lvlJc w:val="left"/>
      <w:pPr>
        <w:ind w:left="28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lvlText w:val="%8"/>
      <w:lvlJc w:val="left"/>
      <w:pPr>
        <w:ind w:left="851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D665843"/>
    <w:multiLevelType w:val="multilevel"/>
    <w:tmpl w:val="90A8103A"/>
    <w:styleLink w:val="BijlagenummeringPGOAlliantie"/>
    <w:lvl w:ilvl="0">
      <w:start w:val="1"/>
      <w:numFmt w:val="decimal"/>
      <w:pStyle w:val="Bijlagekop1PGOAlliantie"/>
      <w:suff w:val="space"/>
      <w:lvlText w:val="Bijlage 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Bijlagekop2PGOAllianti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284"/>
      </w:pPr>
      <w:rPr>
        <w:rFonts w:hint="default"/>
      </w:rPr>
    </w:lvl>
  </w:abstractNum>
  <w:abstractNum w:abstractNumId="19" w15:restartNumberingAfterBreak="0">
    <w:nsid w:val="40EF61F8"/>
    <w:multiLevelType w:val="multilevel"/>
    <w:tmpl w:val="B80072F2"/>
    <w:styleLink w:val="KopnummeringPGOAlliantie"/>
    <w:lvl w:ilvl="0">
      <w:start w:val="1"/>
      <w:numFmt w:val="decimal"/>
      <w:pStyle w:val="Kop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992" w:hanging="99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276" w:hanging="1276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418" w:hanging="1418"/>
      </w:pPr>
      <w:rPr>
        <w:rFonts w:hint="default"/>
      </w:rPr>
    </w:lvl>
  </w:abstractNum>
  <w:abstractNum w:abstractNumId="20" w15:restartNumberingAfterBreak="0">
    <w:nsid w:val="46A60AA0"/>
    <w:multiLevelType w:val="multilevel"/>
    <w:tmpl w:val="C9FA2D30"/>
    <w:styleLink w:val="OpsommingopenrondjePGOAlliantie"/>
    <w:lvl w:ilvl="0">
      <w:start w:val="1"/>
      <w:numFmt w:val="bullet"/>
      <w:pStyle w:val="Opsommingopenrondje1eniveauPGOAlliantie"/>
      <w:lvlText w:val="○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pStyle w:val="Opsommingopenrondje2eniveauPGOAlliantie"/>
      <w:lvlText w:val="○"/>
      <w:lvlJc w:val="left"/>
      <w:pPr>
        <w:ind w:left="568" w:hanging="284"/>
      </w:pPr>
      <w:rPr>
        <w:rFonts w:hint="default"/>
      </w:rPr>
    </w:lvl>
    <w:lvl w:ilvl="2">
      <w:start w:val="1"/>
      <w:numFmt w:val="bullet"/>
      <w:pStyle w:val="Opsommingopenrondje3eniveauPGOAlliantie"/>
      <w:lvlText w:val="○"/>
      <w:lvlJc w:val="left"/>
      <w:pPr>
        <w:ind w:left="852" w:hanging="284"/>
      </w:pPr>
      <w:rPr>
        <w:rFonts w:hint="default"/>
      </w:rPr>
    </w:lvl>
    <w:lvl w:ilvl="3">
      <w:start w:val="1"/>
      <w:numFmt w:val="bullet"/>
      <w:lvlText w:val="○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Text w:val="○"/>
      <w:lvlJc w:val="left"/>
      <w:pPr>
        <w:ind w:left="1420" w:hanging="284"/>
      </w:pPr>
      <w:rPr>
        <w:rFonts w:hint="default"/>
      </w:rPr>
    </w:lvl>
    <w:lvl w:ilvl="5">
      <w:start w:val="1"/>
      <w:numFmt w:val="bullet"/>
      <w:lvlText w:val="○"/>
      <w:lvlJc w:val="left"/>
      <w:pPr>
        <w:ind w:left="1704" w:hanging="284"/>
      </w:pPr>
      <w:rPr>
        <w:rFonts w:hint="default"/>
      </w:rPr>
    </w:lvl>
    <w:lvl w:ilvl="6">
      <w:start w:val="1"/>
      <w:numFmt w:val="bullet"/>
      <w:lvlText w:val="○"/>
      <w:lvlJc w:val="left"/>
      <w:pPr>
        <w:ind w:left="1988" w:hanging="284"/>
      </w:pPr>
      <w:rPr>
        <w:rFonts w:hint="default"/>
      </w:rPr>
    </w:lvl>
    <w:lvl w:ilvl="7">
      <w:start w:val="1"/>
      <w:numFmt w:val="bullet"/>
      <w:lvlText w:val="○"/>
      <w:lvlJc w:val="left"/>
      <w:pPr>
        <w:ind w:left="2272" w:hanging="284"/>
      </w:pPr>
      <w:rPr>
        <w:rFonts w:hint="default"/>
      </w:rPr>
    </w:lvl>
    <w:lvl w:ilvl="8">
      <w:start w:val="1"/>
      <w:numFmt w:val="bullet"/>
      <w:lvlText w:val="○"/>
      <w:lvlJc w:val="left"/>
      <w:pPr>
        <w:ind w:left="2556" w:hanging="284"/>
      </w:pPr>
      <w:rPr>
        <w:rFonts w:hint="default"/>
      </w:rPr>
    </w:lvl>
  </w:abstractNum>
  <w:abstractNum w:abstractNumId="21" w15:restartNumberingAfterBreak="0">
    <w:nsid w:val="49E04A53"/>
    <w:multiLevelType w:val="multilevel"/>
    <w:tmpl w:val="7FB6E594"/>
    <w:styleLink w:val="AgendapuntlijstPGOAlliantie"/>
    <w:lvl w:ilvl="0">
      <w:start w:val="1"/>
      <w:numFmt w:val="decimal"/>
      <w:pStyle w:val="AgendapuntPGOAllianti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C372459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E584C52"/>
    <w:multiLevelType w:val="multilevel"/>
    <w:tmpl w:val="8D0228AC"/>
    <w:numStyleLink w:val="OpsommingtekenPGOAlliantie"/>
  </w:abstractNum>
  <w:abstractNum w:abstractNumId="24" w15:restartNumberingAfterBreak="0">
    <w:nsid w:val="4FF95A5C"/>
    <w:multiLevelType w:val="multilevel"/>
    <w:tmpl w:val="C3A2B1D8"/>
    <w:styleLink w:val="OpsommingnummerPGOAlliantie"/>
    <w:lvl w:ilvl="0">
      <w:start w:val="1"/>
      <w:numFmt w:val="none"/>
      <w:pStyle w:val="OpsommingnummerbasistekstPGOAllianti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sommingnummer1eniveauPGOAlliantie"/>
      <w:lvlText w:val="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Opsommingnummer2eniveauPGOAlliantie"/>
      <w:lvlText w:val="%3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Opsommingnummer3eniveauPGOAlliantie"/>
      <w:lvlText w:val="%4"/>
      <w:lvlJc w:val="left"/>
      <w:pPr>
        <w:ind w:left="851" w:hanging="284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3F335A0"/>
    <w:multiLevelType w:val="multilevel"/>
    <w:tmpl w:val="8D0228AC"/>
    <w:styleLink w:val="OpsommingtekenPGOAlliantie"/>
    <w:lvl w:ilvl="0">
      <w:start w:val="1"/>
      <w:numFmt w:val="bullet"/>
      <w:pStyle w:val="Opsommingteken1eniveauPGOAlliantie"/>
      <w:lvlText w:val="•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pStyle w:val="Opsommingteken2eniveauPGOAlliantie"/>
      <w:lvlText w:val="–"/>
      <w:lvlJc w:val="left"/>
      <w:pPr>
        <w:ind w:left="568" w:hanging="284"/>
      </w:pPr>
      <w:rPr>
        <w:rFonts w:hint="default"/>
      </w:rPr>
    </w:lvl>
    <w:lvl w:ilvl="2">
      <w:start w:val="1"/>
      <w:numFmt w:val="bullet"/>
      <w:pStyle w:val="Opsommingteken3eniveauPGOAlliantie"/>
      <w:lvlText w:val="&gt;"/>
      <w:lvlJc w:val="left"/>
      <w:pPr>
        <w:ind w:left="852" w:hanging="284"/>
      </w:pPr>
      <w:rPr>
        <w:rFonts w:hint="default"/>
      </w:rPr>
    </w:lvl>
    <w:lvl w:ilvl="3">
      <w:start w:val="1"/>
      <w:numFmt w:val="bullet"/>
      <w:lvlText w:val="»"/>
      <w:lvlJc w:val="left"/>
      <w:pPr>
        <w:ind w:left="1136" w:hanging="284"/>
      </w:pPr>
      <w:rPr>
        <w:rFonts w:hint="default"/>
      </w:rPr>
    </w:lvl>
    <w:lvl w:ilvl="4">
      <w:start w:val="1"/>
      <w:numFmt w:val="bullet"/>
      <w:lvlText w:val="-"/>
      <w:lvlJc w:val="left"/>
      <w:pPr>
        <w:ind w:left="1420" w:hanging="284"/>
      </w:pPr>
      <w:rPr>
        <w:rFonts w:hint="default"/>
      </w:rPr>
    </w:lvl>
    <w:lvl w:ilvl="5">
      <w:start w:val="1"/>
      <w:numFmt w:val="bullet"/>
      <w:lvlText w:val="-"/>
      <w:lvlJc w:val="left"/>
      <w:pPr>
        <w:ind w:left="1704" w:hanging="284"/>
      </w:pPr>
      <w:rPr>
        <w:rFonts w:hint="default"/>
        <w:color w:val="000000" w:themeColor="text1"/>
      </w:rPr>
    </w:lvl>
    <w:lvl w:ilvl="6">
      <w:start w:val="1"/>
      <w:numFmt w:val="bullet"/>
      <w:lvlText w:val="-"/>
      <w:lvlJc w:val="left"/>
      <w:pPr>
        <w:ind w:left="1988" w:hanging="284"/>
      </w:pPr>
      <w:rPr>
        <w:rFonts w:hint="default"/>
        <w:color w:val="000000" w:themeColor="text1"/>
      </w:rPr>
    </w:lvl>
    <w:lvl w:ilvl="7">
      <w:start w:val="1"/>
      <w:numFmt w:val="bullet"/>
      <w:lvlText w:val="-"/>
      <w:lvlJc w:val="left"/>
      <w:pPr>
        <w:ind w:left="2272" w:hanging="284"/>
      </w:pPr>
      <w:rPr>
        <w:rFonts w:hint="default"/>
        <w:color w:val="000000" w:themeColor="text1"/>
      </w:rPr>
    </w:lvl>
    <w:lvl w:ilvl="8">
      <w:start w:val="1"/>
      <w:numFmt w:val="bullet"/>
      <w:lvlText w:val="-"/>
      <w:lvlJc w:val="left"/>
      <w:pPr>
        <w:ind w:left="2556" w:hanging="284"/>
      </w:pPr>
      <w:rPr>
        <w:rFonts w:hint="default"/>
        <w:color w:val="000000" w:themeColor="text1"/>
      </w:rPr>
    </w:lvl>
  </w:abstractNum>
  <w:abstractNum w:abstractNumId="26" w15:restartNumberingAfterBreak="0">
    <w:nsid w:val="6C6644DD"/>
    <w:multiLevelType w:val="multilevel"/>
    <w:tmpl w:val="9E50E438"/>
    <w:numStyleLink w:val="OpsommingbolletjePGOAlliantie"/>
  </w:abstractNum>
  <w:abstractNum w:abstractNumId="27" w15:restartNumberingAfterBreak="0">
    <w:nsid w:val="6CAB1E63"/>
    <w:multiLevelType w:val="multilevel"/>
    <w:tmpl w:val="7FB6E594"/>
    <w:numStyleLink w:val="AgendapuntlijstPGOAlliantie"/>
  </w:abstractNum>
  <w:abstractNum w:abstractNumId="28" w15:restartNumberingAfterBreak="0">
    <w:nsid w:val="7038598F"/>
    <w:multiLevelType w:val="multilevel"/>
    <w:tmpl w:val="90A8103A"/>
    <w:numStyleLink w:val="BijlagenummeringPGOAlliantie"/>
  </w:abstractNum>
  <w:abstractNum w:abstractNumId="29" w15:restartNumberingAfterBreak="0">
    <w:nsid w:val="70EC4E8C"/>
    <w:multiLevelType w:val="multilevel"/>
    <w:tmpl w:val="C9FA2D30"/>
    <w:numStyleLink w:val="OpsommingopenrondjePGOAlliantie"/>
  </w:abstractNum>
  <w:abstractNum w:abstractNumId="30" w15:restartNumberingAfterBreak="0">
    <w:nsid w:val="79AE6CDF"/>
    <w:multiLevelType w:val="multilevel"/>
    <w:tmpl w:val="B4BACAD8"/>
    <w:numStyleLink w:val="OpsommingstreepjePGOAlliantie"/>
  </w:abstractNum>
  <w:abstractNum w:abstractNumId="31" w15:restartNumberingAfterBreak="0">
    <w:nsid w:val="79F90C3F"/>
    <w:multiLevelType w:val="multilevel"/>
    <w:tmpl w:val="16F4EACA"/>
    <w:lvl w:ilvl="0">
      <w:start w:val="1"/>
      <w:numFmt w:val="decimal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3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4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5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6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8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9"/>
      <w:lvlJc w:val="left"/>
      <w:pPr>
        <w:ind w:left="2556" w:hanging="284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12"/>
  </w:num>
  <w:num w:numId="4">
    <w:abstractNumId w:val="22"/>
  </w:num>
  <w:num w:numId="5">
    <w:abstractNumId w:val="15"/>
  </w:num>
  <w:num w:numId="6">
    <w:abstractNumId w:val="14"/>
  </w:num>
  <w:num w:numId="7">
    <w:abstractNumId w:val="19"/>
  </w:num>
  <w:num w:numId="8">
    <w:abstractNumId w:val="25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1"/>
  </w:num>
  <w:num w:numId="23">
    <w:abstractNumId w:val="27"/>
  </w:num>
  <w:num w:numId="24">
    <w:abstractNumId w:val="26"/>
  </w:num>
  <w:num w:numId="25">
    <w:abstractNumId w:val="29"/>
  </w:num>
  <w:num w:numId="26">
    <w:abstractNumId w:val="30"/>
  </w:num>
  <w:num w:numId="27">
    <w:abstractNumId w:val="13"/>
  </w:num>
  <w:num w:numId="28">
    <w:abstractNumId w:val="28"/>
  </w:num>
  <w:num w:numId="29">
    <w:abstractNumId w:val="23"/>
  </w:num>
  <w:num w:numId="30">
    <w:abstractNumId w:val="17"/>
  </w:num>
  <w:num w:numId="31">
    <w:abstractNumId w:val="16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nl-NL" w:vendorID="1" w:dllVersion="512" w:checkStyle="1"/>
  <w:proofState w:spelling="clean"/>
  <w:attachedTemplate r:id="rId1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trackRevisions/>
  <w:defaultTabStop w:val="709"/>
  <w:hyphenationZone w:val="425"/>
  <w:doNotHyphenateCaps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B7C"/>
    <w:rsid w:val="00004562"/>
    <w:rsid w:val="00006237"/>
    <w:rsid w:val="0000663D"/>
    <w:rsid w:val="00010D95"/>
    <w:rsid w:val="00011BFA"/>
    <w:rsid w:val="00012581"/>
    <w:rsid w:val="0002562D"/>
    <w:rsid w:val="0003377A"/>
    <w:rsid w:val="00035232"/>
    <w:rsid w:val="000418EF"/>
    <w:rsid w:val="0004513F"/>
    <w:rsid w:val="00050D4B"/>
    <w:rsid w:val="0005205D"/>
    <w:rsid w:val="00052426"/>
    <w:rsid w:val="00052FF4"/>
    <w:rsid w:val="00053E43"/>
    <w:rsid w:val="0005430B"/>
    <w:rsid w:val="0005732F"/>
    <w:rsid w:val="00066DF0"/>
    <w:rsid w:val="00074DAC"/>
    <w:rsid w:val="0007714E"/>
    <w:rsid w:val="0007793D"/>
    <w:rsid w:val="000835C0"/>
    <w:rsid w:val="0009698A"/>
    <w:rsid w:val="000A1B78"/>
    <w:rsid w:val="000A2B7C"/>
    <w:rsid w:val="000C0969"/>
    <w:rsid w:val="000C1A1A"/>
    <w:rsid w:val="000D6AB7"/>
    <w:rsid w:val="000E1539"/>
    <w:rsid w:val="000E559E"/>
    <w:rsid w:val="000E55A1"/>
    <w:rsid w:val="000E6E43"/>
    <w:rsid w:val="000F213A"/>
    <w:rsid w:val="000F2D93"/>
    <w:rsid w:val="000F650E"/>
    <w:rsid w:val="00100B98"/>
    <w:rsid w:val="0010589D"/>
    <w:rsid w:val="00106601"/>
    <w:rsid w:val="00110A9F"/>
    <w:rsid w:val="0011590D"/>
    <w:rsid w:val="001170AE"/>
    <w:rsid w:val="00122DED"/>
    <w:rsid w:val="00132265"/>
    <w:rsid w:val="00134E43"/>
    <w:rsid w:val="00135A2A"/>
    <w:rsid w:val="00135E7B"/>
    <w:rsid w:val="00137CBB"/>
    <w:rsid w:val="00145B8E"/>
    <w:rsid w:val="0014640F"/>
    <w:rsid w:val="001514DE"/>
    <w:rsid w:val="00152E4D"/>
    <w:rsid w:val="001579D8"/>
    <w:rsid w:val="001639F5"/>
    <w:rsid w:val="0018093D"/>
    <w:rsid w:val="00187A59"/>
    <w:rsid w:val="0019042B"/>
    <w:rsid w:val="001B1B37"/>
    <w:rsid w:val="001B4C7E"/>
    <w:rsid w:val="001C11BE"/>
    <w:rsid w:val="001C6232"/>
    <w:rsid w:val="001C63E7"/>
    <w:rsid w:val="001D2384"/>
    <w:rsid w:val="001D2A06"/>
    <w:rsid w:val="001E2293"/>
    <w:rsid w:val="001E34AC"/>
    <w:rsid w:val="001E5F7F"/>
    <w:rsid w:val="001F046D"/>
    <w:rsid w:val="001F09EC"/>
    <w:rsid w:val="001F5B4F"/>
    <w:rsid w:val="001F5C28"/>
    <w:rsid w:val="001F6547"/>
    <w:rsid w:val="0020548B"/>
    <w:rsid w:val="0020607F"/>
    <w:rsid w:val="00206E2A"/>
    <w:rsid w:val="00206FF8"/>
    <w:rsid w:val="002074B2"/>
    <w:rsid w:val="00216489"/>
    <w:rsid w:val="00220A9C"/>
    <w:rsid w:val="00221B62"/>
    <w:rsid w:val="00225889"/>
    <w:rsid w:val="00230B64"/>
    <w:rsid w:val="00236DE9"/>
    <w:rsid w:val="00242226"/>
    <w:rsid w:val="002518D2"/>
    <w:rsid w:val="00252B9A"/>
    <w:rsid w:val="00254088"/>
    <w:rsid w:val="00256039"/>
    <w:rsid w:val="00257AA9"/>
    <w:rsid w:val="0026172C"/>
    <w:rsid w:val="00262D4E"/>
    <w:rsid w:val="002646C8"/>
    <w:rsid w:val="00280D1D"/>
    <w:rsid w:val="00282B5D"/>
    <w:rsid w:val="00283592"/>
    <w:rsid w:val="00286914"/>
    <w:rsid w:val="00294CD2"/>
    <w:rsid w:val="0029756E"/>
    <w:rsid w:val="002A2E44"/>
    <w:rsid w:val="002B08A4"/>
    <w:rsid w:val="002B2998"/>
    <w:rsid w:val="002B2BEC"/>
    <w:rsid w:val="002B4432"/>
    <w:rsid w:val="002B64EE"/>
    <w:rsid w:val="002C358A"/>
    <w:rsid w:val="002C46FB"/>
    <w:rsid w:val="002C49D6"/>
    <w:rsid w:val="002C6C31"/>
    <w:rsid w:val="002C748C"/>
    <w:rsid w:val="002D0E88"/>
    <w:rsid w:val="002D52B2"/>
    <w:rsid w:val="002E2611"/>
    <w:rsid w:val="002E274E"/>
    <w:rsid w:val="002E68CD"/>
    <w:rsid w:val="002F678C"/>
    <w:rsid w:val="002F7B77"/>
    <w:rsid w:val="003063C0"/>
    <w:rsid w:val="00312D26"/>
    <w:rsid w:val="00317DEA"/>
    <w:rsid w:val="00322A9F"/>
    <w:rsid w:val="00323121"/>
    <w:rsid w:val="00334D4B"/>
    <w:rsid w:val="00335B5E"/>
    <w:rsid w:val="00337DDE"/>
    <w:rsid w:val="00345315"/>
    <w:rsid w:val="00346631"/>
    <w:rsid w:val="00347094"/>
    <w:rsid w:val="0036336D"/>
    <w:rsid w:val="00364B2C"/>
    <w:rsid w:val="00364E1D"/>
    <w:rsid w:val="00365254"/>
    <w:rsid w:val="00365327"/>
    <w:rsid w:val="00374C23"/>
    <w:rsid w:val="00374D9A"/>
    <w:rsid w:val="00377612"/>
    <w:rsid w:val="00382603"/>
    <w:rsid w:val="00383954"/>
    <w:rsid w:val="0039126D"/>
    <w:rsid w:val="003964D4"/>
    <w:rsid w:val="0039656A"/>
    <w:rsid w:val="00396E0C"/>
    <w:rsid w:val="003A5ED3"/>
    <w:rsid w:val="003A6677"/>
    <w:rsid w:val="003B14A0"/>
    <w:rsid w:val="003B5779"/>
    <w:rsid w:val="003B595E"/>
    <w:rsid w:val="003C1C59"/>
    <w:rsid w:val="003D04B7"/>
    <w:rsid w:val="003D09E4"/>
    <w:rsid w:val="003D414A"/>
    <w:rsid w:val="003D49E5"/>
    <w:rsid w:val="003E30F2"/>
    <w:rsid w:val="003E3B7D"/>
    <w:rsid w:val="003E53CF"/>
    <w:rsid w:val="003E766F"/>
    <w:rsid w:val="003F2747"/>
    <w:rsid w:val="003F2F2A"/>
    <w:rsid w:val="003F34A0"/>
    <w:rsid w:val="003F58F0"/>
    <w:rsid w:val="003F768C"/>
    <w:rsid w:val="004001AF"/>
    <w:rsid w:val="004079D3"/>
    <w:rsid w:val="00410F28"/>
    <w:rsid w:val="0041674F"/>
    <w:rsid w:val="0042284E"/>
    <w:rsid w:val="0042594D"/>
    <w:rsid w:val="004317E5"/>
    <w:rsid w:val="00441382"/>
    <w:rsid w:val="0044704B"/>
    <w:rsid w:val="00451FDB"/>
    <w:rsid w:val="004564A6"/>
    <w:rsid w:val="00460433"/>
    <w:rsid w:val="004656F6"/>
    <w:rsid w:val="004659D3"/>
    <w:rsid w:val="00466D71"/>
    <w:rsid w:val="00471C0F"/>
    <w:rsid w:val="00472E5E"/>
    <w:rsid w:val="004733C3"/>
    <w:rsid w:val="0047392D"/>
    <w:rsid w:val="0047518D"/>
    <w:rsid w:val="004804E1"/>
    <w:rsid w:val="00484C8E"/>
    <w:rsid w:val="00486319"/>
    <w:rsid w:val="00487543"/>
    <w:rsid w:val="004875D2"/>
    <w:rsid w:val="004875E2"/>
    <w:rsid w:val="00490BBD"/>
    <w:rsid w:val="00490F74"/>
    <w:rsid w:val="00495327"/>
    <w:rsid w:val="004B2C90"/>
    <w:rsid w:val="004B4E57"/>
    <w:rsid w:val="004C51F8"/>
    <w:rsid w:val="004D2412"/>
    <w:rsid w:val="004E7243"/>
    <w:rsid w:val="004F4A4D"/>
    <w:rsid w:val="004F6A99"/>
    <w:rsid w:val="005017F3"/>
    <w:rsid w:val="00501A64"/>
    <w:rsid w:val="00503BFD"/>
    <w:rsid w:val="005043E5"/>
    <w:rsid w:val="00513D36"/>
    <w:rsid w:val="00514F37"/>
    <w:rsid w:val="00515E2F"/>
    <w:rsid w:val="00521726"/>
    <w:rsid w:val="00526530"/>
    <w:rsid w:val="0053645C"/>
    <w:rsid w:val="00543D5E"/>
    <w:rsid w:val="00545244"/>
    <w:rsid w:val="00550742"/>
    <w:rsid w:val="00553801"/>
    <w:rsid w:val="005615BE"/>
    <w:rsid w:val="00562E3D"/>
    <w:rsid w:val="00575FFC"/>
    <w:rsid w:val="005818B8"/>
    <w:rsid w:val="0059027A"/>
    <w:rsid w:val="005A1BD7"/>
    <w:rsid w:val="005A2BEC"/>
    <w:rsid w:val="005A36BE"/>
    <w:rsid w:val="005B4FAF"/>
    <w:rsid w:val="005C5603"/>
    <w:rsid w:val="005C6668"/>
    <w:rsid w:val="005D4151"/>
    <w:rsid w:val="005D5E21"/>
    <w:rsid w:val="005E02CD"/>
    <w:rsid w:val="005E16B5"/>
    <w:rsid w:val="005E3E58"/>
    <w:rsid w:val="005F1E97"/>
    <w:rsid w:val="006040DB"/>
    <w:rsid w:val="00606D41"/>
    <w:rsid w:val="00610FF8"/>
    <w:rsid w:val="00612C22"/>
    <w:rsid w:val="00622596"/>
    <w:rsid w:val="00624485"/>
    <w:rsid w:val="00641E45"/>
    <w:rsid w:val="00647A67"/>
    <w:rsid w:val="00653D01"/>
    <w:rsid w:val="00664EE1"/>
    <w:rsid w:val="006662ED"/>
    <w:rsid w:val="00670274"/>
    <w:rsid w:val="006767B2"/>
    <w:rsid w:val="00685EED"/>
    <w:rsid w:val="006953A2"/>
    <w:rsid w:val="006B0F13"/>
    <w:rsid w:val="006B6044"/>
    <w:rsid w:val="006C6A9D"/>
    <w:rsid w:val="006D1154"/>
    <w:rsid w:val="006D2ECD"/>
    <w:rsid w:val="00703BD3"/>
    <w:rsid w:val="00705849"/>
    <w:rsid w:val="00706308"/>
    <w:rsid w:val="00712665"/>
    <w:rsid w:val="0071386B"/>
    <w:rsid w:val="0072479C"/>
    <w:rsid w:val="007358BA"/>
    <w:rsid w:val="007361EE"/>
    <w:rsid w:val="00743326"/>
    <w:rsid w:val="00750733"/>
    <w:rsid w:val="00750780"/>
    <w:rsid w:val="007525D1"/>
    <w:rsid w:val="00752725"/>
    <w:rsid w:val="00756C31"/>
    <w:rsid w:val="007574D0"/>
    <w:rsid w:val="00760A65"/>
    <w:rsid w:val="00763B35"/>
    <w:rsid w:val="00764AF2"/>
    <w:rsid w:val="00766E99"/>
    <w:rsid w:val="00770652"/>
    <w:rsid w:val="00772136"/>
    <w:rsid w:val="00775717"/>
    <w:rsid w:val="00776618"/>
    <w:rsid w:val="007841A3"/>
    <w:rsid w:val="007865DD"/>
    <w:rsid w:val="00787B55"/>
    <w:rsid w:val="0079179F"/>
    <w:rsid w:val="00792FC0"/>
    <w:rsid w:val="00793E98"/>
    <w:rsid w:val="00796A8D"/>
    <w:rsid w:val="007B0C68"/>
    <w:rsid w:val="007B3114"/>
    <w:rsid w:val="007B5373"/>
    <w:rsid w:val="007C0010"/>
    <w:rsid w:val="007C037C"/>
    <w:rsid w:val="007D4A7D"/>
    <w:rsid w:val="007D4DCE"/>
    <w:rsid w:val="007E7724"/>
    <w:rsid w:val="007F0A2A"/>
    <w:rsid w:val="007F1417"/>
    <w:rsid w:val="007F2066"/>
    <w:rsid w:val="007F48F0"/>
    <w:rsid w:val="007F653F"/>
    <w:rsid w:val="008064EE"/>
    <w:rsid w:val="00810100"/>
    <w:rsid w:val="00810585"/>
    <w:rsid w:val="008137ED"/>
    <w:rsid w:val="008222EE"/>
    <w:rsid w:val="00823AC1"/>
    <w:rsid w:val="00826EA4"/>
    <w:rsid w:val="0083090F"/>
    <w:rsid w:val="00832239"/>
    <w:rsid w:val="00843B35"/>
    <w:rsid w:val="00854B34"/>
    <w:rsid w:val="0086137E"/>
    <w:rsid w:val="008664DD"/>
    <w:rsid w:val="008736AE"/>
    <w:rsid w:val="00874182"/>
    <w:rsid w:val="008775D3"/>
    <w:rsid w:val="00877BD5"/>
    <w:rsid w:val="008802D3"/>
    <w:rsid w:val="00886BB9"/>
    <w:rsid w:val="008870F0"/>
    <w:rsid w:val="008931CF"/>
    <w:rsid w:val="00893934"/>
    <w:rsid w:val="008A2A1D"/>
    <w:rsid w:val="008A5E5E"/>
    <w:rsid w:val="008B012A"/>
    <w:rsid w:val="008B5CD1"/>
    <w:rsid w:val="008C2F90"/>
    <w:rsid w:val="008C5834"/>
    <w:rsid w:val="008C6251"/>
    <w:rsid w:val="008D7BDD"/>
    <w:rsid w:val="008F073C"/>
    <w:rsid w:val="0090197F"/>
    <w:rsid w:val="0090254C"/>
    <w:rsid w:val="0090724E"/>
    <w:rsid w:val="00907888"/>
    <w:rsid w:val="00907DE2"/>
    <w:rsid w:val="00910D57"/>
    <w:rsid w:val="009221AC"/>
    <w:rsid w:val="009225D7"/>
    <w:rsid w:val="009248C1"/>
    <w:rsid w:val="009261FD"/>
    <w:rsid w:val="00934750"/>
    <w:rsid w:val="00934E30"/>
    <w:rsid w:val="00935271"/>
    <w:rsid w:val="00943209"/>
    <w:rsid w:val="0094509D"/>
    <w:rsid w:val="00945318"/>
    <w:rsid w:val="00950DB4"/>
    <w:rsid w:val="009534C6"/>
    <w:rsid w:val="00957CCB"/>
    <w:rsid w:val="009606EB"/>
    <w:rsid w:val="009634EC"/>
    <w:rsid w:val="00963973"/>
    <w:rsid w:val="00966E63"/>
    <w:rsid w:val="00971786"/>
    <w:rsid w:val="009719A4"/>
    <w:rsid w:val="00971B3B"/>
    <w:rsid w:val="009B070E"/>
    <w:rsid w:val="009B18A8"/>
    <w:rsid w:val="009B727B"/>
    <w:rsid w:val="009C1976"/>
    <w:rsid w:val="009C2F70"/>
    <w:rsid w:val="009C2F9E"/>
    <w:rsid w:val="009D5AE2"/>
    <w:rsid w:val="009F74CD"/>
    <w:rsid w:val="009F7CB4"/>
    <w:rsid w:val="00A07FEF"/>
    <w:rsid w:val="00A13BD1"/>
    <w:rsid w:val="00A1497C"/>
    <w:rsid w:val="00A21956"/>
    <w:rsid w:val="00A352CE"/>
    <w:rsid w:val="00A42EEC"/>
    <w:rsid w:val="00A463DC"/>
    <w:rsid w:val="00A50406"/>
    <w:rsid w:val="00A50767"/>
    <w:rsid w:val="00A50801"/>
    <w:rsid w:val="00A60A58"/>
    <w:rsid w:val="00A61B21"/>
    <w:rsid w:val="00A65B09"/>
    <w:rsid w:val="00A670BB"/>
    <w:rsid w:val="00A71291"/>
    <w:rsid w:val="00A76E7C"/>
    <w:rsid w:val="00A871D6"/>
    <w:rsid w:val="00AA2F6F"/>
    <w:rsid w:val="00AB0D90"/>
    <w:rsid w:val="00AB1E21"/>
    <w:rsid w:val="00AB1E30"/>
    <w:rsid w:val="00AB2477"/>
    <w:rsid w:val="00AB56F0"/>
    <w:rsid w:val="00AB5DBD"/>
    <w:rsid w:val="00AB5F0C"/>
    <w:rsid w:val="00AB77BB"/>
    <w:rsid w:val="00AC273E"/>
    <w:rsid w:val="00AC7EB3"/>
    <w:rsid w:val="00AD24E6"/>
    <w:rsid w:val="00AD31A0"/>
    <w:rsid w:val="00AD44F1"/>
    <w:rsid w:val="00AD4DF7"/>
    <w:rsid w:val="00AD7B01"/>
    <w:rsid w:val="00AE0183"/>
    <w:rsid w:val="00AE2110"/>
    <w:rsid w:val="00AE2EB1"/>
    <w:rsid w:val="00AF63F4"/>
    <w:rsid w:val="00B01DA1"/>
    <w:rsid w:val="00B11A76"/>
    <w:rsid w:val="00B233E3"/>
    <w:rsid w:val="00B30352"/>
    <w:rsid w:val="00B346DF"/>
    <w:rsid w:val="00B460C2"/>
    <w:rsid w:val="00B47460"/>
    <w:rsid w:val="00B63EB9"/>
    <w:rsid w:val="00B75ED8"/>
    <w:rsid w:val="00B77809"/>
    <w:rsid w:val="00B83B98"/>
    <w:rsid w:val="00B83FAC"/>
    <w:rsid w:val="00B860DC"/>
    <w:rsid w:val="00B9540B"/>
    <w:rsid w:val="00BA3794"/>
    <w:rsid w:val="00BA3F4D"/>
    <w:rsid w:val="00BA79E3"/>
    <w:rsid w:val="00BB1FC1"/>
    <w:rsid w:val="00BB239A"/>
    <w:rsid w:val="00BB31CE"/>
    <w:rsid w:val="00BC0188"/>
    <w:rsid w:val="00BC0384"/>
    <w:rsid w:val="00BC6FB7"/>
    <w:rsid w:val="00BD5564"/>
    <w:rsid w:val="00BE55A7"/>
    <w:rsid w:val="00BE64B3"/>
    <w:rsid w:val="00BF6A7B"/>
    <w:rsid w:val="00BF6B3C"/>
    <w:rsid w:val="00C06D9A"/>
    <w:rsid w:val="00C0702B"/>
    <w:rsid w:val="00C11B08"/>
    <w:rsid w:val="00C12133"/>
    <w:rsid w:val="00C12A81"/>
    <w:rsid w:val="00C16413"/>
    <w:rsid w:val="00C17A25"/>
    <w:rsid w:val="00C201EB"/>
    <w:rsid w:val="00C20B27"/>
    <w:rsid w:val="00C33308"/>
    <w:rsid w:val="00C4003A"/>
    <w:rsid w:val="00C41422"/>
    <w:rsid w:val="00C426AA"/>
    <w:rsid w:val="00C460FE"/>
    <w:rsid w:val="00C50828"/>
    <w:rsid w:val="00C51137"/>
    <w:rsid w:val="00C6206C"/>
    <w:rsid w:val="00C62814"/>
    <w:rsid w:val="00C72D11"/>
    <w:rsid w:val="00C76167"/>
    <w:rsid w:val="00C863AE"/>
    <w:rsid w:val="00C87372"/>
    <w:rsid w:val="00C92E08"/>
    <w:rsid w:val="00C93473"/>
    <w:rsid w:val="00C971C1"/>
    <w:rsid w:val="00CA1FE3"/>
    <w:rsid w:val="00CA332D"/>
    <w:rsid w:val="00CB254D"/>
    <w:rsid w:val="00CB3533"/>
    <w:rsid w:val="00CB7600"/>
    <w:rsid w:val="00CB7625"/>
    <w:rsid w:val="00CB7D61"/>
    <w:rsid w:val="00CC6A4B"/>
    <w:rsid w:val="00CD7A5A"/>
    <w:rsid w:val="00CD7AAF"/>
    <w:rsid w:val="00CE2BA6"/>
    <w:rsid w:val="00CE564D"/>
    <w:rsid w:val="00CF181E"/>
    <w:rsid w:val="00CF1839"/>
    <w:rsid w:val="00CF2B0C"/>
    <w:rsid w:val="00D023A0"/>
    <w:rsid w:val="00D16E87"/>
    <w:rsid w:val="00D25AA0"/>
    <w:rsid w:val="00D27D0E"/>
    <w:rsid w:val="00D35DA7"/>
    <w:rsid w:val="00D47AD0"/>
    <w:rsid w:val="00D57A57"/>
    <w:rsid w:val="00D613A9"/>
    <w:rsid w:val="00D658D3"/>
    <w:rsid w:val="00D65FB6"/>
    <w:rsid w:val="00D7238E"/>
    <w:rsid w:val="00D73003"/>
    <w:rsid w:val="00D73C03"/>
    <w:rsid w:val="00D802A1"/>
    <w:rsid w:val="00D81A72"/>
    <w:rsid w:val="00D92EDA"/>
    <w:rsid w:val="00D9359B"/>
    <w:rsid w:val="00D94B0E"/>
    <w:rsid w:val="00DA5661"/>
    <w:rsid w:val="00DA6E07"/>
    <w:rsid w:val="00DA7584"/>
    <w:rsid w:val="00DA7A62"/>
    <w:rsid w:val="00DB0413"/>
    <w:rsid w:val="00DB0F15"/>
    <w:rsid w:val="00DB3292"/>
    <w:rsid w:val="00DC2F99"/>
    <w:rsid w:val="00DC3B21"/>
    <w:rsid w:val="00DC489D"/>
    <w:rsid w:val="00DC6A0D"/>
    <w:rsid w:val="00DD140B"/>
    <w:rsid w:val="00DD2123"/>
    <w:rsid w:val="00DD2A9E"/>
    <w:rsid w:val="00DD509E"/>
    <w:rsid w:val="00DE14C5"/>
    <w:rsid w:val="00DE2331"/>
    <w:rsid w:val="00DE2FD1"/>
    <w:rsid w:val="00DE5157"/>
    <w:rsid w:val="00DF1BBC"/>
    <w:rsid w:val="00E05BA5"/>
    <w:rsid w:val="00E07762"/>
    <w:rsid w:val="00E12CAA"/>
    <w:rsid w:val="00E239D8"/>
    <w:rsid w:val="00E25195"/>
    <w:rsid w:val="00E318F2"/>
    <w:rsid w:val="00E334BB"/>
    <w:rsid w:val="00E42DAD"/>
    <w:rsid w:val="00E4520C"/>
    <w:rsid w:val="00E45F90"/>
    <w:rsid w:val="00E47E3C"/>
    <w:rsid w:val="00E52291"/>
    <w:rsid w:val="00E527BE"/>
    <w:rsid w:val="00E5387D"/>
    <w:rsid w:val="00E56EFE"/>
    <w:rsid w:val="00E60CE6"/>
    <w:rsid w:val="00E61D02"/>
    <w:rsid w:val="00E62D48"/>
    <w:rsid w:val="00E6431C"/>
    <w:rsid w:val="00E64BFF"/>
    <w:rsid w:val="00E65900"/>
    <w:rsid w:val="00E65D32"/>
    <w:rsid w:val="00E66484"/>
    <w:rsid w:val="00E678A0"/>
    <w:rsid w:val="00E7078D"/>
    <w:rsid w:val="00E7085E"/>
    <w:rsid w:val="00E76843"/>
    <w:rsid w:val="00E87FB4"/>
    <w:rsid w:val="00E91416"/>
    <w:rsid w:val="00E93FCF"/>
    <w:rsid w:val="00E96BF0"/>
    <w:rsid w:val="00E9778E"/>
    <w:rsid w:val="00EA694A"/>
    <w:rsid w:val="00EB5CE3"/>
    <w:rsid w:val="00EB7C66"/>
    <w:rsid w:val="00EC42E3"/>
    <w:rsid w:val="00EC72BE"/>
    <w:rsid w:val="00ED2A99"/>
    <w:rsid w:val="00EE35E4"/>
    <w:rsid w:val="00F005C9"/>
    <w:rsid w:val="00F1404D"/>
    <w:rsid w:val="00F16B2B"/>
    <w:rsid w:val="00F16EDB"/>
    <w:rsid w:val="00F208DC"/>
    <w:rsid w:val="00F22CB3"/>
    <w:rsid w:val="00F234F5"/>
    <w:rsid w:val="00F3166C"/>
    <w:rsid w:val="00F33117"/>
    <w:rsid w:val="00F33259"/>
    <w:rsid w:val="00F37515"/>
    <w:rsid w:val="00F44FB8"/>
    <w:rsid w:val="00F502CA"/>
    <w:rsid w:val="00F519B9"/>
    <w:rsid w:val="00F55E8B"/>
    <w:rsid w:val="00F564F9"/>
    <w:rsid w:val="00F669BA"/>
    <w:rsid w:val="00F7766C"/>
    <w:rsid w:val="00F81C80"/>
    <w:rsid w:val="00F82076"/>
    <w:rsid w:val="00F94FCC"/>
    <w:rsid w:val="00FA1AA5"/>
    <w:rsid w:val="00FA269F"/>
    <w:rsid w:val="00FA61CB"/>
    <w:rsid w:val="00FB21F7"/>
    <w:rsid w:val="00FB22AF"/>
    <w:rsid w:val="00FB2AAE"/>
    <w:rsid w:val="00FB7F9C"/>
    <w:rsid w:val="00FC25E1"/>
    <w:rsid w:val="00FC3FA5"/>
    <w:rsid w:val="00FC6260"/>
    <w:rsid w:val="00FD2C03"/>
    <w:rsid w:val="00FD63B3"/>
    <w:rsid w:val="00FE1BFD"/>
    <w:rsid w:val="00FE7673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4:docId w14:val="45C9384B"/>
  <w15:docId w15:val="{7DF30CFD-386C-4CE5-90CB-DAE0552A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Maiandra GD"/>
        <w:sz w:val="28"/>
        <w:szCs w:val="18"/>
        <w:lang w:val="nl-NL" w:eastAsia="nl-NL" w:bidi="ar-SA"/>
      </w:rPr>
    </w:rPrDefault>
    <w:pPrDefault>
      <w:pPr>
        <w:spacing w:line="400" w:lineRule="atLeast"/>
      </w:pPr>
    </w:pPrDefault>
  </w:docDefaults>
  <w:latentStyles w:defLockedState="0" w:defUIPriority="0" w:defSemiHidden="0" w:defUnhideWhenUsed="0" w:defQFormat="0" w:count="377">
    <w:lsdException w:name="heading 1" w:uiPriority="3" w:qFormat="1"/>
    <w:lsdException w:name="heading 2" w:uiPriority="5" w:qFormat="1"/>
    <w:lsdException w:name="heading 3" w:uiPriority="8" w:qFormat="1"/>
    <w:lsdException w:name="heading 4" w:uiPriority="42"/>
    <w:lsdException w:name="heading 5" w:uiPriority="43"/>
    <w:lsdException w:name="heading 6" w:uiPriority="44"/>
    <w:lsdException w:name="heading 7" w:semiHidden="1" w:uiPriority="45"/>
    <w:lsdException w:name="heading 8" w:semiHidden="1" w:uiPriority="46"/>
    <w:lsdException w:name="heading 9" w:semiHidden="1" w:uiPriority="47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58"/>
    <w:lsdException w:name="toc 2" w:semiHidden="1" w:uiPriority="59"/>
    <w:lsdException w:name="toc 3" w:semiHidden="1" w:uiPriority="60"/>
    <w:lsdException w:name="toc 4" w:semiHidden="1" w:uiPriority="61"/>
    <w:lsdException w:name="toc 5" w:semiHidden="1" w:uiPriority="62"/>
    <w:lsdException w:name="toc 6" w:semiHidden="1" w:uiPriority="63"/>
    <w:lsdException w:name="toc 7" w:semiHidden="1" w:uiPriority="64"/>
    <w:lsdException w:name="toc 8" w:semiHidden="1" w:uiPriority="65"/>
    <w:lsdException w:name="toc 9" w:semiHidden="1" w:uiPriority="66"/>
    <w:lsdException w:name="Normal Indent" w:semiHidden="1"/>
    <w:lsdException w:name="footnote text" w:semiHidden="1" w:uiPriority="54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4"/>
    <w:lsdException w:name="table of figures" w:semiHidden="1" w:uiPriority="62"/>
    <w:lsdException w:name="envelope address" w:semiHidden="1"/>
    <w:lsdException w:name="envelope return" w:semiHidden="1"/>
    <w:lsdException w:name="footnote reference" w:semiHidden="1" w:uiPriority="53"/>
    <w:lsdException w:name="annotation reference" w:semiHidden="1"/>
    <w:lsdException w:name="line number" w:semiHidden="1"/>
    <w:lsdException w:name="page number" w:semiHidden="1"/>
    <w:lsdException w:name="endnote reference" w:semiHidden="1" w:uiPriority="51"/>
    <w:lsdException w:name="endnote text" w:semiHidden="1" w:uiPriority="52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2" w:semiHidden="1"/>
    <w:lsdException w:name="List 3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iPriority="35"/>
    <w:lsdException w:name="FollowedHyperlink" w:semiHidden="1" w:uiPriority="36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/>
    <w:lsdException w:name="Smart Hyperlink" w:semiHidden="1" w:uiPriority="99"/>
    <w:lsdException w:name="Hashtag" w:semiHidden="1" w:uiPriority="99"/>
    <w:lsdException w:name="Unresolved Mention" w:semiHidden="1" w:uiPriority="99"/>
    <w:lsdException w:name="Smart Link" w:semiHidden="1" w:uiPriority="99"/>
    <w:lsdException w:name="Smart Link Error" w:semiHidden="1" w:uiPriority="99" w:unhideWhenUsed="1"/>
  </w:latentStyles>
  <w:style w:type="paragraph" w:default="1" w:styleId="Standaard">
    <w:name w:val="Normal"/>
    <w:aliases w:val="Normal PGO Alliantie"/>
    <w:semiHidden/>
    <w:rsid w:val="009B070E"/>
    <w:rPr>
      <w:color w:val="2A768A" w:themeColor="accent4"/>
    </w:rPr>
  </w:style>
  <w:style w:type="paragraph" w:styleId="Kop1">
    <w:name w:val="heading 1"/>
    <w:aliases w:val="Kop 1 PGO Alliantie"/>
    <w:basedOn w:val="ZsysbasisPGOAlliantie"/>
    <w:next w:val="BasistekstPGOAlliantie"/>
    <w:uiPriority w:val="3"/>
    <w:qFormat/>
    <w:rsid w:val="00345315"/>
    <w:pPr>
      <w:keepNext/>
      <w:keepLines/>
      <w:numPr>
        <w:numId w:val="27"/>
      </w:numPr>
      <w:outlineLvl w:val="0"/>
    </w:pPr>
    <w:rPr>
      <w:b/>
      <w:bCs/>
      <w:sz w:val="24"/>
      <w:szCs w:val="32"/>
    </w:rPr>
  </w:style>
  <w:style w:type="paragraph" w:styleId="Kop2">
    <w:name w:val="heading 2"/>
    <w:aliases w:val="Kop 2 PGO Alliantie"/>
    <w:basedOn w:val="ZsysbasisPGOAlliantie"/>
    <w:next w:val="BasistekstPGOAlliantie"/>
    <w:uiPriority w:val="5"/>
    <w:qFormat/>
    <w:rsid w:val="00345315"/>
    <w:pPr>
      <w:keepNext/>
      <w:keepLines/>
      <w:numPr>
        <w:ilvl w:val="1"/>
        <w:numId w:val="27"/>
      </w:numPr>
      <w:outlineLvl w:val="1"/>
    </w:pPr>
    <w:rPr>
      <w:b/>
      <w:bCs/>
      <w:iCs/>
      <w:szCs w:val="28"/>
    </w:rPr>
  </w:style>
  <w:style w:type="paragraph" w:styleId="Kop3">
    <w:name w:val="heading 3"/>
    <w:aliases w:val="Kop 3 PGO Alliantie"/>
    <w:basedOn w:val="ZsysbasisPGOAlliantie"/>
    <w:next w:val="BasistekstPGOAlliantie"/>
    <w:uiPriority w:val="8"/>
    <w:qFormat/>
    <w:rsid w:val="00345315"/>
    <w:pPr>
      <w:keepNext/>
      <w:keepLines/>
      <w:numPr>
        <w:ilvl w:val="2"/>
        <w:numId w:val="27"/>
      </w:numPr>
      <w:outlineLvl w:val="2"/>
    </w:pPr>
    <w:rPr>
      <w:i/>
      <w:iCs/>
    </w:rPr>
  </w:style>
  <w:style w:type="paragraph" w:styleId="Kop4">
    <w:name w:val="heading 4"/>
    <w:aliases w:val="Kop 4 PGO Alliantie"/>
    <w:basedOn w:val="ZsysbasisPGOAlliantie"/>
    <w:next w:val="BasistekstPGOAlliantie"/>
    <w:uiPriority w:val="42"/>
    <w:rsid w:val="00345315"/>
    <w:pPr>
      <w:keepNext/>
      <w:keepLines/>
      <w:numPr>
        <w:ilvl w:val="3"/>
        <w:numId w:val="27"/>
      </w:numPr>
      <w:outlineLvl w:val="3"/>
    </w:pPr>
    <w:rPr>
      <w:bCs/>
      <w:szCs w:val="24"/>
    </w:rPr>
  </w:style>
  <w:style w:type="paragraph" w:styleId="Kop5">
    <w:name w:val="heading 5"/>
    <w:aliases w:val="Kop 5 PGO Alliantie"/>
    <w:basedOn w:val="ZsysbasisPGOAlliantie"/>
    <w:next w:val="BasistekstPGOAlliantie"/>
    <w:uiPriority w:val="43"/>
    <w:rsid w:val="00345315"/>
    <w:pPr>
      <w:keepNext/>
      <w:keepLines/>
      <w:numPr>
        <w:ilvl w:val="4"/>
        <w:numId w:val="27"/>
      </w:numPr>
      <w:outlineLvl w:val="4"/>
    </w:pPr>
    <w:rPr>
      <w:bCs/>
      <w:iCs/>
      <w:szCs w:val="22"/>
    </w:rPr>
  </w:style>
  <w:style w:type="paragraph" w:styleId="Kop6">
    <w:name w:val="heading 6"/>
    <w:aliases w:val="Kop 6 PGO Alliantie"/>
    <w:basedOn w:val="ZsysbasisPGOAlliantie"/>
    <w:next w:val="BasistekstPGOAlliantie"/>
    <w:uiPriority w:val="44"/>
    <w:rsid w:val="00345315"/>
    <w:pPr>
      <w:keepNext/>
      <w:keepLines/>
      <w:numPr>
        <w:ilvl w:val="5"/>
        <w:numId w:val="27"/>
      </w:numPr>
      <w:outlineLvl w:val="5"/>
    </w:pPr>
  </w:style>
  <w:style w:type="paragraph" w:styleId="Kop7">
    <w:name w:val="heading 7"/>
    <w:aliases w:val="Kop 7 PGO Alliantie"/>
    <w:basedOn w:val="ZsysbasisPGOAlliantie"/>
    <w:next w:val="BasistekstPGOAlliantie"/>
    <w:uiPriority w:val="45"/>
    <w:rsid w:val="00345315"/>
    <w:pPr>
      <w:keepNext/>
      <w:keepLines/>
      <w:numPr>
        <w:ilvl w:val="6"/>
        <w:numId w:val="27"/>
      </w:numPr>
      <w:outlineLvl w:val="6"/>
    </w:pPr>
    <w:rPr>
      <w:bCs/>
      <w:szCs w:val="20"/>
    </w:rPr>
  </w:style>
  <w:style w:type="paragraph" w:styleId="Kop8">
    <w:name w:val="heading 8"/>
    <w:aliases w:val="Kop 8 PGO Alliantie"/>
    <w:basedOn w:val="ZsysbasisPGOAlliantie"/>
    <w:next w:val="BasistekstPGOAlliantie"/>
    <w:uiPriority w:val="46"/>
    <w:rsid w:val="00345315"/>
    <w:pPr>
      <w:keepNext/>
      <w:keepLines/>
      <w:numPr>
        <w:ilvl w:val="7"/>
        <w:numId w:val="27"/>
      </w:numPr>
      <w:outlineLvl w:val="7"/>
    </w:pPr>
    <w:rPr>
      <w:iCs/>
      <w:szCs w:val="20"/>
    </w:rPr>
  </w:style>
  <w:style w:type="paragraph" w:styleId="Kop9">
    <w:name w:val="heading 9"/>
    <w:aliases w:val="Kop 9 PGO Alliantie"/>
    <w:basedOn w:val="ZsysbasisPGOAlliantie"/>
    <w:next w:val="BasistekstPGOAlliantie"/>
    <w:uiPriority w:val="47"/>
    <w:rsid w:val="00345315"/>
    <w:pPr>
      <w:keepNext/>
      <w:keepLines/>
      <w:numPr>
        <w:ilvl w:val="8"/>
        <w:numId w:val="27"/>
      </w:numPr>
      <w:outlineLvl w:val="8"/>
    </w:pPr>
    <w:rPr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asistekstPGOAlliantie">
    <w:name w:val="Basistekst PGO Alliantie"/>
    <w:basedOn w:val="ZsysbasisPGOAlliantie"/>
    <w:qFormat/>
    <w:rsid w:val="00D802A1"/>
  </w:style>
  <w:style w:type="paragraph" w:customStyle="1" w:styleId="ZsysbasisPGOAlliantie">
    <w:name w:val="Zsysbasis PGO Alliantie"/>
    <w:next w:val="BasistekstPGOAlliantie"/>
    <w:link w:val="ZsysbasisPGOAlliantieChar"/>
    <w:semiHidden/>
    <w:rsid w:val="00C460FE"/>
    <w:rPr>
      <w:color w:val="2A768A" w:themeColor="accent4"/>
    </w:rPr>
  </w:style>
  <w:style w:type="paragraph" w:customStyle="1" w:styleId="BasistekstvetPGOAlliantie">
    <w:name w:val="Basistekst vet PGO Alliantie"/>
    <w:basedOn w:val="ZsysbasisPGOAlliantie"/>
    <w:next w:val="BasistekstPGOAlliantie"/>
    <w:uiPriority w:val="2"/>
    <w:qFormat/>
    <w:rsid w:val="00122DED"/>
    <w:rPr>
      <w:b/>
      <w:bCs/>
    </w:rPr>
  </w:style>
  <w:style w:type="character" w:styleId="GevolgdeHyperlink">
    <w:name w:val="FollowedHyperlink"/>
    <w:aliases w:val="GevolgdeHyperlink PGO Alliantie"/>
    <w:basedOn w:val="Standaardalinea-lettertype"/>
    <w:uiPriority w:val="36"/>
    <w:rsid w:val="00C426AA"/>
    <w:rPr>
      <w:color w:val="0563C1"/>
      <w:u w:val="single"/>
    </w:rPr>
  </w:style>
  <w:style w:type="character" w:styleId="Hyperlink">
    <w:name w:val="Hyperlink"/>
    <w:aliases w:val="Hyperlink PGO Alliantie"/>
    <w:basedOn w:val="Standaardalinea-lettertype"/>
    <w:uiPriority w:val="35"/>
    <w:rsid w:val="00C426AA"/>
    <w:rPr>
      <w:color w:val="0563C1"/>
      <w:u w:val="single"/>
    </w:rPr>
  </w:style>
  <w:style w:type="paragraph" w:customStyle="1" w:styleId="AdresvakPGOAlliantie">
    <w:name w:val="Adresvak PGO Alliantie"/>
    <w:basedOn w:val="ZsysbasisPGOAlliantie"/>
    <w:uiPriority w:val="37"/>
    <w:rsid w:val="00280D1D"/>
    <w:rPr>
      <w:noProof/>
    </w:rPr>
  </w:style>
  <w:style w:type="paragraph" w:styleId="Koptekst">
    <w:name w:val="header"/>
    <w:basedOn w:val="ZsysbasisPGOAlliantie"/>
    <w:next w:val="BasistekstPGOAlliantie"/>
    <w:semiHidden/>
    <w:rsid w:val="00122DED"/>
  </w:style>
  <w:style w:type="paragraph" w:styleId="Voettekst">
    <w:name w:val="footer"/>
    <w:basedOn w:val="ZsysbasisPGOAlliantie"/>
    <w:next w:val="BasistekstPGOAlliantie"/>
    <w:semiHidden/>
    <w:rsid w:val="00122DED"/>
    <w:pPr>
      <w:jc w:val="right"/>
    </w:pPr>
  </w:style>
  <w:style w:type="paragraph" w:customStyle="1" w:styleId="KoptekstPGOAlliantie">
    <w:name w:val="Koptekst PGO Alliantie"/>
    <w:basedOn w:val="ZsysbasisdocumentgegevensPGOAlliantie"/>
    <w:uiPriority w:val="49"/>
    <w:rsid w:val="00122DED"/>
  </w:style>
  <w:style w:type="paragraph" w:customStyle="1" w:styleId="VoettekstPGOAlliantie">
    <w:name w:val="Voettekst PGO Alliantie"/>
    <w:basedOn w:val="ZsysbasisdocumentgegevensPGOAlliantie"/>
    <w:uiPriority w:val="50"/>
    <w:rsid w:val="00E334BB"/>
  </w:style>
  <w:style w:type="numbering" w:styleId="111111">
    <w:name w:val="Outline List 2"/>
    <w:basedOn w:val="Geenlijst"/>
    <w:semiHidden/>
    <w:rsid w:val="00E07762"/>
    <w:pPr>
      <w:numPr>
        <w:numId w:val="4"/>
      </w:numPr>
    </w:pPr>
  </w:style>
  <w:style w:type="numbering" w:styleId="1ai">
    <w:name w:val="Outline List 1"/>
    <w:basedOn w:val="Geenlijst"/>
    <w:semiHidden/>
    <w:rsid w:val="00E07762"/>
    <w:pPr>
      <w:numPr>
        <w:numId w:val="5"/>
      </w:numPr>
    </w:pPr>
  </w:style>
  <w:style w:type="paragraph" w:customStyle="1" w:styleId="BasistekstcursiefPGOAlliantie">
    <w:name w:val="Basistekst cursief PGO Alliantie"/>
    <w:basedOn w:val="ZsysbasisPGOAlliantie"/>
    <w:next w:val="BasistekstPGOAlliantie"/>
    <w:uiPriority w:val="1"/>
    <w:qFormat/>
    <w:rsid w:val="00122DED"/>
    <w:rPr>
      <w:i/>
      <w:iCs/>
    </w:rPr>
  </w:style>
  <w:style w:type="table" w:styleId="3D-effectenvoortabel1">
    <w:name w:val="Table 3D effects 1"/>
    <w:basedOn w:val="Standaardtabel"/>
    <w:semiHidden/>
    <w:rsid w:val="00451FDB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semiHidden/>
    <w:rsid w:val="00451FDB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semiHidden/>
    <w:rsid w:val="00451FDB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ZsysbasisPGOAlliantie"/>
    <w:next w:val="BasistekstPGOAlliantie"/>
    <w:semiHidden/>
    <w:rsid w:val="0020607F"/>
  </w:style>
  <w:style w:type="paragraph" w:styleId="Adresenvelop">
    <w:name w:val="envelope address"/>
    <w:basedOn w:val="ZsysbasisPGOAlliantie"/>
    <w:next w:val="BasistekstPGOAlliantie"/>
    <w:semiHidden/>
    <w:rsid w:val="0020607F"/>
  </w:style>
  <w:style w:type="paragraph" w:styleId="Afsluiting">
    <w:name w:val="Closing"/>
    <w:basedOn w:val="ZsysbasisPGOAlliantie"/>
    <w:next w:val="BasistekstPGOAlliantie"/>
    <w:semiHidden/>
    <w:rsid w:val="0020607F"/>
  </w:style>
  <w:style w:type="paragraph" w:customStyle="1" w:styleId="Inspring1eniveauPGOAlliantie">
    <w:name w:val="Inspring 1e niveau PGO Alliantie"/>
    <w:basedOn w:val="ZsysbasisPGOAlliantie"/>
    <w:uiPriority w:val="28"/>
    <w:qFormat/>
    <w:rsid w:val="00122DED"/>
    <w:pPr>
      <w:tabs>
        <w:tab w:val="left" w:pos="284"/>
      </w:tabs>
      <w:ind w:left="284" w:hanging="284"/>
    </w:pPr>
  </w:style>
  <w:style w:type="paragraph" w:customStyle="1" w:styleId="Inspring2eniveauPGOAlliantie">
    <w:name w:val="Inspring 2e niveau PGO Alliantie"/>
    <w:basedOn w:val="ZsysbasisPGOAlliantie"/>
    <w:uiPriority w:val="29"/>
    <w:qFormat/>
    <w:rsid w:val="00122DED"/>
    <w:pPr>
      <w:tabs>
        <w:tab w:val="left" w:pos="567"/>
      </w:tabs>
      <w:ind w:left="568" w:hanging="284"/>
    </w:pPr>
  </w:style>
  <w:style w:type="paragraph" w:customStyle="1" w:styleId="Inspring3eniveauPGOAlliantie">
    <w:name w:val="Inspring 3e niveau PGO Alliantie"/>
    <w:basedOn w:val="ZsysbasisPGOAlliantie"/>
    <w:uiPriority w:val="30"/>
    <w:qFormat/>
    <w:rsid w:val="00122DED"/>
    <w:pPr>
      <w:tabs>
        <w:tab w:val="left" w:pos="851"/>
      </w:tabs>
      <w:ind w:left="851" w:hanging="284"/>
    </w:pPr>
  </w:style>
  <w:style w:type="paragraph" w:customStyle="1" w:styleId="Zwevend1eniveauPGOAlliantie">
    <w:name w:val="Zwevend 1e niveau PGO Alliantie"/>
    <w:basedOn w:val="ZsysbasisPGOAlliantie"/>
    <w:uiPriority w:val="31"/>
    <w:qFormat/>
    <w:rsid w:val="00122DED"/>
    <w:pPr>
      <w:ind w:left="284"/>
    </w:pPr>
  </w:style>
  <w:style w:type="paragraph" w:customStyle="1" w:styleId="Zwevend2eniveauPGOAlliantie">
    <w:name w:val="Zwevend 2e niveau PGO Alliantie"/>
    <w:basedOn w:val="ZsysbasisPGOAlliantie"/>
    <w:uiPriority w:val="32"/>
    <w:qFormat/>
    <w:rsid w:val="00122DED"/>
    <w:pPr>
      <w:ind w:left="567"/>
    </w:pPr>
  </w:style>
  <w:style w:type="paragraph" w:customStyle="1" w:styleId="Zwevend3eniveauPGOAlliantie">
    <w:name w:val="Zwevend 3e niveau PGO Alliantie"/>
    <w:basedOn w:val="ZsysbasisPGOAlliantie"/>
    <w:uiPriority w:val="33"/>
    <w:qFormat/>
    <w:rsid w:val="00122DED"/>
    <w:pPr>
      <w:ind w:left="851"/>
    </w:pPr>
  </w:style>
  <w:style w:type="paragraph" w:styleId="Inhopg1">
    <w:name w:val="toc 1"/>
    <w:aliases w:val="Inhopg 1 PGO Alliantie"/>
    <w:basedOn w:val="ZsysbasistocPGOAlliantie"/>
    <w:next w:val="BasistekstPGOAlliantie"/>
    <w:uiPriority w:val="58"/>
    <w:rsid w:val="00E65900"/>
    <w:rPr>
      <w:b/>
    </w:rPr>
  </w:style>
  <w:style w:type="paragraph" w:styleId="Inhopg2">
    <w:name w:val="toc 2"/>
    <w:aliases w:val="Inhopg 2 PGO Alliantie"/>
    <w:basedOn w:val="ZsysbasistocPGOAlliantie"/>
    <w:next w:val="BasistekstPGOAlliantie"/>
    <w:uiPriority w:val="59"/>
    <w:rsid w:val="00E65900"/>
  </w:style>
  <w:style w:type="paragraph" w:styleId="Inhopg3">
    <w:name w:val="toc 3"/>
    <w:aliases w:val="Inhopg 3 PGO Alliantie"/>
    <w:basedOn w:val="ZsysbasistocPGOAlliantie"/>
    <w:next w:val="BasistekstPGOAlliantie"/>
    <w:uiPriority w:val="60"/>
    <w:rsid w:val="00E65900"/>
  </w:style>
  <w:style w:type="paragraph" w:styleId="Inhopg4">
    <w:name w:val="toc 4"/>
    <w:aliases w:val="Inhopg 4 PGO Alliantie"/>
    <w:basedOn w:val="ZsysbasistocPGOAlliantie"/>
    <w:next w:val="BasistekstPGOAlliantie"/>
    <w:uiPriority w:val="61"/>
    <w:rsid w:val="00122DED"/>
  </w:style>
  <w:style w:type="paragraph" w:styleId="Bronvermelding">
    <w:name w:val="table of authorities"/>
    <w:basedOn w:val="ZsysbasisPGOAlliantie"/>
    <w:next w:val="BasistekstPGOAlliantie"/>
    <w:semiHidden/>
    <w:rsid w:val="00F33259"/>
    <w:pPr>
      <w:ind w:left="180" w:hanging="180"/>
    </w:pPr>
  </w:style>
  <w:style w:type="paragraph" w:styleId="Index2">
    <w:name w:val="index 2"/>
    <w:basedOn w:val="ZsysbasisPGOAlliantie"/>
    <w:next w:val="BasistekstPGOAlliantie"/>
    <w:semiHidden/>
    <w:rsid w:val="00122DED"/>
  </w:style>
  <w:style w:type="paragraph" w:styleId="Index3">
    <w:name w:val="index 3"/>
    <w:basedOn w:val="ZsysbasisPGOAlliantie"/>
    <w:next w:val="BasistekstPGOAlliantie"/>
    <w:semiHidden/>
    <w:rsid w:val="00122DED"/>
  </w:style>
  <w:style w:type="paragraph" w:styleId="Ondertitel">
    <w:name w:val="Subtitle"/>
    <w:basedOn w:val="ZsysbasisPGOAlliantie"/>
    <w:next w:val="BasistekstPGOAlliantie"/>
    <w:semiHidden/>
    <w:rsid w:val="00122DED"/>
  </w:style>
  <w:style w:type="paragraph" w:styleId="Titel">
    <w:name w:val="Title"/>
    <w:basedOn w:val="ZsysbasisPGOAlliantie"/>
    <w:next w:val="BasistekstPGOAlliantie"/>
    <w:semiHidden/>
    <w:rsid w:val="00122DED"/>
  </w:style>
  <w:style w:type="paragraph" w:customStyle="1" w:styleId="Kop2zondernummerPGOAlliantie">
    <w:name w:val="Kop 2 zonder nummer PGO Alliantie"/>
    <w:basedOn w:val="ZsysbasisPGOAlliantie"/>
    <w:next w:val="BasistekstPGOAlliantie"/>
    <w:uiPriority w:val="6"/>
    <w:qFormat/>
    <w:rsid w:val="00907888"/>
    <w:pPr>
      <w:keepNext/>
      <w:keepLines/>
      <w:outlineLvl w:val="1"/>
    </w:pPr>
    <w:rPr>
      <w:b/>
      <w:szCs w:val="28"/>
    </w:rPr>
  </w:style>
  <w:style w:type="character" w:styleId="Paginanummer">
    <w:name w:val="page number"/>
    <w:basedOn w:val="Standaardalinea-lettertype"/>
    <w:semiHidden/>
    <w:rsid w:val="00122DED"/>
  </w:style>
  <w:style w:type="character" w:customStyle="1" w:styleId="zsysVeldMarkering">
    <w:name w:val="zsysVeldMarkering"/>
    <w:basedOn w:val="Standaardalinea-lettertype"/>
    <w:semiHidden/>
    <w:rsid w:val="00DF1BBC"/>
    <w:rPr>
      <w:color w:val="000000"/>
      <w:bdr w:val="none" w:sz="0" w:space="0" w:color="auto"/>
      <w:shd w:val="clear" w:color="auto" w:fill="FFFF00"/>
    </w:rPr>
  </w:style>
  <w:style w:type="paragraph" w:customStyle="1" w:styleId="Kop1zondernummerPGOAlliantie">
    <w:name w:val="Kop 1 zonder nummer PGO Alliantie"/>
    <w:basedOn w:val="ZsysbasisPGOAlliantie"/>
    <w:next w:val="BasistekstPGOAlliantie"/>
    <w:uiPriority w:val="4"/>
    <w:qFormat/>
    <w:rsid w:val="00907888"/>
    <w:pPr>
      <w:keepNext/>
      <w:keepLines/>
      <w:outlineLvl w:val="0"/>
    </w:pPr>
    <w:rPr>
      <w:b/>
      <w:sz w:val="24"/>
      <w:szCs w:val="32"/>
    </w:rPr>
  </w:style>
  <w:style w:type="paragraph" w:customStyle="1" w:styleId="Kop3zondernummerPGOAlliantie">
    <w:name w:val="Kop 3 zonder nummer PGO Alliantie"/>
    <w:basedOn w:val="ZsysbasisPGOAlliantie"/>
    <w:next w:val="BasistekstPGOAlliantie"/>
    <w:uiPriority w:val="7"/>
    <w:qFormat/>
    <w:rsid w:val="00907888"/>
    <w:pPr>
      <w:keepNext/>
      <w:keepLines/>
      <w:outlineLvl w:val="2"/>
    </w:pPr>
    <w:rPr>
      <w:i/>
    </w:rPr>
  </w:style>
  <w:style w:type="paragraph" w:styleId="Index4">
    <w:name w:val="index 4"/>
    <w:basedOn w:val="Standaard"/>
    <w:next w:val="Standaard"/>
    <w:semiHidden/>
    <w:rsid w:val="00122DED"/>
    <w:pPr>
      <w:ind w:left="720" w:hanging="180"/>
    </w:pPr>
  </w:style>
  <w:style w:type="paragraph" w:styleId="Index5">
    <w:name w:val="index 5"/>
    <w:basedOn w:val="Standaard"/>
    <w:next w:val="Standaard"/>
    <w:semiHidden/>
    <w:rsid w:val="00122DED"/>
    <w:pPr>
      <w:ind w:left="900" w:hanging="180"/>
    </w:pPr>
  </w:style>
  <w:style w:type="paragraph" w:styleId="Index6">
    <w:name w:val="index 6"/>
    <w:basedOn w:val="Standaard"/>
    <w:next w:val="Standaard"/>
    <w:semiHidden/>
    <w:rsid w:val="00122DED"/>
    <w:pPr>
      <w:ind w:left="1080" w:hanging="180"/>
    </w:pPr>
  </w:style>
  <w:style w:type="paragraph" w:styleId="Index7">
    <w:name w:val="index 7"/>
    <w:basedOn w:val="Standaard"/>
    <w:next w:val="Standaard"/>
    <w:semiHidden/>
    <w:rsid w:val="00122DED"/>
    <w:pPr>
      <w:ind w:left="1260" w:hanging="180"/>
    </w:pPr>
  </w:style>
  <w:style w:type="paragraph" w:styleId="Index8">
    <w:name w:val="index 8"/>
    <w:basedOn w:val="Standaard"/>
    <w:next w:val="Standaard"/>
    <w:semiHidden/>
    <w:rsid w:val="00122DED"/>
    <w:pPr>
      <w:ind w:left="1440" w:hanging="180"/>
    </w:pPr>
  </w:style>
  <w:style w:type="paragraph" w:styleId="Index9">
    <w:name w:val="index 9"/>
    <w:basedOn w:val="Standaard"/>
    <w:next w:val="Standaard"/>
    <w:semiHidden/>
    <w:rsid w:val="00122DED"/>
    <w:pPr>
      <w:ind w:left="1620" w:hanging="180"/>
    </w:pPr>
  </w:style>
  <w:style w:type="paragraph" w:styleId="Inhopg5">
    <w:name w:val="toc 5"/>
    <w:aliases w:val="Inhopg 5 PGO Alliantie"/>
    <w:basedOn w:val="ZsysbasistocPGOAlliantie"/>
    <w:next w:val="BasistekstPGOAlliantie"/>
    <w:uiPriority w:val="62"/>
    <w:rsid w:val="003964D4"/>
  </w:style>
  <w:style w:type="paragraph" w:styleId="Inhopg6">
    <w:name w:val="toc 6"/>
    <w:aliases w:val="Inhopg 6 PGO Alliantie"/>
    <w:basedOn w:val="ZsysbasistocPGOAlliantie"/>
    <w:next w:val="BasistekstPGOAlliantie"/>
    <w:uiPriority w:val="63"/>
    <w:rsid w:val="003964D4"/>
  </w:style>
  <w:style w:type="paragraph" w:styleId="Inhopg7">
    <w:name w:val="toc 7"/>
    <w:aliases w:val="Inhopg 7 PGO Alliantie"/>
    <w:basedOn w:val="ZsysbasistocPGOAlliantie"/>
    <w:next w:val="BasistekstPGOAlliantie"/>
    <w:uiPriority w:val="64"/>
    <w:rsid w:val="003964D4"/>
  </w:style>
  <w:style w:type="paragraph" w:styleId="Inhopg8">
    <w:name w:val="toc 8"/>
    <w:aliases w:val="Inhopg 8 PGO Alliantie"/>
    <w:basedOn w:val="ZsysbasistocPGOAlliantie"/>
    <w:next w:val="BasistekstPGOAlliantie"/>
    <w:uiPriority w:val="65"/>
    <w:rsid w:val="003964D4"/>
  </w:style>
  <w:style w:type="paragraph" w:styleId="Inhopg9">
    <w:name w:val="toc 9"/>
    <w:aliases w:val="Inhopg 9 PGO Alliantie"/>
    <w:basedOn w:val="ZsysbasistocPGOAlliantie"/>
    <w:next w:val="BasistekstPGOAlliantie"/>
    <w:uiPriority w:val="66"/>
    <w:rsid w:val="003964D4"/>
  </w:style>
  <w:style w:type="paragraph" w:styleId="Afzender">
    <w:name w:val="envelope return"/>
    <w:basedOn w:val="ZsysbasisPGOAlliantie"/>
    <w:next w:val="BasistekstPGOAlliantie"/>
    <w:semiHidden/>
    <w:rsid w:val="0020607F"/>
  </w:style>
  <w:style w:type="numbering" w:styleId="Artikelsectie">
    <w:name w:val="Outline List 3"/>
    <w:basedOn w:val="Geenlijst"/>
    <w:semiHidden/>
    <w:rsid w:val="00E07762"/>
    <w:pPr>
      <w:numPr>
        <w:numId w:val="6"/>
      </w:numPr>
    </w:pPr>
  </w:style>
  <w:style w:type="paragraph" w:styleId="Berichtkop">
    <w:name w:val="Message Header"/>
    <w:basedOn w:val="ZsysbasisPGOAlliantie"/>
    <w:next w:val="BasistekstPGOAlliantie"/>
    <w:semiHidden/>
    <w:rsid w:val="0020607F"/>
  </w:style>
  <w:style w:type="paragraph" w:styleId="Bloktekst">
    <w:name w:val="Block Text"/>
    <w:basedOn w:val="ZsysbasisPGOAlliantie"/>
    <w:next w:val="BasistekstPGOAlliantie"/>
    <w:semiHidden/>
    <w:rsid w:val="0020607F"/>
  </w:style>
  <w:style w:type="table" w:styleId="Eenvoudigetabel1">
    <w:name w:val="Table Simple 1"/>
    <w:basedOn w:val="Standaardtabel"/>
    <w:semiHidden/>
    <w:rsid w:val="008D7BD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semiHidden/>
    <w:rsid w:val="008D7BD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semiHidden/>
    <w:rsid w:val="008D7BD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semiHidden/>
    <w:rsid w:val="008D7BD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ZsysbasisPGOAlliantie"/>
    <w:next w:val="BasistekstPGOAlliantie"/>
    <w:semiHidden/>
    <w:rsid w:val="0020607F"/>
  </w:style>
  <w:style w:type="paragraph" w:styleId="Handtekening">
    <w:name w:val="Signature"/>
    <w:basedOn w:val="ZsysbasisPGOAlliantie"/>
    <w:next w:val="BasistekstPGOAlliantie"/>
    <w:semiHidden/>
    <w:rsid w:val="0020607F"/>
  </w:style>
  <w:style w:type="paragraph" w:styleId="HTML-voorafopgemaakt">
    <w:name w:val="HTML Preformatted"/>
    <w:basedOn w:val="ZsysbasisPGOAlliantie"/>
    <w:next w:val="BasistekstPGOAlliantie"/>
    <w:semiHidden/>
    <w:rsid w:val="0020607F"/>
  </w:style>
  <w:style w:type="table" w:styleId="Lichtelijst-accent6">
    <w:name w:val="Light List Accent 6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6E6E6" w:themeColor="accent6"/>
        <w:left w:val="single" w:sz="8" w:space="0" w:color="E6E6E6" w:themeColor="accent6"/>
        <w:bottom w:val="single" w:sz="8" w:space="0" w:color="E6E6E6" w:themeColor="accent6"/>
        <w:right w:val="single" w:sz="8" w:space="0" w:color="E6E6E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6E6E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E6E6" w:themeColor="accent6"/>
          <w:left w:val="single" w:sz="8" w:space="0" w:color="E6E6E6" w:themeColor="accent6"/>
          <w:bottom w:val="single" w:sz="8" w:space="0" w:color="E6E6E6" w:themeColor="accent6"/>
          <w:right w:val="single" w:sz="8" w:space="0" w:color="E6E6E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6E6E6" w:themeColor="accent6"/>
          <w:left w:val="single" w:sz="8" w:space="0" w:color="E6E6E6" w:themeColor="accent6"/>
          <w:bottom w:val="single" w:sz="8" w:space="0" w:color="E6E6E6" w:themeColor="accent6"/>
          <w:right w:val="single" w:sz="8" w:space="0" w:color="E6E6E6" w:themeColor="accent6"/>
        </w:tcBorders>
      </w:tcPr>
    </w:tblStylePr>
    <w:tblStylePr w:type="band1Horz">
      <w:tblPr/>
      <w:tcPr>
        <w:tcBorders>
          <w:top w:val="single" w:sz="8" w:space="0" w:color="E6E6E6" w:themeColor="accent6"/>
          <w:left w:val="single" w:sz="8" w:space="0" w:color="E6E6E6" w:themeColor="accent6"/>
          <w:bottom w:val="single" w:sz="8" w:space="0" w:color="E6E6E6" w:themeColor="accent6"/>
          <w:right w:val="single" w:sz="8" w:space="0" w:color="E6E6E6" w:themeColor="accent6"/>
        </w:tcBorders>
      </w:tcPr>
    </w:tblStylePr>
  </w:style>
  <w:style w:type="table" w:styleId="Lichtelijst-accent5">
    <w:name w:val="Light List Accent 5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FEAEE" w:themeColor="accent5"/>
        <w:left w:val="single" w:sz="8" w:space="0" w:color="BFEAEE" w:themeColor="accent5"/>
        <w:bottom w:val="single" w:sz="8" w:space="0" w:color="BFEAEE" w:themeColor="accent5"/>
        <w:right w:val="single" w:sz="8" w:space="0" w:color="BFEAE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FEAE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FEAEE" w:themeColor="accent5"/>
          <w:left w:val="single" w:sz="8" w:space="0" w:color="BFEAEE" w:themeColor="accent5"/>
          <w:bottom w:val="single" w:sz="8" w:space="0" w:color="BFEAEE" w:themeColor="accent5"/>
          <w:right w:val="single" w:sz="8" w:space="0" w:color="BFEAE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FEAEE" w:themeColor="accent5"/>
          <w:left w:val="single" w:sz="8" w:space="0" w:color="BFEAEE" w:themeColor="accent5"/>
          <w:bottom w:val="single" w:sz="8" w:space="0" w:color="BFEAEE" w:themeColor="accent5"/>
          <w:right w:val="single" w:sz="8" w:space="0" w:color="BFEAEE" w:themeColor="accent5"/>
        </w:tcBorders>
      </w:tcPr>
    </w:tblStylePr>
    <w:tblStylePr w:type="band1Horz">
      <w:tblPr/>
      <w:tcPr>
        <w:tcBorders>
          <w:top w:val="single" w:sz="8" w:space="0" w:color="BFEAEE" w:themeColor="accent5"/>
          <w:left w:val="single" w:sz="8" w:space="0" w:color="BFEAEE" w:themeColor="accent5"/>
          <w:bottom w:val="single" w:sz="8" w:space="0" w:color="BFEAEE" w:themeColor="accent5"/>
          <w:right w:val="single" w:sz="8" w:space="0" w:color="BFEAEE" w:themeColor="accent5"/>
        </w:tcBorders>
      </w:tcPr>
    </w:tblStylePr>
  </w:style>
  <w:style w:type="table" w:styleId="Lichtelijst-accent4">
    <w:name w:val="Light List Accent 4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A768A" w:themeColor="accent4"/>
        <w:left w:val="single" w:sz="8" w:space="0" w:color="2A768A" w:themeColor="accent4"/>
        <w:bottom w:val="single" w:sz="8" w:space="0" w:color="2A768A" w:themeColor="accent4"/>
        <w:right w:val="single" w:sz="8" w:space="0" w:color="2A768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A768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A768A" w:themeColor="accent4"/>
          <w:left w:val="single" w:sz="8" w:space="0" w:color="2A768A" w:themeColor="accent4"/>
          <w:bottom w:val="single" w:sz="8" w:space="0" w:color="2A768A" w:themeColor="accent4"/>
          <w:right w:val="single" w:sz="8" w:space="0" w:color="2A768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A768A" w:themeColor="accent4"/>
          <w:left w:val="single" w:sz="8" w:space="0" w:color="2A768A" w:themeColor="accent4"/>
          <w:bottom w:val="single" w:sz="8" w:space="0" w:color="2A768A" w:themeColor="accent4"/>
          <w:right w:val="single" w:sz="8" w:space="0" w:color="2A768A" w:themeColor="accent4"/>
        </w:tcBorders>
      </w:tcPr>
    </w:tblStylePr>
    <w:tblStylePr w:type="band1Horz">
      <w:tblPr/>
      <w:tcPr>
        <w:tcBorders>
          <w:top w:val="single" w:sz="8" w:space="0" w:color="2A768A" w:themeColor="accent4"/>
          <w:left w:val="single" w:sz="8" w:space="0" w:color="2A768A" w:themeColor="accent4"/>
          <w:bottom w:val="single" w:sz="8" w:space="0" w:color="2A768A" w:themeColor="accent4"/>
          <w:right w:val="single" w:sz="8" w:space="0" w:color="2A768A" w:themeColor="accent4"/>
        </w:tcBorders>
      </w:tcPr>
    </w:tblStylePr>
  </w:style>
  <w:style w:type="table" w:styleId="Lichtelijst-accent3">
    <w:name w:val="Light List Accent 3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C1946" w:themeColor="accent3"/>
        <w:left w:val="single" w:sz="8" w:space="0" w:color="DC1946" w:themeColor="accent3"/>
        <w:bottom w:val="single" w:sz="8" w:space="0" w:color="DC1946" w:themeColor="accent3"/>
        <w:right w:val="single" w:sz="8" w:space="0" w:color="DC194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C194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C1946" w:themeColor="accent3"/>
          <w:left w:val="single" w:sz="8" w:space="0" w:color="DC1946" w:themeColor="accent3"/>
          <w:bottom w:val="single" w:sz="8" w:space="0" w:color="DC1946" w:themeColor="accent3"/>
          <w:right w:val="single" w:sz="8" w:space="0" w:color="DC194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C1946" w:themeColor="accent3"/>
          <w:left w:val="single" w:sz="8" w:space="0" w:color="DC1946" w:themeColor="accent3"/>
          <w:bottom w:val="single" w:sz="8" w:space="0" w:color="DC1946" w:themeColor="accent3"/>
          <w:right w:val="single" w:sz="8" w:space="0" w:color="DC1946" w:themeColor="accent3"/>
        </w:tcBorders>
      </w:tcPr>
    </w:tblStylePr>
    <w:tblStylePr w:type="band1Horz">
      <w:tblPr/>
      <w:tcPr>
        <w:tcBorders>
          <w:top w:val="single" w:sz="8" w:space="0" w:color="DC1946" w:themeColor="accent3"/>
          <w:left w:val="single" w:sz="8" w:space="0" w:color="DC1946" w:themeColor="accent3"/>
          <w:bottom w:val="single" w:sz="8" w:space="0" w:color="DC1946" w:themeColor="accent3"/>
          <w:right w:val="single" w:sz="8" w:space="0" w:color="DC1946" w:themeColor="accent3"/>
        </w:tcBorders>
      </w:tcPr>
    </w:tblStylePr>
  </w:style>
  <w:style w:type="paragraph" w:styleId="HTML-adres">
    <w:name w:val="HTML Address"/>
    <w:basedOn w:val="ZsysbasisPGOAlliantie"/>
    <w:next w:val="BasistekstPGOAlliantie"/>
    <w:semiHidden/>
    <w:rsid w:val="0020607F"/>
  </w:style>
  <w:style w:type="table" w:styleId="Lichtelijst-accent2">
    <w:name w:val="Light List Accent 2"/>
    <w:basedOn w:val="Standaardtabel"/>
    <w:uiPriority w:val="61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7BA8BB" w:themeColor="accent2"/>
        <w:left w:val="single" w:sz="8" w:space="0" w:color="7BA8BB" w:themeColor="accent2"/>
        <w:bottom w:val="single" w:sz="8" w:space="0" w:color="7BA8BB" w:themeColor="accent2"/>
        <w:right w:val="single" w:sz="8" w:space="0" w:color="7BA8BB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A8B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8BB" w:themeColor="accent2"/>
          <w:left w:val="single" w:sz="8" w:space="0" w:color="7BA8BB" w:themeColor="accent2"/>
          <w:bottom w:val="single" w:sz="8" w:space="0" w:color="7BA8BB" w:themeColor="accent2"/>
          <w:right w:val="single" w:sz="8" w:space="0" w:color="7BA8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A8BB" w:themeColor="accent2"/>
          <w:left w:val="single" w:sz="8" w:space="0" w:color="7BA8BB" w:themeColor="accent2"/>
          <w:bottom w:val="single" w:sz="8" w:space="0" w:color="7BA8BB" w:themeColor="accent2"/>
          <w:right w:val="single" w:sz="8" w:space="0" w:color="7BA8BB" w:themeColor="accent2"/>
        </w:tcBorders>
      </w:tcPr>
    </w:tblStylePr>
    <w:tblStylePr w:type="band1Horz">
      <w:tblPr/>
      <w:tcPr>
        <w:tcBorders>
          <w:top w:val="single" w:sz="8" w:space="0" w:color="7BA8BB" w:themeColor="accent2"/>
          <w:left w:val="single" w:sz="8" w:space="0" w:color="7BA8BB" w:themeColor="accent2"/>
          <w:bottom w:val="single" w:sz="8" w:space="0" w:color="7BA8BB" w:themeColor="accent2"/>
          <w:right w:val="single" w:sz="8" w:space="0" w:color="7BA8BB" w:themeColor="accent2"/>
        </w:tcBorders>
      </w:tcPr>
    </w:tblStylePr>
  </w:style>
  <w:style w:type="table" w:styleId="Lichtearcering-accent6">
    <w:name w:val="Light Shading Accent 6"/>
    <w:basedOn w:val="Standaardtabel"/>
    <w:uiPriority w:val="60"/>
    <w:semiHidden/>
    <w:rsid w:val="00E07762"/>
    <w:pPr>
      <w:spacing w:line="240" w:lineRule="auto"/>
    </w:pPr>
    <w:rPr>
      <w:color w:val="ACACAC" w:themeColor="accent6" w:themeShade="BF"/>
    </w:rPr>
    <w:tblPr>
      <w:tblStyleRowBandSize w:val="1"/>
      <w:tblStyleColBandSize w:val="1"/>
      <w:tblBorders>
        <w:top w:val="single" w:sz="8" w:space="0" w:color="E6E6E6" w:themeColor="accent6"/>
        <w:bottom w:val="single" w:sz="8" w:space="0" w:color="E6E6E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E6E6" w:themeColor="accent6"/>
          <w:left w:val="nil"/>
          <w:bottom w:val="single" w:sz="8" w:space="0" w:color="E6E6E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6E6E6" w:themeColor="accent6"/>
          <w:left w:val="nil"/>
          <w:bottom w:val="single" w:sz="8" w:space="0" w:color="E6E6E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8F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F8F8" w:themeFill="accent6" w:themeFillTint="3F"/>
      </w:tcPr>
    </w:tblStylePr>
  </w:style>
  <w:style w:type="table" w:styleId="Klassieketabel1">
    <w:name w:val="Table Classic 1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semiHidden/>
    <w:rsid w:val="008D7BD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semiHidden/>
    <w:rsid w:val="008D7BDD"/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semiHidden/>
    <w:rsid w:val="008D7BD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semiHidden/>
    <w:rsid w:val="008D7BD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jst">
    <w:name w:val="List"/>
    <w:basedOn w:val="ZsysbasisPGOAlliantie"/>
    <w:next w:val="BasistekstPGOAlliantie"/>
    <w:semiHidden/>
    <w:rsid w:val="00F33259"/>
    <w:pPr>
      <w:ind w:left="284" w:hanging="284"/>
    </w:pPr>
  </w:style>
  <w:style w:type="paragraph" w:styleId="Lijst2">
    <w:name w:val="List 2"/>
    <w:basedOn w:val="ZsysbasisPGOAlliantie"/>
    <w:next w:val="BasistekstPGOAlliantie"/>
    <w:semiHidden/>
    <w:rsid w:val="00F33259"/>
    <w:pPr>
      <w:ind w:left="568" w:hanging="284"/>
    </w:pPr>
  </w:style>
  <w:style w:type="paragraph" w:styleId="Lijst3">
    <w:name w:val="List 3"/>
    <w:basedOn w:val="ZsysbasisPGOAlliantie"/>
    <w:next w:val="BasistekstPGOAlliantie"/>
    <w:semiHidden/>
    <w:rsid w:val="00F33259"/>
    <w:pPr>
      <w:ind w:left="851" w:hanging="284"/>
    </w:pPr>
  </w:style>
  <w:style w:type="paragraph" w:styleId="Lijst4">
    <w:name w:val="List 4"/>
    <w:basedOn w:val="ZsysbasisPGOAlliantie"/>
    <w:next w:val="BasistekstPGOAlliantie"/>
    <w:semiHidden/>
    <w:rsid w:val="00F33259"/>
    <w:pPr>
      <w:ind w:left="1135" w:hanging="284"/>
    </w:pPr>
  </w:style>
  <w:style w:type="paragraph" w:styleId="Lijst5">
    <w:name w:val="List 5"/>
    <w:basedOn w:val="ZsysbasisPGOAlliantie"/>
    <w:next w:val="BasistekstPGOAlliantie"/>
    <w:semiHidden/>
    <w:rsid w:val="00F33259"/>
    <w:pPr>
      <w:ind w:left="1418" w:hanging="284"/>
    </w:pPr>
  </w:style>
  <w:style w:type="paragraph" w:styleId="Index1">
    <w:name w:val="index 1"/>
    <w:basedOn w:val="ZsysbasisPGOAlliantie"/>
    <w:next w:val="BasistekstPGOAlliantie"/>
    <w:semiHidden/>
    <w:rsid w:val="00F33259"/>
  </w:style>
  <w:style w:type="paragraph" w:styleId="Lijstopsomteken">
    <w:name w:val="List Bullet"/>
    <w:basedOn w:val="ZsysbasisPGOAlliantie"/>
    <w:next w:val="BasistekstPGOAlliantie"/>
    <w:semiHidden/>
    <w:rsid w:val="00E7078D"/>
    <w:pPr>
      <w:numPr>
        <w:numId w:val="12"/>
      </w:numPr>
      <w:ind w:left="357" w:hanging="357"/>
    </w:pPr>
  </w:style>
  <w:style w:type="paragraph" w:styleId="Lijstopsomteken2">
    <w:name w:val="List Bullet 2"/>
    <w:basedOn w:val="ZsysbasisPGOAlliantie"/>
    <w:next w:val="BasistekstPGOAlliantie"/>
    <w:semiHidden/>
    <w:rsid w:val="00E7078D"/>
    <w:pPr>
      <w:numPr>
        <w:numId w:val="13"/>
      </w:numPr>
      <w:ind w:left="641" w:hanging="357"/>
    </w:pPr>
  </w:style>
  <w:style w:type="paragraph" w:styleId="Lijstopsomteken3">
    <w:name w:val="List Bullet 3"/>
    <w:basedOn w:val="ZsysbasisPGOAlliantie"/>
    <w:next w:val="BasistekstPGOAlliantie"/>
    <w:semiHidden/>
    <w:rsid w:val="00E7078D"/>
    <w:pPr>
      <w:numPr>
        <w:numId w:val="14"/>
      </w:numPr>
      <w:ind w:left="924" w:hanging="357"/>
    </w:pPr>
  </w:style>
  <w:style w:type="paragraph" w:styleId="Lijstopsomteken4">
    <w:name w:val="List Bullet 4"/>
    <w:basedOn w:val="ZsysbasisPGOAlliantie"/>
    <w:next w:val="BasistekstPGOAlliantie"/>
    <w:semiHidden/>
    <w:rsid w:val="00E7078D"/>
    <w:pPr>
      <w:numPr>
        <w:numId w:val="15"/>
      </w:numPr>
      <w:ind w:left="1208" w:hanging="357"/>
    </w:pPr>
  </w:style>
  <w:style w:type="paragraph" w:styleId="Lijstnummering">
    <w:name w:val="List Number"/>
    <w:basedOn w:val="ZsysbasisPGOAlliantie"/>
    <w:next w:val="BasistekstPGOAlliantie"/>
    <w:semiHidden/>
    <w:rsid w:val="00705849"/>
    <w:pPr>
      <w:numPr>
        <w:numId w:val="17"/>
      </w:numPr>
      <w:ind w:left="357" w:hanging="357"/>
    </w:pPr>
  </w:style>
  <w:style w:type="paragraph" w:styleId="Lijstnummering2">
    <w:name w:val="List Number 2"/>
    <w:basedOn w:val="ZsysbasisPGOAlliantie"/>
    <w:next w:val="BasistekstPGOAlliantie"/>
    <w:semiHidden/>
    <w:rsid w:val="00705849"/>
    <w:pPr>
      <w:numPr>
        <w:numId w:val="18"/>
      </w:numPr>
      <w:ind w:left="641" w:hanging="357"/>
    </w:pPr>
  </w:style>
  <w:style w:type="paragraph" w:styleId="Lijstnummering3">
    <w:name w:val="List Number 3"/>
    <w:basedOn w:val="ZsysbasisPGOAlliantie"/>
    <w:next w:val="BasistekstPGOAlliantie"/>
    <w:semiHidden/>
    <w:rsid w:val="00705849"/>
    <w:pPr>
      <w:numPr>
        <w:numId w:val="19"/>
      </w:numPr>
      <w:ind w:left="924" w:hanging="357"/>
    </w:pPr>
  </w:style>
  <w:style w:type="paragraph" w:styleId="Lijstnummering4">
    <w:name w:val="List Number 4"/>
    <w:basedOn w:val="ZsysbasisPGOAlliantie"/>
    <w:next w:val="BasistekstPGOAlliantie"/>
    <w:semiHidden/>
    <w:rsid w:val="00705849"/>
    <w:pPr>
      <w:numPr>
        <w:numId w:val="20"/>
      </w:numPr>
      <w:ind w:left="1208" w:hanging="357"/>
    </w:pPr>
  </w:style>
  <w:style w:type="paragraph" w:styleId="Lijstnummering5">
    <w:name w:val="List Number 5"/>
    <w:basedOn w:val="ZsysbasisPGOAlliantie"/>
    <w:next w:val="BasistekstPGOAlliantie"/>
    <w:semiHidden/>
    <w:rsid w:val="00705849"/>
    <w:pPr>
      <w:numPr>
        <w:numId w:val="21"/>
      </w:numPr>
      <w:ind w:left="1491" w:hanging="357"/>
    </w:pPr>
  </w:style>
  <w:style w:type="paragraph" w:styleId="Lijstvoortzetting">
    <w:name w:val="List Continue"/>
    <w:basedOn w:val="ZsysbasisPGOAlliantie"/>
    <w:next w:val="BasistekstPGOAlliantie"/>
    <w:semiHidden/>
    <w:rsid w:val="00705849"/>
    <w:pPr>
      <w:ind w:left="284"/>
    </w:pPr>
  </w:style>
  <w:style w:type="paragraph" w:styleId="Lijstvoortzetting2">
    <w:name w:val="List Continue 2"/>
    <w:basedOn w:val="ZsysbasisPGOAlliantie"/>
    <w:next w:val="BasistekstPGOAlliantie"/>
    <w:semiHidden/>
    <w:rsid w:val="00705849"/>
    <w:pPr>
      <w:ind w:left="567"/>
    </w:pPr>
  </w:style>
  <w:style w:type="paragraph" w:styleId="Lijstvoortzetting3">
    <w:name w:val="List Continue 3"/>
    <w:basedOn w:val="ZsysbasisPGOAlliantie"/>
    <w:next w:val="BasistekstPGOAlliantie"/>
    <w:semiHidden/>
    <w:rsid w:val="00705849"/>
    <w:pPr>
      <w:ind w:left="851"/>
    </w:pPr>
  </w:style>
  <w:style w:type="paragraph" w:styleId="Lijstvoortzetting4">
    <w:name w:val="List Continue 4"/>
    <w:basedOn w:val="ZsysbasisPGOAlliantie"/>
    <w:next w:val="BasistekstPGOAlliantie"/>
    <w:semiHidden/>
    <w:rsid w:val="00705849"/>
    <w:pPr>
      <w:ind w:left="1134"/>
    </w:pPr>
  </w:style>
  <w:style w:type="paragraph" w:styleId="Lijstvoortzetting5">
    <w:name w:val="List Continue 5"/>
    <w:basedOn w:val="ZsysbasisPGOAlliantie"/>
    <w:next w:val="BasistekstPGOAlliantie"/>
    <w:semiHidden/>
    <w:rsid w:val="00705849"/>
    <w:pPr>
      <w:ind w:left="1418"/>
    </w:pPr>
  </w:style>
  <w:style w:type="character" w:styleId="Intensievebenadrukking">
    <w:name w:val="Intense Emphasis"/>
    <w:basedOn w:val="Standaardalinea-lettertype"/>
    <w:uiPriority w:val="21"/>
    <w:semiHidden/>
    <w:rsid w:val="00FC3FA5"/>
    <w:rPr>
      <w:b/>
      <w:bCs/>
      <w:i/>
      <w:iCs/>
      <w:color w:val="auto"/>
    </w:rPr>
  </w:style>
  <w:style w:type="paragraph" w:styleId="Normaalweb">
    <w:name w:val="Normal (Web)"/>
    <w:basedOn w:val="ZsysbasisPGOAlliantie"/>
    <w:next w:val="BasistekstPGOAlliantie"/>
    <w:semiHidden/>
    <w:rsid w:val="0020607F"/>
  </w:style>
  <w:style w:type="paragraph" w:styleId="Notitiekop">
    <w:name w:val="Note Heading"/>
    <w:basedOn w:val="ZsysbasisPGOAlliantie"/>
    <w:next w:val="BasistekstPGOAlliantie"/>
    <w:semiHidden/>
    <w:rsid w:val="0020607F"/>
  </w:style>
  <w:style w:type="paragraph" w:styleId="Plattetekst">
    <w:name w:val="Body Text"/>
    <w:basedOn w:val="ZsysbasisPGOAlliantie"/>
    <w:next w:val="BasistekstPGOAlliantie"/>
    <w:link w:val="PlattetekstChar"/>
    <w:semiHidden/>
    <w:rsid w:val="00D802A1"/>
  </w:style>
  <w:style w:type="paragraph" w:styleId="Plattetekst2">
    <w:name w:val="Body Text 2"/>
    <w:basedOn w:val="ZsysbasisPGOAlliantie"/>
    <w:next w:val="BasistekstPGOAlliantie"/>
    <w:link w:val="Plattetekst2Char"/>
    <w:semiHidden/>
    <w:rsid w:val="00E7078D"/>
  </w:style>
  <w:style w:type="paragraph" w:styleId="Plattetekst3">
    <w:name w:val="Body Text 3"/>
    <w:basedOn w:val="ZsysbasisPGOAlliantie"/>
    <w:next w:val="BasistekstPGOAlliantie"/>
    <w:semiHidden/>
    <w:rsid w:val="0020607F"/>
  </w:style>
  <w:style w:type="paragraph" w:styleId="Platteteksteersteinspringing">
    <w:name w:val="Body Text First Indent"/>
    <w:basedOn w:val="ZsysbasisPGOAlliantie"/>
    <w:next w:val="BasistekstPGOAlliantie"/>
    <w:link w:val="PlatteteksteersteinspringingChar"/>
    <w:semiHidden/>
    <w:rsid w:val="00E7078D"/>
    <w:pPr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paragraph" w:styleId="Plattetekstinspringen">
    <w:name w:val="Body Text Indent"/>
    <w:basedOn w:val="ZsysbasisPGOAlliantie"/>
    <w:next w:val="BasistekstPGOAlliantie"/>
    <w:link w:val="PlattetekstinspringenChar"/>
    <w:semiHidden/>
    <w:rsid w:val="00E7078D"/>
    <w:pPr>
      <w:ind w:left="284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E7078D"/>
    <w:rPr>
      <w:rFonts w:ascii="Maiandra GD" w:hAnsi="Maiandra GD" w:cs="Maiandra GD"/>
      <w:sz w:val="18"/>
      <w:szCs w:val="18"/>
    </w:rPr>
  </w:style>
  <w:style w:type="paragraph" w:styleId="Platteteksteersteinspringing2">
    <w:name w:val="Body Text First Indent 2"/>
    <w:basedOn w:val="ZsysbasisPGOAlliantie"/>
    <w:next w:val="BasistekstPGOAlliantie"/>
    <w:link w:val="Platteteksteersteinspringing2Char"/>
    <w:semiHidden/>
    <w:rsid w:val="00E7078D"/>
    <w:pPr>
      <w:ind w:left="360" w:firstLine="360"/>
    </w:pPr>
  </w:style>
  <w:style w:type="table" w:styleId="Professioneletabel">
    <w:name w:val="Table Professional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ZsysbasisPGOAlliantieChar">
    <w:name w:val="Zsysbasis PGO Alliantie Char"/>
    <w:basedOn w:val="Standaardalinea-lettertype"/>
    <w:link w:val="ZsysbasisPGOAlliantie"/>
    <w:semiHidden/>
    <w:rsid w:val="00C460FE"/>
    <w:rPr>
      <w:color w:val="2A768A" w:themeColor="accent4"/>
    </w:rPr>
  </w:style>
  <w:style w:type="paragraph" w:styleId="Standaardinspringing">
    <w:name w:val="Normal Indent"/>
    <w:basedOn w:val="ZsysbasisPGOAlliantie"/>
    <w:next w:val="BasistekstPGOAlliantie"/>
    <w:semiHidden/>
    <w:rsid w:val="0020607F"/>
  </w:style>
  <w:style w:type="table" w:styleId="Tabelkolommen1">
    <w:name w:val="Table Columns 1"/>
    <w:basedOn w:val="Standaardtabel"/>
    <w:semiHidden/>
    <w:rsid w:val="008D7BDD"/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semiHidden/>
    <w:rsid w:val="008D7BDD"/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semiHidden/>
    <w:rsid w:val="008D7BD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semiHidden/>
    <w:rsid w:val="008D7BD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semiHidden/>
    <w:rsid w:val="008D7BD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semiHidden/>
    <w:rsid w:val="008D7BD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semiHidden/>
    <w:rsid w:val="008D7B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semiHidden/>
    <w:rsid w:val="008D7BD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semiHidden/>
    <w:rsid w:val="008D7BD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semiHidden/>
    <w:rsid w:val="00BD5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semiHidden/>
    <w:rsid w:val="008D7BD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semiHidden/>
    <w:rsid w:val="008D7BD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semiHidden/>
    <w:rsid w:val="008D7BD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semiHidden/>
    <w:rsid w:val="008D7BD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semiHidden/>
    <w:rsid w:val="008D7BD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semiHidden/>
    <w:rsid w:val="008D7BD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semiHidden/>
    <w:rsid w:val="008D7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erfijndetabel1">
    <w:name w:val="Table Subtle 1"/>
    <w:basedOn w:val="Standaardtabel"/>
    <w:semiHidden/>
    <w:rsid w:val="008D7BD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semiHidden/>
    <w:rsid w:val="008D7BD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oetnootmarkering">
    <w:name w:val="footnote reference"/>
    <w:aliases w:val="Voetnootmarkering PGO Alliantie"/>
    <w:basedOn w:val="Standaardalinea-lettertype"/>
    <w:uiPriority w:val="53"/>
    <w:rsid w:val="00CB7600"/>
    <w:rPr>
      <w:vertAlign w:val="superscript"/>
    </w:rPr>
  </w:style>
  <w:style w:type="paragraph" w:styleId="Voetnoottekst">
    <w:name w:val="footnote text"/>
    <w:aliases w:val="Voetnoottekst PGO Alliantie"/>
    <w:basedOn w:val="ZsysbasisPGOAlliantie"/>
    <w:uiPriority w:val="54"/>
    <w:rsid w:val="00CB7600"/>
    <w:rPr>
      <w:sz w:val="15"/>
    </w:rPr>
  </w:style>
  <w:style w:type="table" w:styleId="Webtabel1">
    <w:name w:val="Table Web 1"/>
    <w:basedOn w:val="Standaardtabel"/>
    <w:semiHidden/>
    <w:rsid w:val="008D7BD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semiHidden/>
    <w:rsid w:val="008D7BD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semiHidden/>
    <w:rsid w:val="008D7BD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semiHidden/>
    <w:rsid w:val="00451FDB"/>
    <w:rPr>
      <w:b w:val="0"/>
      <w:bCs w:val="0"/>
    </w:rPr>
  </w:style>
  <w:style w:type="paragraph" w:styleId="Datum">
    <w:name w:val="Date"/>
    <w:basedOn w:val="ZsysbasisPGOAlliantie"/>
    <w:next w:val="BasistekstPGOAlliantie"/>
    <w:semiHidden/>
    <w:rsid w:val="0020607F"/>
  </w:style>
  <w:style w:type="paragraph" w:styleId="Tekstzonderopmaak">
    <w:name w:val="Plain Text"/>
    <w:basedOn w:val="ZsysbasisPGOAlliantie"/>
    <w:next w:val="BasistekstPGOAlliantie"/>
    <w:semiHidden/>
    <w:rsid w:val="0020607F"/>
  </w:style>
  <w:style w:type="paragraph" w:styleId="Ballontekst">
    <w:name w:val="Balloon Text"/>
    <w:basedOn w:val="ZsysbasisPGOAlliantie"/>
    <w:next w:val="BasistekstPGOAlliantie"/>
    <w:semiHidden/>
    <w:rsid w:val="0020607F"/>
  </w:style>
  <w:style w:type="paragraph" w:styleId="Bijschrift">
    <w:name w:val="caption"/>
    <w:aliases w:val="Bijschrift PGO Alliantie"/>
    <w:basedOn w:val="ZsysbasisPGOAlliantie"/>
    <w:next w:val="BasistekstPGOAlliantie"/>
    <w:uiPriority w:val="34"/>
    <w:rsid w:val="0020607F"/>
  </w:style>
  <w:style w:type="character" w:customStyle="1" w:styleId="TekstopmerkingChar">
    <w:name w:val="Tekst opmerking Char"/>
    <w:basedOn w:val="ZsysbasisPGOAlliantieChar"/>
    <w:link w:val="Tekstopmerking"/>
    <w:semiHidden/>
    <w:rsid w:val="008736AE"/>
    <w:rPr>
      <w:rFonts w:asciiTheme="minorHAnsi" w:hAnsiTheme="minorHAnsi" w:cs="Maiandra GD"/>
      <w:color w:val="000000" w:themeColor="text1"/>
      <w:sz w:val="18"/>
      <w:szCs w:val="18"/>
    </w:rPr>
  </w:style>
  <w:style w:type="paragraph" w:styleId="Documentstructuur">
    <w:name w:val="Document Map"/>
    <w:basedOn w:val="ZsysbasisPGOAlliantie"/>
    <w:next w:val="BasistekstPGOAlliantie"/>
    <w:semiHidden/>
    <w:rsid w:val="0020607F"/>
  </w:style>
  <w:style w:type="table" w:styleId="Lichtearcering-accent5">
    <w:name w:val="Light Shading Accent 5"/>
    <w:basedOn w:val="Standaardtabel"/>
    <w:uiPriority w:val="60"/>
    <w:semiHidden/>
    <w:rsid w:val="00E07762"/>
    <w:pPr>
      <w:spacing w:line="240" w:lineRule="auto"/>
    </w:pPr>
    <w:rPr>
      <w:color w:val="69CDD7" w:themeColor="accent5" w:themeShade="BF"/>
    </w:rPr>
    <w:tblPr>
      <w:tblStyleRowBandSize w:val="1"/>
      <w:tblStyleColBandSize w:val="1"/>
      <w:tblBorders>
        <w:top w:val="single" w:sz="8" w:space="0" w:color="BFEAEE" w:themeColor="accent5"/>
        <w:bottom w:val="single" w:sz="8" w:space="0" w:color="BFEAE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EAEE" w:themeColor="accent5"/>
          <w:left w:val="nil"/>
          <w:bottom w:val="single" w:sz="8" w:space="0" w:color="BFEAE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FEAEE" w:themeColor="accent5"/>
          <w:left w:val="nil"/>
          <w:bottom w:val="single" w:sz="8" w:space="0" w:color="BFEAE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F9FA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F9FA" w:themeFill="accent5" w:themeFillTint="3F"/>
      </w:tcPr>
    </w:tblStylePr>
  </w:style>
  <w:style w:type="paragraph" w:styleId="Eindnoottekst">
    <w:name w:val="endnote text"/>
    <w:aliases w:val="Eindnoottekst PGO Alliantie"/>
    <w:basedOn w:val="ZsysbasisPGOAlliantie"/>
    <w:next w:val="BasistekstPGOAlliantie"/>
    <w:uiPriority w:val="52"/>
    <w:rsid w:val="0020607F"/>
  </w:style>
  <w:style w:type="paragraph" w:styleId="Indexkop">
    <w:name w:val="index heading"/>
    <w:basedOn w:val="ZsysbasisPGOAlliantie"/>
    <w:next w:val="BasistekstPGOAlliantie"/>
    <w:semiHidden/>
    <w:rsid w:val="0020607F"/>
  </w:style>
  <w:style w:type="paragraph" w:styleId="Kopbronvermelding">
    <w:name w:val="toa heading"/>
    <w:basedOn w:val="ZsysbasisPGOAlliantie"/>
    <w:next w:val="BasistekstPGOAlliantie"/>
    <w:semiHidden/>
    <w:rsid w:val="0020607F"/>
  </w:style>
  <w:style w:type="paragraph" w:styleId="Lijstopsomteken5">
    <w:name w:val="List Bullet 5"/>
    <w:basedOn w:val="ZsysbasisPGOAlliantie"/>
    <w:next w:val="BasistekstPGOAlliantie"/>
    <w:semiHidden/>
    <w:rsid w:val="00E7078D"/>
    <w:pPr>
      <w:numPr>
        <w:numId w:val="16"/>
      </w:numPr>
      <w:ind w:left="1491" w:hanging="357"/>
    </w:pPr>
  </w:style>
  <w:style w:type="paragraph" w:styleId="Macrotekst">
    <w:name w:val="macro"/>
    <w:basedOn w:val="ZsysbasisPGOAlliantie"/>
    <w:next w:val="BasistekstPGOAlliantie"/>
    <w:semiHidden/>
    <w:rsid w:val="0020607F"/>
  </w:style>
  <w:style w:type="paragraph" w:styleId="Tekstopmerking">
    <w:name w:val="annotation text"/>
    <w:basedOn w:val="ZsysbasisPGOAlliantie"/>
    <w:next w:val="BasistekstPGOAlliantie"/>
    <w:link w:val="TekstopmerkingChar"/>
    <w:semiHidden/>
    <w:rsid w:val="0020607F"/>
  </w:style>
  <w:style w:type="character" w:styleId="Intensieveverwijzing">
    <w:name w:val="Intense Reference"/>
    <w:basedOn w:val="Standaardalinea-lettertype"/>
    <w:uiPriority w:val="32"/>
    <w:semiHidden/>
    <w:rsid w:val="00FC3FA5"/>
    <w:rPr>
      <w:b/>
      <w:bCs/>
      <w:smallCaps/>
      <w:color w:val="auto"/>
      <w:spacing w:val="5"/>
      <w:u w:val="single"/>
    </w:rPr>
  </w:style>
  <w:style w:type="character" w:styleId="Verwijzingopmerking">
    <w:name w:val="annotation reference"/>
    <w:basedOn w:val="Standaardalinea-lettertype"/>
    <w:semiHidden/>
    <w:rsid w:val="0020607F"/>
    <w:rPr>
      <w:sz w:val="18"/>
      <w:szCs w:val="18"/>
    </w:rPr>
  </w:style>
  <w:style w:type="paragraph" w:customStyle="1" w:styleId="Opsommingteken1eniveauPGOAlliantie">
    <w:name w:val="Opsomming teken 1e niveau PGO Alliantie"/>
    <w:basedOn w:val="ZsysbasisPGOAlliantie"/>
    <w:uiPriority w:val="11"/>
    <w:qFormat/>
    <w:rsid w:val="00670274"/>
    <w:pPr>
      <w:numPr>
        <w:numId w:val="29"/>
      </w:numPr>
    </w:pPr>
  </w:style>
  <w:style w:type="paragraph" w:customStyle="1" w:styleId="Opsommingteken2eniveauPGOAlliantie">
    <w:name w:val="Opsomming teken 2e niveau PGO Alliantie"/>
    <w:basedOn w:val="ZsysbasisPGOAlliantie"/>
    <w:uiPriority w:val="12"/>
    <w:qFormat/>
    <w:rsid w:val="00670274"/>
    <w:pPr>
      <w:numPr>
        <w:ilvl w:val="1"/>
        <w:numId w:val="29"/>
      </w:numPr>
    </w:pPr>
  </w:style>
  <w:style w:type="paragraph" w:customStyle="1" w:styleId="Opsommingteken3eniveauPGOAlliantie">
    <w:name w:val="Opsomming teken 3e niveau PGO Alliantie"/>
    <w:basedOn w:val="ZsysbasisPGOAlliantie"/>
    <w:uiPriority w:val="13"/>
    <w:qFormat/>
    <w:rsid w:val="00670274"/>
    <w:pPr>
      <w:numPr>
        <w:ilvl w:val="2"/>
        <w:numId w:val="29"/>
      </w:numPr>
    </w:pPr>
  </w:style>
  <w:style w:type="paragraph" w:customStyle="1" w:styleId="Opsommingbolletje1eniveauPGOAlliantie">
    <w:name w:val="Opsomming bolletje 1e niveau PGO Alliantie"/>
    <w:basedOn w:val="ZsysbasisPGOAlliantie"/>
    <w:uiPriority w:val="25"/>
    <w:qFormat/>
    <w:rsid w:val="005017F3"/>
    <w:pPr>
      <w:numPr>
        <w:numId w:val="24"/>
      </w:numPr>
    </w:pPr>
  </w:style>
  <w:style w:type="paragraph" w:customStyle="1" w:styleId="Opsommingbolletje2eniveauPGOAlliantie">
    <w:name w:val="Opsomming bolletje 2e niveau PGO Alliantie"/>
    <w:basedOn w:val="ZsysbasisPGOAlliantie"/>
    <w:uiPriority w:val="26"/>
    <w:qFormat/>
    <w:rsid w:val="005017F3"/>
    <w:pPr>
      <w:numPr>
        <w:ilvl w:val="1"/>
        <w:numId w:val="24"/>
      </w:numPr>
    </w:pPr>
  </w:style>
  <w:style w:type="paragraph" w:customStyle="1" w:styleId="Opsommingbolletje3eniveauPGOAlliantie">
    <w:name w:val="Opsomming bolletje 3e niveau PGO Alliantie"/>
    <w:basedOn w:val="ZsysbasisPGOAlliantie"/>
    <w:uiPriority w:val="27"/>
    <w:qFormat/>
    <w:rsid w:val="005017F3"/>
    <w:pPr>
      <w:numPr>
        <w:ilvl w:val="2"/>
        <w:numId w:val="24"/>
      </w:numPr>
    </w:pPr>
  </w:style>
  <w:style w:type="numbering" w:customStyle="1" w:styleId="OpsommingbolletjePGOAlliantie">
    <w:name w:val="Opsomming bolletje PGO Alliantie"/>
    <w:uiPriority w:val="99"/>
    <w:semiHidden/>
    <w:rsid w:val="005017F3"/>
    <w:pPr>
      <w:numPr>
        <w:numId w:val="1"/>
      </w:numPr>
    </w:pPr>
  </w:style>
  <w:style w:type="paragraph" w:customStyle="1" w:styleId="Opsommingkleineletter1eniveauPGOAlliantie">
    <w:name w:val="Opsomming kleine letter 1e niveau PGO Alliantie"/>
    <w:basedOn w:val="ZsysbasisPGOAlliantie"/>
    <w:uiPriority w:val="15"/>
    <w:qFormat/>
    <w:rsid w:val="002C49D6"/>
    <w:pPr>
      <w:numPr>
        <w:ilvl w:val="1"/>
        <w:numId w:val="34"/>
      </w:numPr>
    </w:pPr>
  </w:style>
  <w:style w:type="paragraph" w:customStyle="1" w:styleId="Opsommingkleineletter2eniveauPGOAlliantie">
    <w:name w:val="Opsomming kleine letter 2e niveau PGO Alliantie"/>
    <w:basedOn w:val="ZsysbasisPGOAlliantie"/>
    <w:uiPriority w:val="16"/>
    <w:qFormat/>
    <w:rsid w:val="002C49D6"/>
    <w:pPr>
      <w:numPr>
        <w:ilvl w:val="2"/>
        <w:numId w:val="34"/>
      </w:numPr>
    </w:pPr>
  </w:style>
  <w:style w:type="paragraph" w:customStyle="1" w:styleId="Opsommingkleineletter3eniveauPGOAlliantie">
    <w:name w:val="Opsomming kleine letter 3e niveau PGO Alliantie"/>
    <w:basedOn w:val="ZsysbasisPGOAlliantie"/>
    <w:uiPriority w:val="17"/>
    <w:qFormat/>
    <w:rsid w:val="002C49D6"/>
    <w:pPr>
      <w:numPr>
        <w:ilvl w:val="3"/>
        <w:numId w:val="34"/>
      </w:numPr>
    </w:pPr>
  </w:style>
  <w:style w:type="paragraph" w:customStyle="1" w:styleId="Opsommingnummer1eniveauPGOAlliantie">
    <w:name w:val="Opsomming nummer 1e niveau PGO Alliantie"/>
    <w:basedOn w:val="ZsysbasisPGOAlliantie"/>
    <w:uiPriority w:val="19"/>
    <w:qFormat/>
    <w:rsid w:val="002C49D6"/>
    <w:pPr>
      <w:numPr>
        <w:ilvl w:val="1"/>
        <w:numId w:val="32"/>
      </w:numPr>
    </w:pPr>
  </w:style>
  <w:style w:type="paragraph" w:customStyle="1" w:styleId="Opsommingnummer2eniveauPGOAlliantie">
    <w:name w:val="Opsomming nummer 2e niveau PGO Alliantie"/>
    <w:basedOn w:val="ZsysbasisPGOAlliantie"/>
    <w:uiPriority w:val="20"/>
    <w:qFormat/>
    <w:rsid w:val="002C49D6"/>
    <w:pPr>
      <w:numPr>
        <w:ilvl w:val="2"/>
        <w:numId w:val="32"/>
      </w:numPr>
    </w:pPr>
  </w:style>
  <w:style w:type="paragraph" w:customStyle="1" w:styleId="Opsommingnummer3eniveauPGOAlliantie">
    <w:name w:val="Opsomming nummer 3e niveau PGO Alliantie"/>
    <w:basedOn w:val="ZsysbasisPGOAlliantie"/>
    <w:uiPriority w:val="21"/>
    <w:qFormat/>
    <w:rsid w:val="002C49D6"/>
    <w:pPr>
      <w:numPr>
        <w:ilvl w:val="3"/>
        <w:numId w:val="32"/>
      </w:numPr>
    </w:pPr>
  </w:style>
  <w:style w:type="paragraph" w:customStyle="1" w:styleId="Opsommingopenrondje1eniveauPGOAlliantie">
    <w:name w:val="Opsomming open rondje 1e niveau PGO Alliantie"/>
    <w:basedOn w:val="ZsysbasisPGOAlliantie"/>
    <w:uiPriority w:val="55"/>
    <w:qFormat/>
    <w:rsid w:val="00957CCB"/>
    <w:pPr>
      <w:numPr>
        <w:numId w:val="25"/>
      </w:numPr>
    </w:pPr>
  </w:style>
  <w:style w:type="paragraph" w:customStyle="1" w:styleId="Opsommingopenrondje2eniveauPGOAlliantie">
    <w:name w:val="Opsomming open rondje 2e niveau PGO Alliantie"/>
    <w:basedOn w:val="ZsysbasisPGOAlliantie"/>
    <w:uiPriority w:val="56"/>
    <w:qFormat/>
    <w:rsid w:val="00957CCB"/>
    <w:pPr>
      <w:numPr>
        <w:ilvl w:val="1"/>
        <w:numId w:val="25"/>
      </w:numPr>
    </w:pPr>
  </w:style>
  <w:style w:type="paragraph" w:customStyle="1" w:styleId="Opsommingopenrondje3eniveauPGOAlliantie">
    <w:name w:val="Opsomming open rondje 3e niveau PGO Alliantie"/>
    <w:basedOn w:val="ZsysbasisPGOAlliantie"/>
    <w:uiPriority w:val="57"/>
    <w:qFormat/>
    <w:rsid w:val="00957CCB"/>
    <w:pPr>
      <w:numPr>
        <w:ilvl w:val="2"/>
        <w:numId w:val="25"/>
      </w:numPr>
    </w:pPr>
  </w:style>
  <w:style w:type="numbering" w:customStyle="1" w:styleId="OpsommingopenrondjePGOAlliantie">
    <w:name w:val="Opsomming open rondje PGO Alliantie"/>
    <w:uiPriority w:val="99"/>
    <w:semiHidden/>
    <w:rsid w:val="00957CCB"/>
    <w:pPr>
      <w:numPr>
        <w:numId w:val="2"/>
      </w:numPr>
    </w:pPr>
  </w:style>
  <w:style w:type="paragraph" w:customStyle="1" w:styleId="Opsommingstreepje1eniveauPGOAlliantie">
    <w:name w:val="Opsomming streepje 1e niveau PGO Alliantie"/>
    <w:basedOn w:val="ZsysbasisPGOAlliantie"/>
    <w:uiPriority w:val="22"/>
    <w:qFormat/>
    <w:rsid w:val="00B01DA1"/>
    <w:pPr>
      <w:numPr>
        <w:numId w:val="26"/>
      </w:numPr>
    </w:pPr>
  </w:style>
  <w:style w:type="paragraph" w:customStyle="1" w:styleId="Opsommingstreepje2eniveauPGOAlliantie">
    <w:name w:val="Opsomming streepje 2e niveau PGO Alliantie"/>
    <w:basedOn w:val="ZsysbasisPGOAlliantie"/>
    <w:uiPriority w:val="23"/>
    <w:qFormat/>
    <w:rsid w:val="00B01DA1"/>
    <w:pPr>
      <w:numPr>
        <w:ilvl w:val="1"/>
        <w:numId w:val="26"/>
      </w:numPr>
    </w:pPr>
  </w:style>
  <w:style w:type="paragraph" w:customStyle="1" w:styleId="Opsommingstreepje3eniveauPGOAlliantie">
    <w:name w:val="Opsomming streepje 3e niveau PGO Alliantie"/>
    <w:basedOn w:val="ZsysbasisPGOAlliantie"/>
    <w:uiPriority w:val="24"/>
    <w:qFormat/>
    <w:rsid w:val="00B01DA1"/>
    <w:pPr>
      <w:numPr>
        <w:ilvl w:val="2"/>
        <w:numId w:val="26"/>
      </w:numPr>
    </w:pPr>
  </w:style>
  <w:style w:type="numbering" w:customStyle="1" w:styleId="OpsommingstreepjePGOAlliantie">
    <w:name w:val="Opsomming streepje PGO Alliantie"/>
    <w:uiPriority w:val="99"/>
    <w:semiHidden/>
    <w:rsid w:val="00B01DA1"/>
    <w:pPr>
      <w:numPr>
        <w:numId w:val="3"/>
      </w:numPr>
    </w:pPr>
  </w:style>
  <w:style w:type="character" w:styleId="Titelvanboek">
    <w:name w:val="Book Title"/>
    <w:basedOn w:val="Standaardalinea-lettertype"/>
    <w:uiPriority w:val="33"/>
    <w:semiHidden/>
    <w:rsid w:val="00E07762"/>
    <w:rPr>
      <w:b/>
      <w:bCs/>
      <w:smallCaps/>
      <w:spacing w:val="5"/>
    </w:rPr>
  </w:style>
  <w:style w:type="character" w:styleId="Tekstvantijdelijkeaanduiding">
    <w:name w:val="Placeholder Text"/>
    <w:basedOn w:val="zsysVeldMarkering"/>
    <w:uiPriority w:val="99"/>
    <w:semiHidden/>
    <w:rsid w:val="004C51F8"/>
    <w:rPr>
      <w:color w:val="000000"/>
      <w:bdr w:val="none" w:sz="0" w:space="0" w:color="auto"/>
      <w:shd w:val="clear" w:color="auto" w:fill="FFFF00"/>
    </w:rPr>
  </w:style>
  <w:style w:type="character" w:styleId="Subtieleverwijzing">
    <w:name w:val="Subtle Reference"/>
    <w:basedOn w:val="Standaardalinea-lettertype"/>
    <w:uiPriority w:val="31"/>
    <w:semiHidden/>
    <w:rsid w:val="008736AE"/>
    <w:rPr>
      <w:smallCaps/>
      <w:color w:val="auto"/>
      <w:u w:val="single"/>
    </w:rPr>
  </w:style>
  <w:style w:type="character" w:styleId="Subtielebenadrukking">
    <w:name w:val="Subtle Emphasis"/>
    <w:basedOn w:val="Standaardalinea-lettertype"/>
    <w:uiPriority w:val="19"/>
    <w:semiHidden/>
    <w:rsid w:val="00FC3FA5"/>
    <w:rPr>
      <w:i/>
      <w:iCs/>
      <w:color w:val="auto"/>
    </w:rPr>
  </w:style>
  <w:style w:type="table" w:styleId="Lichtearcering-accent4">
    <w:name w:val="Light Shading Accent 4"/>
    <w:basedOn w:val="Standaardtabel"/>
    <w:uiPriority w:val="60"/>
    <w:semiHidden/>
    <w:rsid w:val="00E07762"/>
    <w:pPr>
      <w:spacing w:line="240" w:lineRule="auto"/>
    </w:pPr>
    <w:rPr>
      <w:color w:val="1F5767" w:themeColor="accent4" w:themeShade="BF"/>
    </w:rPr>
    <w:tblPr>
      <w:tblStyleRowBandSize w:val="1"/>
      <w:tblStyleColBandSize w:val="1"/>
      <w:tblBorders>
        <w:top w:val="single" w:sz="8" w:space="0" w:color="2A768A" w:themeColor="accent4"/>
        <w:bottom w:val="single" w:sz="8" w:space="0" w:color="2A768A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A768A" w:themeColor="accent4"/>
          <w:left w:val="nil"/>
          <w:bottom w:val="single" w:sz="8" w:space="0" w:color="2A768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A768A" w:themeColor="accent4"/>
          <w:left w:val="nil"/>
          <w:bottom w:val="single" w:sz="8" w:space="0" w:color="2A768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2E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E2EC" w:themeFill="accent4" w:themeFillTint="3F"/>
      </w:tcPr>
    </w:tblStylePr>
  </w:style>
  <w:style w:type="table" w:styleId="Lichtearcering-accent3">
    <w:name w:val="Light Shading Accent 3"/>
    <w:basedOn w:val="Standaardtabel"/>
    <w:uiPriority w:val="60"/>
    <w:semiHidden/>
    <w:rsid w:val="00E07762"/>
    <w:pPr>
      <w:spacing w:line="240" w:lineRule="auto"/>
    </w:pPr>
    <w:rPr>
      <w:color w:val="A41233" w:themeColor="accent3" w:themeShade="BF"/>
    </w:rPr>
    <w:tblPr>
      <w:tblStyleRowBandSize w:val="1"/>
      <w:tblStyleColBandSize w:val="1"/>
      <w:tblBorders>
        <w:top w:val="single" w:sz="8" w:space="0" w:color="DC1946" w:themeColor="accent3"/>
        <w:bottom w:val="single" w:sz="8" w:space="0" w:color="DC194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1946" w:themeColor="accent3"/>
          <w:left w:val="nil"/>
          <w:bottom w:val="single" w:sz="8" w:space="0" w:color="DC194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C1946" w:themeColor="accent3"/>
          <w:left w:val="nil"/>
          <w:bottom w:val="single" w:sz="8" w:space="0" w:color="DC194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4C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C4CF" w:themeFill="accent3" w:themeFillTint="3F"/>
      </w:tcPr>
    </w:tblStylePr>
  </w:style>
  <w:style w:type="table" w:styleId="Lichtearcering-accent2">
    <w:name w:val="Light Shading Accent 2"/>
    <w:basedOn w:val="Standaardtabel"/>
    <w:uiPriority w:val="60"/>
    <w:semiHidden/>
    <w:rsid w:val="00E07762"/>
    <w:pPr>
      <w:spacing w:line="240" w:lineRule="auto"/>
    </w:pPr>
    <w:rPr>
      <w:color w:val="4F8299" w:themeColor="accent2" w:themeShade="BF"/>
    </w:rPr>
    <w:tblPr>
      <w:tblStyleRowBandSize w:val="1"/>
      <w:tblStyleColBandSize w:val="1"/>
      <w:tblBorders>
        <w:top w:val="single" w:sz="8" w:space="0" w:color="7BA8BB" w:themeColor="accent2"/>
        <w:bottom w:val="single" w:sz="8" w:space="0" w:color="7BA8BB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8BB" w:themeColor="accent2"/>
          <w:left w:val="nil"/>
          <w:bottom w:val="single" w:sz="8" w:space="0" w:color="7BA8BB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BA8BB" w:themeColor="accent2"/>
          <w:left w:val="nil"/>
          <w:bottom w:val="single" w:sz="8" w:space="0" w:color="7BA8BB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E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E9EE" w:themeFill="accent2" w:themeFillTint="3F"/>
      </w:tcPr>
    </w:tblStylePr>
  </w:style>
  <w:style w:type="table" w:styleId="Lichtraster-accent6">
    <w:name w:val="Light Grid Accent 6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6E6E6" w:themeColor="accent6"/>
        <w:left w:val="single" w:sz="8" w:space="0" w:color="E6E6E6" w:themeColor="accent6"/>
        <w:bottom w:val="single" w:sz="8" w:space="0" w:color="E6E6E6" w:themeColor="accent6"/>
        <w:right w:val="single" w:sz="8" w:space="0" w:color="E6E6E6" w:themeColor="accent6"/>
        <w:insideH w:val="single" w:sz="8" w:space="0" w:color="E6E6E6" w:themeColor="accent6"/>
        <w:insideV w:val="single" w:sz="8" w:space="0" w:color="E6E6E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E6E6" w:themeColor="accent6"/>
          <w:left w:val="single" w:sz="8" w:space="0" w:color="E6E6E6" w:themeColor="accent6"/>
          <w:bottom w:val="single" w:sz="18" w:space="0" w:color="E6E6E6" w:themeColor="accent6"/>
          <w:right w:val="single" w:sz="8" w:space="0" w:color="E6E6E6" w:themeColor="accent6"/>
          <w:insideH w:val="nil"/>
          <w:insideV w:val="single" w:sz="8" w:space="0" w:color="E6E6E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6E6E6" w:themeColor="accent6"/>
          <w:left w:val="single" w:sz="8" w:space="0" w:color="E6E6E6" w:themeColor="accent6"/>
          <w:bottom w:val="single" w:sz="8" w:space="0" w:color="E6E6E6" w:themeColor="accent6"/>
          <w:right w:val="single" w:sz="8" w:space="0" w:color="E6E6E6" w:themeColor="accent6"/>
          <w:insideH w:val="nil"/>
          <w:insideV w:val="single" w:sz="8" w:space="0" w:color="E6E6E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6E6E6" w:themeColor="accent6"/>
          <w:left w:val="single" w:sz="8" w:space="0" w:color="E6E6E6" w:themeColor="accent6"/>
          <w:bottom w:val="single" w:sz="8" w:space="0" w:color="E6E6E6" w:themeColor="accent6"/>
          <w:right w:val="single" w:sz="8" w:space="0" w:color="E6E6E6" w:themeColor="accent6"/>
        </w:tcBorders>
      </w:tcPr>
    </w:tblStylePr>
    <w:tblStylePr w:type="band1Vert">
      <w:tblPr/>
      <w:tcPr>
        <w:tcBorders>
          <w:top w:val="single" w:sz="8" w:space="0" w:color="E6E6E6" w:themeColor="accent6"/>
          <w:left w:val="single" w:sz="8" w:space="0" w:color="E6E6E6" w:themeColor="accent6"/>
          <w:bottom w:val="single" w:sz="8" w:space="0" w:color="E6E6E6" w:themeColor="accent6"/>
          <w:right w:val="single" w:sz="8" w:space="0" w:color="E6E6E6" w:themeColor="accent6"/>
        </w:tcBorders>
        <w:shd w:val="clear" w:color="auto" w:fill="F8F8F8" w:themeFill="accent6" w:themeFillTint="3F"/>
      </w:tcPr>
    </w:tblStylePr>
    <w:tblStylePr w:type="band1Horz">
      <w:tblPr/>
      <w:tcPr>
        <w:tcBorders>
          <w:top w:val="single" w:sz="8" w:space="0" w:color="E6E6E6" w:themeColor="accent6"/>
          <w:left w:val="single" w:sz="8" w:space="0" w:color="E6E6E6" w:themeColor="accent6"/>
          <w:bottom w:val="single" w:sz="8" w:space="0" w:color="E6E6E6" w:themeColor="accent6"/>
          <w:right w:val="single" w:sz="8" w:space="0" w:color="E6E6E6" w:themeColor="accent6"/>
          <w:insideV w:val="single" w:sz="8" w:space="0" w:color="E6E6E6" w:themeColor="accent6"/>
        </w:tcBorders>
        <w:shd w:val="clear" w:color="auto" w:fill="F8F8F8" w:themeFill="accent6" w:themeFillTint="3F"/>
      </w:tcPr>
    </w:tblStylePr>
    <w:tblStylePr w:type="band2Horz">
      <w:tblPr/>
      <w:tcPr>
        <w:tcBorders>
          <w:top w:val="single" w:sz="8" w:space="0" w:color="E6E6E6" w:themeColor="accent6"/>
          <w:left w:val="single" w:sz="8" w:space="0" w:color="E6E6E6" w:themeColor="accent6"/>
          <w:bottom w:val="single" w:sz="8" w:space="0" w:color="E6E6E6" w:themeColor="accent6"/>
          <w:right w:val="single" w:sz="8" w:space="0" w:color="E6E6E6" w:themeColor="accent6"/>
          <w:insideV w:val="single" w:sz="8" w:space="0" w:color="E6E6E6" w:themeColor="accent6"/>
        </w:tcBorders>
      </w:tcPr>
    </w:tblStylePr>
  </w:style>
  <w:style w:type="table" w:styleId="Lichtraster-accent5">
    <w:name w:val="Light Grid Accent 5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BFEAEE" w:themeColor="accent5"/>
        <w:left w:val="single" w:sz="8" w:space="0" w:color="BFEAEE" w:themeColor="accent5"/>
        <w:bottom w:val="single" w:sz="8" w:space="0" w:color="BFEAEE" w:themeColor="accent5"/>
        <w:right w:val="single" w:sz="8" w:space="0" w:color="BFEAEE" w:themeColor="accent5"/>
        <w:insideH w:val="single" w:sz="8" w:space="0" w:color="BFEAEE" w:themeColor="accent5"/>
        <w:insideV w:val="single" w:sz="8" w:space="0" w:color="BFEAE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EAEE" w:themeColor="accent5"/>
          <w:left w:val="single" w:sz="8" w:space="0" w:color="BFEAEE" w:themeColor="accent5"/>
          <w:bottom w:val="single" w:sz="18" w:space="0" w:color="BFEAEE" w:themeColor="accent5"/>
          <w:right w:val="single" w:sz="8" w:space="0" w:color="BFEAEE" w:themeColor="accent5"/>
          <w:insideH w:val="nil"/>
          <w:insideV w:val="single" w:sz="8" w:space="0" w:color="BFEAE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FEAEE" w:themeColor="accent5"/>
          <w:left w:val="single" w:sz="8" w:space="0" w:color="BFEAEE" w:themeColor="accent5"/>
          <w:bottom w:val="single" w:sz="8" w:space="0" w:color="BFEAEE" w:themeColor="accent5"/>
          <w:right w:val="single" w:sz="8" w:space="0" w:color="BFEAEE" w:themeColor="accent5"/>
          <w:insideH w:val="nil"/>
          <w:insideV w:val="single" w:sz="8" w:space="0" w:color="BFEAE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FEAEE" w:themeColor="accent5"/>
          <w:left w:val="single" w:sz="8" w:space="0" w:color="BFEAEE" w:themeColor="accent5"/>
          <w:bottom w:val="single" w:sz="8" w:space="0" w:color="BFEAEE" w:themeColor="accent5"/>
          <w:right w:val="single" w:sz="8" w:space="0" w:color="BFEAEE" w:themeColor="accent5"/>
        </w:tcBorders>
      </w:tcPr>
    </w:tblStylePr>
    <w:tblStylePr w:type="band1Vert">
      <w:tblPr/>
      <w:tcPr>
        <w:tcBorders>
          <w:top w:val="single" w:sz="8" w:space="0" w:color="BFEAEE" w:themeColor="accent5"/>
          <w:left w:val="single" w:sz="8" w:space="0" w:color="BFEAEE" w:themeColor="accent5"/>
          <w:bottom w:val="single" w:sz="8" w:space="0" w:color="BFEAEE" w:themeColor="accent5"/>
          <w:right w:val="single" w:sz="8" w:space="0" w:color="BFEAEE" w:themeColor="accent5"/>
        </w:tcBorders>
        <w:shd w:val="clear" w:color="auto" w:fill="EEF9FA" w:themeFill="accent5" w:themeFillTint="3F"/>
      </w:tcPr>
    </w:tblStylePr>
    <w:tblStylePr w:type="band1Horz">
      <w:tblPr/>
      <w:tcPr>
        <w:tcBorders>
          <w:top w:val="single" w:sz="8" w:space="0" w:color="BFEAEE" w:themeColor="accent5"/>
          <w:left w:val="single" w:sz="8" w:space="0" w:color="BFEAEE" w:themeColor="accent5"/>
          <w:bottom w:val="single" w:sz="8" w:space="0" w:color="BFEAEE" w:themeColor="accent5"/>
          <w:right w:val="single" w:sz="8" w:space="0" w:color="BFEAEE" w:themeColor="accent5"/>
          <w:insideV w:val="single" w:sz="8" w:space="0" w:color="BFEAEE" w:themeColor="accent5"/>
        </w:tcBorders>
        <w:shd w:val="clear" w:color="auto" w:fill="EEF9FA" w:themeFill="accent5" w:themeFillTint="3F"/>
      </w:tcPr>
    </w:tblStylePr>
    <w:tblStylePr w:type="band2Horz">
      <w:tblPr/>
      <w:tcPr>
        <w:tcBorders>
          <w:top w:val="single" w:sz="8" w:space="0" w:color="BFEAEE" w:themeColor="accent5"/>
          <w:left w:val="single" w:sz="8" w:space="0" w:color="BFEAEE" w:themeColor="accent5"/>
          <w:bottom w:val="single" w:sz="8" w:space="0" w:color="BFEAEE" w:themeColor="accent5"/>
          <w:right w:val="single" w:sz="8" w:space="0" w:color="BFEAEE" w:themeColor="accent5"/>
          <w:insideV w:val="single" w:sz="8" w:space="0" w:color="BFEAEE" w:themeColor="accent5"/>
        </w:tcBorders>
      </w:tcPr>
    </w:tblStylePr>
  </w:style>
  <w:style w:type="table" w:styleId="Lichtraster-accent4">
    <w:name w:val="Light Grid Accent 4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2A768A" w:themeColor="accent4"/>
        <w:left w:val="single" w:sz="8" w:space="0" w:color="2A768A" w:themeColor="accent4"/>
        <w:bottom w:val="single" w:sz="8" w:space="0" w:color="2A768A" w:themeColor="accent4"/>
        <w:right w:val="single" w:sz="8" w:space="0" w:color="2A768A" w:themeColor="accent4"/>
        <w:insideH w:val="single" w:sz="8" w:space="0" w:color="2A768A" w:themeColor="accent4"/>
        <w:insideV w:val="single" w:sz="8" w:space="0" w:color="2A768A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A768A" w:themeColor="accent4"/>
          <w:left w:val="single" w:sz="8" w:space="0" w:color="2A768A" w:themeColor="accent4"/>
          <w:bottom w:val="single" w:sz="18" w:space="0" w:color="2A768A" w:themeColor="accent4"/>
          <w:right w:val="single" w:sz="8" w:space="0" w:color="2A768A" w:themeColor="accent4"/>
          <w:insideH w:val="nil"/>
          <w:insideV w:val="single" w:sz="8" w:space="0" w:color="2A768A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A768A" w:themeColor="accent4"/>
          <w:left w:val="single" w:sz="8" w:space="0" w:color="2A768A" w:themeColor="accent4"/>
          <w:bottom w:val="single" w:sz="8" w:space="0" w:color="2A768A" w:themeColor="accent4"/>
          <w:right w:val="single" w:sz="8" w:space="0" w:color="2A768A" w:themeColor="accent4"/>
          <w:insideH w:val="nil"/>
          <w:insideV w:val="single" w:sz="8" w:space="0" w:color="2A768A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A768A" w:themeColor="accent4"/>
          <w:left w:val="single" w:sz="8" w:space="0" w:color="2A768A" w:themeColor="accent4"/>
          <w:bottom w:val="single" w:sz="8" w:space="0" w:color="2A768A" w:themeColor="accent4"/>
          <w:right w:val="single" w:sz="8" w:space="0" w:color="2A768A" w:themeColor="accent4"/>
        </w:tcBorders>
      </w:tcPr>
    </w:tblStylePr>
    <w:tblStylePr w:type="band1Vert">
      <w:tblPr/>
      <w:tcPr>
        <w:tcBorders>
          <w:top w:val="single" w:sz="8" w:space="0" w:color="2A768A" w:themeColor="accent4"/>
          <w:left w:val="single" w:sz="8" w:space="0" w:color="2A768A" w:themeColor="accent4"/>
          <w:bottom w:val="single" w:sz="8" w:space="0" w:color="2A768A" w:themeColor="accent4"/>
          <w:right w:val="single" w:sz="8" w:space="0" w:color="2A768A" w:themeColor="accent4"/>
        </w:tcBorders>
        <w:shd w:val="clear" w:color="auto" w:fill="C0E2EC" w:themeFill="accent4" w:themeFillTint="3F"/>
      </w:tcPr>
    </w:tblStylePr>
    <w:tblStylePr w:type="band1Horz">
      <w:tblPr/>
      <w:tcPr>
        <w:tcBorders>
          <w:top w:val="single" w:sz="8" w:space="0" w:color="2A768A" w:themeColor="accent4"/>
          <w:left w:val="single" w:sz="8" w:space="0" w:color="2A768A" w:themeColor="accent4"/>
          <w:bottom w:val="single" w:sz="8" w:space="0" w:color="2A768A" w:themeColor="accent4"/>
          <w:right w:val="single" w:sz="8" w:space="0" w:color="2A768A" w:themeColor="accent4"/>
          <w:insideV w:val="single" w:sz="8" w:space="0" w:color="2A768A" w:themeColor="accent4"/>
        </w:tcBorders>
        <w:shd w:val="clear" w:color="auto" w:fill="C0E2EC" w:themeFill="accent4" w:themeFillTint="3F"/>
      </w:tcPr>
    </w:tblStylePr>
    <w:tblStylePr w:type="band2Horz">
      <w:tblPr/>
      <w:tcPr>
        <w:tcBorders>
          <w:top w:val="single" w:sz="8" w:space="0" w:color="2A768A" w:themeColor="accent4"/>
          <w:left w:val="single" w:sz="8" w:space="0" w:color="2A768A" w:themeColor="accent4"/>
          <w:bottom w:val="single" w:sz="8" w:space="0" w:color="2A768A" w:themeColor="accent4"/>
          <w:right w:val="single" w:sz="8" w:space="0" w:color="2A768A" w:themeColor="accent4"/>
          <w:insideV w:val="single" w:sz="8" w:space="0" w:color="2A768A" w:themeColor="accent4"/>
        </w:tcBorders>
      </w:tcPr>
    </w:tblStylePr>
  </w:style>
  <w:style w:type="table" w:styleId="Lichtraster-accent3">
    <w:name w:val="Light Grid Accent 3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DC1946" w:themeColor="accent3"/>
        <w:left w:val="single" w:sz="8" w:space="0" w:color="DC1946" w:themeColor="accent3"/>
        <w:bottom w:val="single" w:sz="8" w:space="0" w:color="DC1946" w:themeColor="accent3"/>
        <w:right w:val="single" w:sz="8" w:space="0" w:color="DC1946" w:themeColor="accent3"/>
        <w:insideH w:val="single" w:sz="8" w:space="0" w:color="DC1946" w:themeColor="accent3"/>
        <w:insideV w:val="single" w:sz="8" w:space="0" w:color="DC194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C1946" w:themeColor="accent3"/>
          <w:left w:val="single" w:sz="8" w:space="0" w:color="DC1946" w:themeColor="accent3"/>
          <w:bottom w:val="single" w:sz="18" w:space="0" w:color="DC1946" w:themeColor="accent3"/>
          <w:right w:val="single" w:sz="8" w:space="0" w:color="DC1946" w:themeColor="accent3"/>
          <w:insideH w:val="nil"/>
          <w:insideV w:val="single" w:sz="8" w:space="0" w:color="DC194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C1946" w:themeColor="accent3"/>
          <w:left w:val="single" w:sz="8" w:space="0" w:color="DC1946" w:themeColor="accent3"/>
          <w:bottom w:val="single" w:sz="8" w:space="0" w:color="DC1946" w:themeColor="accent3"/>
          <w:right w:val="single" w:sz="8" w:space="0" w:color="DC1946" w:themeColor="accent3"/>
          <w:insideH w:val="nil"/>
          <w:insideV w:val="single" w:sz="8" w:space="0" w:color="DC194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C1946" w:themeColor="accent3"/>
          <w:left w:val="single" w:sz="8" w:space="0" w:color="DC1946" w:themeColor="accent3"/>
          <w:bottom w:val="single" w:sz="8" w:space="0" w:color="DC1946" w:themeColor="accent3"/>
          <w:right w:val="single" w:sz="8" w:space="0" w:color="DC1946" w:themeColor="accent3"/>
        </w:tcBorders>
      </w:tcPr>
    </w:tblStylePr>
    <w:tblStylePr w:type="band1Vert">
      <w:tblPr/>
      <w:tcPr>
        <w:tcBorders>
          <w:top w:val="single" w:sz="8" w:space="0" w:color="DC1946" w:themeColor="accent3"/>
          <w:left w:val="single" w:sz="8" w:space="0" w:color="DC1946" w:themeColor="accent3"/>
          <w:bottom w:val="single" w:sz="8" w:space="0" w:color="DC1946" w:themeColor="accent3"/>
          <w:right w:val="single" w:sz="8" w:space="0" w:color="DC1946" w:themeColor="accent3"/>
        </w:tcBorders>
        <w:shd w:val="clear" w:color="auto" w:fill="F8C4CF" w:themeFill="accent3" w:themeFillTint="3F"/>
      </w:tcPr>
    </w:tblStylePr>
    <w:tblStylePr w:type="band1Horz">
      <w:tblPr/>
      <w:tcPr>
        <w:tcBorders>
          <w:top w:val="single" w:sz="8" w:space="0" w:color="DC1946" w:themeColor="accent3"/>
          <w:left w:val="single" w:sz="8" w:space="0" w:color="DC1946" w:themeColor="accent3"/>
          <w:bottom w:val="single" w:sz="8" w:space="0" w:color="DC1946" w:themeColor="accent3"/>
          <w:right w:val="single" w:sz="8" w:space="0" w:color="DC1946" w:themeColor="accent3"/>
          <w:insideV w:val="single" w:sz="8" w:space="0" w:color="DC1946" w:themeColor="accent3"/>
        </w:tcBorders>
        <w:shd w:val="clear" w:color="auto" w:fill="F8C4CF" w:themeFill="accent3" w:themeFillTint="3F"/>
      </w:tcPr>
    </w:tblStylePr>
    <w:tblStylePr w:type="band2Horz">
      <w:tblPr/>
      <w:tcPr>
        <w:tcBorders>
          <w:top w:val="single" w:sz="8" w:space="0" w:color="DC1946" w:themeColor="accent3"/>
          <w:left w:val="single" w:sz="8" w:space="0" w:color="DC1946" w:themeColor="accent3"/>
          <w:bottom w:val="single" w:sz="8" w:space="0" w:color="DC1946" w:themeColor="accent3"/>
          <w:right w:val="single" w:sz="8" w:space="0" w:color="DC1946" w:themeColor="accent3"/>
          <w:insideV w:val="single" w:sz="8" w:space="0" w:color="DC1946" w:themeColor="accent3"/>
        </w:tcBorders>
      </w:tcPr>
    </w:tblStylePr>
  </w:style>
  <w:style w:type="table" w:styleId="Lichtraster-accent2">
    <w:name w:val="Light Grid Accent 2"/>
    <w:basedOn w:val="Standaardtabel"/>
    <w:uiPriority w:val="62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7BA8BB" w:themeColor="accent2"/>
        <w:left w:val="single" w:sz="8" w:space="0" w:color="7BA8BB" w:themeColor="accent2"/>
        <w:bottom w:val="single" w:sz="8" w:space="0" w:color="7BA8BB" w:themeColor="accent2"/>
        <w:right w:val="single" w:sz="8" w:space="0" w:color="7BA8BB" w:themeColor="accent2"/>
        <w:insideH w:val="single" w:sz="8" w:space="0" w:color="7BA8BB" w:themeColor="accent2"/>
        <w:insideV w:val="single" w:sz="8" w:space="0" w:color="7BA8BB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8BB" w:themeColor="accent2"/>
          <w:left w:val="single" w:sz="8" w:space="0" w:color="7BA8BB" w:themeColor="accent2"/>
          <w:bottom w:val="single" w:sz="18" w:space="0" w:color="7BA8BB" w:themeColor="accent2"/>
          <w:right w:val="single" w:sz="8" w:space="0" w:color="7BA8BB" w:themeColor="accent2"/>
          <w:insideH w:val="nil"/>
          <w:insideV w:val="single" w:sz="8" w:space="0" w:color="7BA8BB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BA8BB" w:themeColor="accent2"/>
          <w:left w:val="single" w:sz="8" w:space="0" w:color="7BA8BB" w:themeColor="accent2"/>
          <w:bottom w:val="single" w:sz="8" w:space="0" w:color="7BA8BB" w:themeColor="accent2"/>
          <w:right w:val="single" w:sz="8" w:space="0" w:color="7BA8BB" w:themeColor="accent2"/>
          <w:insideH w:val="nil"/>
          <w:insideV w:val="single" w:sz="8" w:space="0" w:color="7BA8BB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BA8BB" w:themeColor="accent2"/>
          <w:left w:val="single" w:sz="8" w:space="0" w:color="7BA8BB" w:themeColor="accent2"/>
          <w:bottom w:val="single" w:sz="8" w:space="0" w:color="7BA8BB" w:themeColor="accent2"/>
          <w:right w:val="single" w:sz="8" w:space="0" w:color="7BA8BB" w:themeColor="accent2"/>
        </w:tcBorders>
      </w:tcPr>
    </w:tblStylePr>
    <w:tblStylePr w:type="band1Vert">
      <w:tblPr/>
      <w:tcPr>
        <w:tcBorders>
          <w:top w:val="single" w:sz="8" w:space="0" w:color="7BA8BB" w:themeColor="accent2"/>
          <w:left w:val="single" w:sz="8" w:space="0" w:color="7BA8BB" w:themeColor="accent2"/>
          <w:bottom w:val="single" w:sz="8" w:space="0" w:color="7BA8BB" w:themeColor="accent2"/>
          <w:right w:val="single" w:sz="8" w:space="0" w:color="7BA8BB" w:themeColor="accent2"/>
        </w:tcBorders>
        <w:shd w:val="clear" w:color="auto" w:fill="DEE9EE" w:themeFill="accent2" w:themeFillTint="3F"/>
      </w:tcPr>
    </w:tblStylePr>
    <w:tblStylePr w:type="band1Horz">
      <w:tblPr/>
      <w:tcPr>
        <w:tcBorders>
          <w:top w:val="single" w:sz="8" w:space="0" w:color="7BA8BB" w:themeColor="accent2"/>
          <w:left w:val="single" w:sz="8" w:space="0" w:color="7BA8BB" w:themeColor="accent2"/>
          <w:bottom w:val="single" w:sz="8" w:space="0" w:color="7BA8BB" w:themeColor="accent2"/>
          <w:right w:val="single" w:sz="8" w:space="0" w:color="7BA8BB" w:themeColor="accent2"/>
          <w:insideV w:val="single" w:sz="8" w:space="0" w:color="7BA8BB" w:themeColor="accent2"/>
        </w:tcBorders>
        <w:shd w:val="clear" w:color="auto" w:fill="DEE9EE" w:themeFill="accent2" w:themeFillTint="3F"/>
      </w:tcPr>
    </w:tblStylePr>
    <w:tblStylePr w:type="band2Horz">
      <w:tblPr/>
      <w:tcPr>
        <w:tcBorders>
          <w:top w:val="single" w:sz="8" w:space="0" w:color="7BA8BB" w:themeColor="accent2"/>
          <w:left w:val="single" w:sz="8" w:space="0" w:color="7BA8BB" w:themeColor="accent2"/>
          <w:bottom w:val="single" w:sz="8" w:space="0" w:color="7BA8BB" w:themeColor="accent2"/>
          <w:right w:val="single" w:sz="8" w:space="0" w:color="7BA8BB" w:themeColor="accent2"/>
          <w:insideV w:val="single" w:sz="8" w:space="0" w:color="7BA8BB" w:themeColor="accent2"/>
        </w:tcBorders>
      </w:tcPr>
    </w:tblStylePr>
  </w:style>
  <w:style w:type="table" w:styleId="Kleurrijkelijst-accent6">
    <w:name w:val="Colorful List Accent 6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FCF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BD3DC" w:themeFill="accent5" w:themeFillShade="CC"/>
      </w:tcPr>
    </w:tblStylePr>
    <w:tblStylePr w:type="lastRow">
      <w:rPr>
        <w:b/>
        <w:bCs/>
        <w:color w:val="7BD3D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6" w:themeFillTint="3F"/>
      </w:tcPr>
    </w:tblStylePr>
    <w:tblStylePr w:type="band1Horz">
      <w:tblPr/>
      <w:tcPr>
        <w:shd w:val="clear" w:color="auto" w:fill="FAFAFA" w:themeFill="accent6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CF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8B8B8" w:themeFill="accent6" w:themeFillShade="CC"/>
      </w:tcPr>
    </w:tblStylePr>
    <w:tblStylePr w:type="lastRow">
      <w:rPr>
        <w:b/>
        <w:bCs/>
        <w:color w:val="B8B8B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F9FA" w:themeFill="accent5" w:themeFillTint="3F"/>
      </w:tcPr>
    </w:tblStylePr>
    <w:tblStylePr w:type="band1Horz">
      <w:tblPr/>
      <w:tcPr>
        <w:shd w:val="clear" w:color="auto" w:fill="F2FAFB" w:themeFill="accent5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F3F7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F1437" w:themeFill="accent3" w:themeFillShade="CC"/>
      </w:tcPr>
    </w:tblStylePr>
    <w:tblStylePr w:type="lastRow">
      <w:rPr>
        <w:b/>
        <w:bCs/>
        <w:color w:val="AF143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E2EC" w:themeFill="accent4" w:themeFillTint="3F"/>
      </w:tcPr>
    </w:tblStylePr>
    <w:tblStylePr w:type="band1Horz">
      <w:tblPr/>
      <w:tcPr>
        <w:shd w:val="clear" w:color="auto" w:fill="CCE8EF" w:themeFill="accent4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7EC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15E6E" w:themeFill="accent4" w:themeFillShade="CC"/>
      </w:tcPr>
    </w:tblStylePr>
    <w:tblStylePr w:type="lastRow">
      <w:rPr>
        <w:b/>
        <w:bCs/>
        <w:color w:val="215E6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4CF" w:themeFill="accent3" w:themeFillTint="3F"/>
      </w:tcPr>
    </w:tblStylePr>
    <w:tblStylePr w:type="band1Horz">
      <w:tblPr/>
      <w:tcPr>
        <w:shd w:val="clear" w:color="auto" w:fill="F9CFD8" w:themeFill="accent3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6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8BA3" w:themeFill="accent2" w:themeFillShade="CC"/>
      </w:tcPr>
    </w:tblStylePr>
    <w:tblStylePr w:type="lastRow">
      <w:rPr>
        <w:b/>
        <w:bCs/>
        <w:color w:val="548BA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9EE" w:themeFill="accent2" w:themeFillTint="3F"/>
      </w:tcPr>
    </w:tblStylePr>
    <w:tblStylePr w:type="band1Horz">
      <w:tblPr/>
      <w:tcPr>
        <w:shd w:val="clear" w:color="auto" w:fill="E4EDF1" w:themeFill="accent2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FFCF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8BA3" w:themeFill="accent2" w:themeFillShade="CC"/>
      </w:tcPr>
    </w:tblStylePr>
    <w:tblStylePr w:type="lastRow">
      <w:rPr>
        <w:b/>
        <w:bCs/>
        <w:color w:val="548BA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EF9FF" w:themeFill="accent1" w:themeFillTint="3F"/>
      </w:tcPr>
    </w:tblStylePr>
    <w:tblStylePr w:type="band1Horz">
      <w:tblPr/>
      <w:tcPr>
        <w:shd w:val="clear" w:color="auto" w:fill="BEFAFF" w:themeFill="accent1" w:themeFillTint="33"/>
      </w:tcPr>
    </w:tblStylePr>
  </w:style>
  <w:style w:type="table" w:styleId="Kleurrijkearcering-accent6">
    <w:name w:val="Colorful Shading Accent 6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FEAEE" w:themeColor="accent5"/>
        <w:left w:val="single" w:sz="4" w:space="0" w:color="E6E6E6" w:themeColor="accent6"/>
        <w:bottom w:val="single" w:sz="4" w:space="0" w:color="E6E6E6" w:themeColor="accent6"/>
        <w:right w:val="single" w:sz="4" w:space="0" w:color="E6E6E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CF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FEAE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A8A8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A8A8A" w:themeColor="accent6" w:themeShade="99"/>
          <w:insideV w:val="nil"/>
        </w:tcBorders>
        <w:shd w:val="clear" w:color="auto" w:fill="8A8A8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8A8A" w:themeFill="accent6" w:themeFillShade="99"/>
      </w:tcPr>
    </w:tblStylePr>
    <w:tblStylePr w:type="band1Vert">
      <w:tblPr/>
      <w:tcPr>
        <w:shd w:val="clear" w:color="auto" w:fill="F5F5F5" w:themeFill="accent6" w:themeFillTint="66"/>
      </w:tcPr>
    </w:tblStylePr>
    <w:tblStylePr w:type="band1Horz">
      <w:tblPr/>
      <w:tcPr>
        <w:shd w:val="clear" w:color="auto" w:fill="F2F2F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6E6E6" w:themeColor="accent6"/>
        <w:left w:val="single" w:sz="4" w:space="0" w:color="BFEAEE" w:themeColor="accent5"/>
        <w:bottom w:val="single" w:sz="4" w:space="0" w:color="BFEAEE" w:themeColor="accent5"/>
        <w:right w:val="single" w:sz="4" w:space="0" w:color="BFEAE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CF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6E6E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BDC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BDCA" w:themeColor="accent5" w:themeShade="99"/>
          <w:insideV w:val="nil"/>
        </w:tcBorders>
        <w:shd w:val="clear" w:color="auto" w:fill="37BDC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BDCA" w:themeFill="accent5" w:themeFillShade="99"/>
      </w:tcPr>
    </w:tblStylePr>
    <w:tblStylePr w:type="band1Vert">
      <w:tblPr/>
      <w:tcPr>
        <w:shd w:val="clear" w:color="auto" w:fill="E5F6F8" w:themeFill="accent5" w:themeFillTint="66"/>
      </w:tcPr>
    </w:tblStylePr>
    <w:tblStylePr w:type="band1Horz">
      <w:tblPr/>
      <w:tcPr>
        <w:shd w:val="clear" w:color="auto" w:fill="DEF4F6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4">
    <w:name w:val="Colorful Shading Accent 4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C1946" w:themeColor="accent3"/>
        <w:left w:val="single" w:sz="4" w:space="0" w:color="2A768A" w:themeColor="accent4"/>
        <w:bottom w:val="single" w:sz="4" w:space="0" w:color="2A768A" w:themeColor="accent4"/>
        <w:right w:val="single" w:sz="4" w:space="0" w:color="2A768A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F3F7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C194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465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4652" w:themeColor="accent4" w:themeShade="99"/>
          <w:insideV w:val="nil"/>
        </w:tcBorders>
        <w:shd w:val="clear" w:color="auto" w:fill="19465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4652" w:themeFill="accent4" w:themeFillShade="99"/>
      </w:tcPr>
    </w:tblStylePr>
    <w:tblStylePr w:type="band1Vert">
      <w:tblPr/>
      <w:tcPr>
        <w:shd w:val="clear" w:color="auto" w:fill="99D1E0" w:themeFill="accent4" w:themeFillTint="66"/>
      </w:tcPr>
    </w:tblStylePr>
    <w:tblStylePr w:type="band1Horz">
      <w:tblPr/>
      <w:tcPr>
        <w:shd w:val="clear" w:color="auto" w:fill="80C6D8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A768A" w:themeColor="accent4"/>
        <w:left w:val="single" w:sz="4" w:space="0" w:color="DC1946" w:themeColor="accent3"/>
        <w:bottom w:val="single" w:sz="4" w:space="0" w:color="DC1946" w:themeColor="accent3"/>
        <w:right w:val="single" w:sz="4" w:space="0" w:color="DC194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7EC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A768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30F29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30F29" w:themeColor="accent3" w:themeShade="99"/>
          <w:insideV w:val="nil"/>
        </w:tcBorders>
        <w:shd w:val="clear" w:color="auto" w:fill="830F29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30F29" w:themeFill="accent3" w:themeFillShade="99"/>
      </w:tcPr>
    </w:tblStylePr>
    <w:tblStylePr w:type="band1Vert">
      <w:tblPr/>
      <w:tcPr>
        <w:shd w:val="clear" w:color="auto" w:fill="F49FB3" w:themeFill="accent3" w:themeFillTint="66"/>
      </w:tcPr>
    </w:tblStylePr>
    <w:tblStylePr w:type="band1Horz">
      <w:tblPr/>
      <w:tcPr>
        <w:shd w:val="clear" w:color="auto" w:fill="F188A0" w:themeFill="accent3" w:themeFillTint="7F"/>
      </w:tcPr>
    </w:tblStylePr>
  </w:style>
  <w:style w:type="table" w:styleId="Kleurrijkearcering-accent2">
    <w:name w:val="Colorful Shading Accent 2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BA8BB" w:themeColor="accent2"/>
        <w:left w:val="single" w:sz="4" w:space="0" w:color="7BA8BB" w:themeColor="accent2"/>
        <w:bottom w:val="single" w:sz="4" w:space="0" w:color="7BA8BB" w:themeColor="accent2"/>
        <w:right w:val="single" w:sz="4" w:space="0" w:color="7BA8BB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6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8B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F687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F687A" w:themeColor="accent2" w:themeShade="99"/>
          <w:insideV w:val="nil"/>
        </w:tcBorders>
        <w:shd w:val="clear" w:color="auto" w:fill="3F687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F687A" w:themeFill="accent2" w:themeFillShade="99"/>
      </w:tcPr>
    </w:tblStylePr>
    <w:tblStylePr w:type="band1Vert">
      <w:tblPr/>
      <w:tcPr>
        <w:shd w:val="clear" w:color="auto" w:fill="CADCE3" w:themeFill="accent2" w:themeFillTint="66"/>
      </w:tcPr>
    </w:tblStylePr>
    <w:tblStylePr w:type="band1Horz">
      <w:tblPr/>
      <w:tcPr>
        <w:shd w:val="clear" w:color="auto" w:fill="BDD3DD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BA8BB" w:themeColor="accent2"/>
        <w:left w:val="single" w:sz="4" w:space="0" w:color="00ADBA" w:themeColor="accent1"/>
        <w:bottom w:val="single" w:sz="4" w:space="0" w:color="00ADBA" w:themeColor="accent1"/>
        <w:right w:val="single" w:sz="4" w:space="0" w:color="00ADB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C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8B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76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76F" w:themeColor="accent1" w:themeShade="99"/>
          <w:insideV w:val="nil"/>
        </w:tcBorders>
        <w:shd w:val="clear" w:color="auto" w:fill="00676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76F" w:themeFill="accent1" w:themeFillShade="99"/>
      </w:tcPr>
    </w:tblStylePr>
    <w:tblStylePr w:type="band1Vert">
      <w:tblPr/>
      <w:tcPr>
        <w:shd w:val="clear" w:color="auto" w:fill="7DF5FF" w:themeFill="accent1" w:themeFillTint="66"/>
      </w:tcPr>
    </w:tblStylePr>
    <w:tblStylePr w:type="band1Horz">
      <w:tblPr/>
      <w:tcPr>
        <w:shd w:val="clear" w:color="auto" w:fill="5DF3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raster-accent6">
    <w:name w:val="Colorful Grid Accent 6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FAFA" w:themeFill="accent6" w:themeFillTint="33"/>
    </w:tcPr>
    <w:tblStylePr w:type="firstRow">
      <w:rPr>
        <w:b/>
        <w:bCs/>
      </w:rPr>
      <w:tblPr/>
      <w:tcPr>
        <w:shd w:val="clear" w:color="auto" w:fill="F5F5F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F5F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CACA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CACAC" w:themeFill="accent6" w:themeFillShade="BF"/>
      </w:tcPr>
    </w:tblStylePr>
    <w:tblStylePr w:type="band1Vert">
      <w:tblPr/>
      <w:tcPr>
        <w:shd w:val="clear" w:color="auto" w:fill="F2F2F2" w:themeFill="accent6" w:themeFillTint="7F"/>
      </w:tcPr>
    </w:tblStylePr>
    <w:tblStylePr w:type="band1Horz">
      <w:tblPr/>
      <w:tcPr>
        <w:shd w:val="clear" w:color="auto" w:fill="F2F2F2" w:themeFill="accent6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AFB" w:themeFill="accent5" w:themeFillTint="33"/>
    </w:tcPr>
    <w:tblStylePr w:type="firstRow">
      <w:rPr>
        <w:b/>
        <w:bCs/>
      </w:rPr>
      <w:tblPr/>
      <w:tcPr>
        <w:shd w:val="clear" w:color="auto" w:fill="E5F6F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F6F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9CDD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9CDD7" w:themeFill="accent5" w:themeFillShade="BF"/>
      </w:tcPr>
    </w:tblStylePr>
    <w:tblStylePr w:type="band1Vert">
      <w:tblPr/>
      <w:tcPr>
        <w:shd w:val="clear" w:color="auto" w:fill="DEF4F6" w:themeFill="accent5" w:themeFillTint="7F"/>
      </w:tcPr>
    </w:tblStylePr>
    <w:tblStylePr w:type="band1Horz">
      <w:tblPr/>
      <w:tcPr>
        <w:shd w:val="clear" w:color="auto" w:fill="DEF4F6" w:themeFill="accent5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E8EF" w:themeFill="accent4" w:themeFillTint="33"/>
    </w:tcPr>
    <w:tblStylePr w:type="firstRow">
      <w:rPr>
        <w:b/>
        <w:bCs/>
      </w:rPr>
      <w:tblPr/>
      <w:tcPr>
        <w:shd w:val="clear" w:color="auto" w:fill="99D1E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D1E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F576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F5767" w:themeFill="accent4" w:themeFillShade="BF"/>
      </w:tcPr>
    </w:tblStylePr>
    <w:tblStylePr w:type="band1Vert">
      <w:tblPr/>
      <w:tcPr>
        <w:shd w:val="clear" w:color="auto" w:fill="80C6D8" w:themeFill="accent4" w:themeFillTint="7F"/>
      </w:tcPr>
    </w:tblStylePr>
    <w:tblStylePr w:type="band1Horz">
      <w:tblPr/>
      <w:tcPr>
        <w:shd w:val="clear" w:color="auto" w:fill="80C6D8" w:themeFill="accent4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CFD8" w:themeFill="accent3" w:themeFillTint="33"/>
    </w:tcPr>
    <w:tblStylePr w:type="firstRow">
      <w:rPr>
        <w:b/>
        <w:bCs/>
      </w:rPr>
      <w:tblPr/>
      <w:tcPr>
        <w:shd w:val="clear" w:color="auto" w:fill="F49FB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49FB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A41233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A41233" w:themeFill="accent3" w:themeFillShade="BF"/>
      </w:tcPr>
    </w:tblStylePr>
    <w:tblStylePr w:type="band1Vert">
      <w:tblPr/>
      <w:tcPr>
        <w:shd w:val="clear" w:color="auto" w:fill="F188A0" w:themeFill="accent3" w:themeFillTint="7F"/>
      </w:tcPr>
    </w:tblStylePr>
    <w:tblStylePr w:type="band1Horz">
      <w:tblPr/>
      <w:tcPr>
        <w:shd w:val="clear" w:color="auto" w:fill="F188A0" w:themeFill="accent3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4EDF1" w:themeFill="accent2" w:themeFillTint="33"/>
    </w:tcPr>
    <w:tblStylePr w:type="firstRow">
      <w:rPr>
        <w:b/>
        <w:bCs/>
      </w:rPr>
      <w:tblPr/>
      <w:tcPr>
        <w:shd w:val="clear" w:color="auto" w:fill="CADCE3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DCE3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F829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F8299" w:themeFill="accent2" w:themeFillShade="BF"/>
      </w:tcPr>
    </w:tblStylePr>
    <w:tblStylePr w:type="band1Vert">
      <w:tblPr/>
      <w:tcPr>
        <w:shd w:val="clear" w:color="auto" w:fill="BDD3DD" w:themeFill="accent2" w:themeFillTint="7F"/>
      </w:tcPr>
    </w:tblStylePr>
    <w:tblStylePr w:type="band1Horz">
      <w:tblPr/>
      <w:tcPr>
        <w:shd w:val="clear" w:color="auto" w:fill="BDD3DD" w:themeFill="accent2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EFAFF" w:themeFill="accent1" w:themeFillTint="33"/>
    </w:tcPr>
    <w:tblStylePr w:type="firstRow">
      <w:rPr>
        <w:b/>
        <w:bCs/>
      </w:rPr>
      <w:tblPr/>
      <w:tcPr>
        <w:shd w:val="clear" w:color="auto" w:fill="7DF5F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DF5F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818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818B" w:themeFill="accent1" w:themeFillShade="BF"/>
      </w:tcPr>
    </w:tblStylePr>
    <w:tblStylePr w:type="band1Vert">
      <w:tblPr/>
      <w:tcPr>
        <w:shd w:val="clear" w:color="auto" w:fill="5DF3FF" w:themeFill="accent1" w:themeFillTint="7F"/>
      </w:tcPr>
    </w:tblStylePr>
    <w:tblStylePr w:type="band1Horz">
      <w:tblPr/>
      <w:tcPr>
        <w:shd w:val="clear" w:color="auto" w:fill="5DF3FF" w:themeFill="accent1" w:themeFillTint="7F"/>
      </w:tcPr>
    </w:tblStylePr>
  </w:style>
  <w:style w:type="table" w:styleId="Gemiddeldelijst2-accent6">
    <w:name w:val="Medium List 2 Accent 6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E6E6" w:themeColor="accent6"/>
        <w:left w:val="single" w:sz="8" w:space="0" w:color="E6E6E6" w:themeColor="accent6"/>
        <w:bottom w:val="single" w:sz="8" w:space="0" w:color="E6E6E6" w:themeColor="accent6"/>
        <w:right w:val="single" w:sz="8" w:space="0" w:color="E6E6E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6E6E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6E6E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6E6E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6E6E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F8F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F8F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EAEE" w:themeColor="accent5"/>
        <w:left w:val="single" w:sz="8" w:space="0" w:color="BFEAEE" w:themeColor="accent5"/>
        <w:bottom w:val="single" w:sz="8" w:space="0" w:color="BFEAEE" w:themeColor="accent5"/>
        <w:right w:val="single" w:sz="8" w:space="0" w:color="BFEAE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FEAE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FEAEE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FEAE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FEAE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F9FA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F9FA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A768A" w:themeColor="accent4"/>
        <w:left w:val="single" w:sz="8" w:space="0" w:color="2A768A" w:themeColor="accent4"/>
        <w:bottom w:val="single" w:sz="8" w:space="0" w:color="2A768A" w:themeColor="accent4"/>
        <w:right w:val="single" w:sz="8" w:space="0" w:color="2A768A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A768A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A768A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A768A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A768A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E2E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E2E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C1946" w:themeColor="accent3"/>
        <w:left w:val="single" w:sz="8" w:space="0" w:color="DC1946" w:themeColor="accent3"/>
        <w:bottom w:val="single" w:sz="8" w:space="0" w:color="DC1946" w:themeColor="accent3"/>
        <w:right w:val="single" w:sz="8" w:space="0" w:color="DC194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C194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C194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C194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C194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4C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C4C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BA8BB" w:themeColor="accent2"/>
        <w:left w:val="single" w:sz="8" w:space="0" w:color="7BA8BB" w:themeColor="accent2"/>
        <w:bottom w:val="single" w:sz="8" w:space="0" w:color="7BA8BB" w:themeColor="accent2"/>
        <w:right w:val="single" w:sz="8" w:space="0" w:color="7BA8BB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BA8B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BA8BB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BA8BB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BA8BB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E9EE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E9EE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DBA" w:themeColor="accent1"/>
        <w:left w:val="single" w:sz="8" w:space="0" w:color="00ADBA" w:themeColor="accent1"/>
        <w:bottom w:val="single" w:sz="8" w:space="0" w:color="00ADBA" w:themeColor="accent1"/>
        <w:right w:val="single" w:sz="8" w:space="0" w:color="00ADB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DB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ADBA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DB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DB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9F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9F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6">
    <w:name w:val="Medium List 1 Accent 6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6E6E6" w:themeColor="accent6"/>
        <w:bottom w:val="single" w:sz="8" w:space="0" w:color="E6E6E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6E6E6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6E6E6" w:themeColor="accent6"/>
          <w:bottom w:val="single" w:sz="8" w:space="0" w:color="E6E6E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6E6E6" w:themeColor="accent6"/>
          <w:bottom w:val="single" w:sz="8" w:space="0" w:color="E6E6E6" w:themeColor="accent6"/>
        </w:tcBorders>
      </w:tcPr>
    </w:tblStylePr>
    <w:tblStylePr w:type="band1Vert">
      <w:tblPr/>
      <w:tcPr>
        <w:shd w:val="clear" w:color="auto" w:fill="F8F8F8" w:themeFill="accent6" w:themeFillTint="3F"/>
      </w:tcPr>
    </w:tblStylePr>
    <w:tblStylePr w:type="band1Horz">
      <w:tblPr/>
      <w:tcPr>
        <w:shd w:val="clear" w:color="auto" w:fill="F8F8F8" w:themeFill="accent6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FEAEE" w:themeColor="accent5"/>
        <w:bottom w:val="single" w:sz="8" w:space="0" w:color="BFEAE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FEAEE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FEAEE" w:themeColor="accent5"/>
          <w:bottom w:val="single" w:sz="8" w:space="0" w:color="BFEAE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EAEE" w:themeColor="accent5"/>
          <w:bottom w:val="single" w:sz="8" w:space="0" w:color="BFEAEE" w:themeColor="accent5"/>
        </w:tcBorders>
      </w:tcPr>
    </w:tblStylePr>
    <w:tblStylePr w:type="band1Vert">
      <w:tblPr/>
      <w:tcPr>
        <w:shd w:val="clear" w:color="auto" w:fill="EEF9FA" w:themeFill="accent5" w:themeFillTint="3F"/>
      </w:tcPr>
    </w:tblStylePr>
    <w:tblStylePr w:type="band1Horz">
      <w:tblPr/>
      <w:tcPr>
        <w:shd w:val="clear" w:color="auto" w:fill="EEF9FA" w:themeFill="accent5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A768A" w:themeColor="accent4"/>
        <w:bottom w:val="single" w:sz="8" w:space="0" w:color="2A768A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A768A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2A768A" w:themeColor="accent4"/>
          <w:bottom w:val="single" w:sz="8" w:space="0" w:color="2A768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A768A" w:themeColor="accent4"/>
          <w:bottom w:val="single" w:sz="8" w:space="0" w:color="2A768A" w:themeColor="accent4"/>
        </w:tcBorders>
      </w:tcPr>
    </w:tblStylePr>
    <w:tblStylePr w:type="band1Vert">
      <w:tblPr/>
      <w:tcPr>
        <w:shd w:val="clear" w:color="auto" w:fill="C0E2EC" w:themeFill="accent4" w:themeFillTint="3F"/>
      </w:tcPr>
    </w:tblStylePr>
    <w:tblStylePr w:type="band1Horz">
      <w:tblPr/>
      <w:tcPr>
        <w:shd w:val="clear" w:color="auto" w:fill="C0E2EC" w:themeFill="accent4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C1946" w:themeColor="accent3"/>
        <w:bottom w:val="single" w:sz="8" w:space="0" w:color="DC194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C194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C1946" w:themeColor="accent3"/>
          <w:bottom w:val="single" w:sz="8" w:space="0" w:color="DC194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C1946" w:themeColor="accent3"/>
          <w:bottom w:val="single" w:sz="8" w:space="0" w:color="DC1946" w:themeColor="accent3"/>
        </w:tcBorders>
      </w:tcPr>
    </w:tblStylePr>
    <w:tblStylePr w:type="band1Vert">
      <w:tblPr/>
      <w:tcPr>
        <w:shd w:val="clear" w:color="auto" w:fill="F8C4CF" w:themeFill="accent3" w:themeFillTint="3F"/>
      </w:tcPr>
    </w:tblStylePr>
    <w:tblStylePr w:type="band1Horz">
      <w:tblPr/>
      <w:tcPr>
        <w:shd w:val="clear" w:color="auto" w:fill="F8C4CF" w:themeFill="accent3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rsid w:val="00E07762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BA8BB" w:themeColor="accent2"/>
        <w:bottom w:val="single" w:sz="8" w:space="0" w:color="7BA8BB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BA8BB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7BA8BB" w:themeColor="accent2"/>
          <w:bottom w:val="single" w:sz="8" w:space="0" w:color="7BA8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BA8BB" w:themeColor="accent2"/>
          <w:bottom w:val="single" w:sz="8" w:space="0" w:color="7BA8BB" w:themeColor="accent2"/>
        </w:tcBorders>
      </w:tcPr>
    </w:tblStylePr>
    <w:tblStylePr w:type="band1Vert">
      <w:tblPr/>
      <w:tcPr>
        <w:shd w:val="clear" w:color="auto" w:fill="DEE9EE" w:themeFill="accent2" w:themeFillTint="3F"/>
      </w:tcPr>
    </w:tblStylePr>
    <w:tblStylePr w:type="band1Horz">
      <w:tblPr/>
      <w:tcPr>
        <w:shd w:val="clear" w:color="auto" w:fill="DEE9EE" w:themeFill="accent2" w:themeFillTint="3F"/>
      </w:tcPr>
    </w:tblStylePr>
  </w:style>
  <w:style w:type="table" w:styleId="Gemiddeldearcering2-accent6">
    <w:name w:val="Medium Shading 2 Accent 6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E6E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6E6E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6E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EAE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FEAE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FEAE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A768A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A768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A768A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C194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C194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C194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8BB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BA8B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BA8BB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CECEC" w:themeColor="accent6" w:themeTint="BF"/>
        <w:left w:val="single" w:sz="8" w:space="0" w:color="ECECEC" w:themeColor="accent6" w:themeTint="BF"/>
        <w:bottom w:val="single" w:sz="8" w:space="0" w:color="ECECEC" w:themeColor="accent6" w:themeTint="BF"/>
        <w:right w:val="single" w:sz="8" w:space="0" w:color="ECECEC" w:themeColor="accent6" w:themeTint="BF"/>
        <w:insideH w:val="single" w:sz="8" w:space="0" w:color="ECECE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CECEC" w:themeColor="accent6" w:themeTint="BF"/>
          <w:left w:val="single" w:sz="8" w:space="0" w:color="ECECEC" w:themeColor="accent6" w:themeTint="BF"/>
          <w:bottom w:val="single" w:sz="8" w:space="0" w:color="ECECEC" w:themeColor="accent6" w:themeTint="BF"/>
          <w:right w:val="single" w:sz="8" w:space="0" w:color="ECECEC" w:themeColor="accent6" w:themeTint="BF"/>
          <w:insideH w:val="nil"/>
          <w:insideV w:val="nil"/>
        </w:tcBorders>
        <w:shd w:val="clear" w:color="auto" w:fill="E6E6E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ECEC" w:themeColor="accent6" w:themeTint="BF"/>
          <w:left w:val="single" w:sz="8" w:space="0" w:color="ECECEC" w:themeColor="accent6" w:themeTint="BF"/>
          <w:bottom w:val="single" w:sz="8" w:space="0" w:color="ECECEC" w:themeColor="accent6" w:themeTint="BF"/>
          <w:right w:val="single" w:sz="8" w:space="0" w:color="ECECE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F8F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EFF2" w:themeColor="accent5" w:themeTint="BF"/>
        <w:left w:val="single" w:sz="8" w:space="0" w:color="CEEFF2" w:themeColor="accent5" w:themeTint="BF"/>
        <w:bottom w:val="single" w:sz="8" w:space="0" w:color="CEEFF2" w:themeColor="accent5" w:themeTint="BF"/>
        <w:right w:val="single" w:sz="8" w:space="0" w:color="CEEFF2" w:themeColor="accent5" w:themeTint="BF"/>
        <w:insideH w:val="single" w:sz="8" w:space="0" w:color="CEEFF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EEFF2" w:themeColor="accent5" w:themeTint="BF"/>
          <w:left w:val="single" w:sz="8" w:space="0" w:color="CEEFF2" w:themeColor="accent5" w:themeTint="BF"/>
          <w:bottom w:val="single" w:sz="8" w:space="0" w:color="CEEFF2" w:themeColor="accent5" w:themeTint="BF"/>
          <w:right w:val="single" w:sz="8" w:space="0" w:color="CEEFF2" w:themeColor="accent5" w:themeTint="BF"/>
          <w:insideH w:val="nil"/>
          <w:insideV w:val="nil"/>
        </w:tcBorders>
        <w:shd w:val="clear" w:color="auto" w:fill="BFEAE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EEFF2" w:themeColor="accent5" w:themeTint="BF"/>
          <w:left w:val="single" w:sz="8" w:space="0" w:color="CEEFF2" w:themeColor="accent5" w:themeTint="BF"/>
          <w:bottom w:val="single" w:sz="8" w:space="0" w:color="CEEFF2" w:themeColor="accent5" w:themeTint="BF"/>
          <w:right w:val="single" w:sz="8" w:space="0" w:color="CEEFF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9FA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F9FA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41A9C5" w:themeColor="accent4" w:themeTint="BF"/>
        <w:left w:val="single" w:sz="8" w:space="0" w:color="41A9C5" w:themeColor="accent4" w:themeTint="BF"/>
        <w:bottom w:val="single" w:sz="8" w:space="0" w:color="41A9C5" w:themeColor="accent4" w:themeTint="BF"/>
        <w:right w:val="single" w:sz="8" w:space="0" w:color="41A9C5" w:themeColor="accent4" w:themeTint="BF"/>
        <w:insideH w:val="single" w:sz="8" w:space="0" w:color="41A9C5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1A9C5" w:themeColor="accent4" w:themeTint="BF"/>
          <w:left w:val="single" w:sz="8" w:space="0" w:color="41A9C5" w:themeColor="accent4" w:themeTint="BF"/>
          <w:bottom w:val="single" w:sz="8" w:space="0" w:color="41A9C5" w:themeColor="accent4" w:themeTint="BF"/>
          <w:right w:val="single" w:sz="8" w:space="0" w:color="41A9C5" w:themeColor="accent4" w:themeTint="BF"/>
          <w:insideH w:val="nil"/>
          <w:insideV w:val="nil"/>
        </w:tcBorders>
        <w:shd w:val="clear" w:color="auto" w:fill="2A768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A9C5" w:themeColor="accent4" w:themeTint="BF"/>
          <w:left w:val="single" w:sz="8" w:space="0" w:color="41A9C5" w:themeColor="accent4" w:themeTint="BF"/>
          <w:bottom w:val="single" w:sz="8" w:space="0" w:color="41A9C5" w:themeColor="accent4" w:themeTint="BF"/>
          <w:right w:val="single" w:sz="8" w:space="0" w:color="41A9C5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E2E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E2E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A4C70" w:themeColor="accent3" w:themeTint="BF"/>
        <w:left w:val="single" w:sz="8" w:space="0" w:color="EA4C70" w:themeColor="accent3" w:themeTint="BF"/>
        <w:bottom w:val="single" w:sz="8" w:space="0" w:color="EA4C70" w:themeColor="accent3" w:themeTint="BF"/>
        <w:right w:val="single" w:sz="8" w:space="0" w:color="EA4C70" w:themeColor="accent3" w:themeTint="BF"/>
        <w:insideH w:val="single" w:sz="8" w:space="0" w:color="EA4C7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4C70" w:themeColor="accent3" w:themeTint="BF"/>
          <w:left w:val="single" w:sz="8" w:space="0" w:color="EA4C70" w:themeColor="accent3" w:themeTint="BF"/>
          <w:bottom w:val="single" w:sz="8" w:space="0" w:color="EA4C70" w:themeColor="accent3" w:themeTint="BF"/>
          <w:right w:val="single" w:sz="8" w:space="0" w:color="EA4C70" w:themeColor="accent3" w:themeTint="BF"/>
          <w:insideH w:val="nil"/>
          <w:insideV w:val="nil"/>
        </w:tcBorders>
        <w:shd w:val="clear" w:color="auto" w:fill="DC194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C70" w:themeColor="accent3" w:themeTint="BF"/>
          <w:left w:val="single" w:sz="8" w:space="0" w:color="EA4C70" w:themeColor="accent3" w:themeTint="BF"/>
          <w:bottom w:val="single" w:sz="8" w:space="0" w:color="EA4C70" w:themeColor="accent3" w:themeTint="BF"/>
          <w:right w:val="single" w:sz="8" w:space="0" w:color="EA4C7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4C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C4C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CBDCC" w:themeColor="accent2" w:themeTint="BF"/>
        <w:left w:val="single" w:sz="8" w:space="0" w:color="9CBDCC" w:themeColor="accent2" w:themeTint="BF"/>
        <w:bottom w:val="single" w:sz="8" w:space="0" w:color="9CBDCC" w:themeColor="accent2" w:themeTint="BF"/>
        <w:right w:val="single" w:sz="8" w:space="0" w:color="9CBDCC" w:themeColor="accent2" w:themeTint="BF"/>
        <w:insideH w:val="single" w:sz="8" w:space="0" w:color="9CBDC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BDCC" w:themeColor="accent2" w:themeTint="BF"/>
          <w:left w:val="single" w:sz="8" w:space="0" w:color="9CBDCC" w:themeColor="accent2" w:themeTint="BF"/>
          <w:bottom w:val="single" w:sz="8" w:space="0" w:color="9CBDCC" w:themeColor="accent2" w:themeTint="BF"/>
          <w:right w:val="single" w:sz="8" w:space="0" w:color="9CBDCC" w:themeColor="accent2" w:themeTint="BF"/>
          <w:insideH w:val="nil"/>
          <w:insideV w:val="nil"/>
        </w:tcBorders>
        <w:shd w:val="clear" w:color="auto" w:fill="7BA8BB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BDCC" w:themeColor="accent2" w:themeTint="BF"/>
          <w:left w:val="single" w:sz="8" w:space="0" w:color="9CBDCC" w:themeColor="accent2" w:themeTint="BF"/>
          <w:bottom w:val="single" w:sz="8" w:space="0" w:color="9CBDCC" w:themeColor="accent2" w:themeTint="BF"/>
          <w:right w:val="single" w:sz="8" w:space="0" w:color="9CBDC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9EE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9EE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3-accent6">
    <w:name w:val="Medium Grid 3 Accent 6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F8F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E6E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6E6E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6E6E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6E6E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2F2F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2F2F2" w:themeFill="accent6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F9FA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EAE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FEAE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FEAE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FEAE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F4F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F4F6" w:themeFill="accent5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E2E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A768A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A768A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A768A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A768A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C6D8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C6D8" w:themeFill="accent4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C4C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C194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C194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C194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C194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88A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88A0" w:themeFill="accent3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9EE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8BB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BA8BB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BA8BB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BA8BB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D3DD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D3DD" w:themeFill="accent2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EF9F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DB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DB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DB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DB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DF3FF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DF3FF" w:themeFill="accent1" w:themeFillTint="7F"/>
      </w:tcPr>
    </w:tblStylePr>
  </w:style>
  <w:style w:type="table" w:styleId="Gemiddeldraster2-accent6">
    <w:name w:val="Medium Grid 2 Accent 6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6E6E6" w:themeColor="accent6"/>
        <w:left w:val="single" w:sz="8" w:space="0" w:color="E6E6E6" w:themeColor="accent6"/>
        <w:bottom w:val="single" w:sz="8" w:space="0" w:color="E6E6E6" w:themeColor="accent6"/>
        <w:right w:val="single" w:sz="8" w:space="0" w:color="E6E6E6" w:themeColor="accent6"/>
        <w:insideH w:val="single" w:sz="8" w:space="0" w:color="E6E6E6" w:themeColor="accent6"/>
        <w:insideV w:val="single" w:sz="8" w:space="0" w:color="E6E6E6" w:themeColor="accent6"/>
      </w:tblBorders>
    </w:tblPr>
    <w:tcPr>
      <w:shd w:val="clear" w:color="auto" w:fill="F8F8F8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FCF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FAFA" w:themeFill="accent6" w:themeFillTint="33"/>
      </w:tcPr>
    </w:tblStylePr>
    <w:tblStylePr w:type="band1Vert">
      <w:tblPr/>
      <w:tcPr>
        <w:shd w:val="clear" w:color="auto" w:fill="F2F2F2" w:themeFill="accent6" w:themeFillTint="7F"/>
      </w:tcPr>
    </w:tblStylePr>
    <w:tblStylePr w:type="band1Horz">
      <w:tblPr/>
      <w:tcPr>
        <w:tcBorders>
          <w:insideH w:val="single" w:sz="6" w:space="0" w:color="E6E6E6" w:themeColor="accent6"/>
          <w:insideV w:val="single" w:sz="6" w:space="0" w:color="E6E6E6" w:themeColor="accent6"/>
        </w:tcBorders>
        <w:shd w:val="clear" w:color="auto" w:fill="F2F2F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FEAEE" w:themeColor="accent5"/>
        <w:left w:val="single" w:sz="8" w:space="0" w:color="BFEAEE" w:themeColor="accent5"/>
        <w:bottom w:val="single" w:sz="8" w:space="0" w:color="BFEAEE" w:themeColor="accent5"/>
        <w:right w:val="single" w:sz="8" w:space="0" w:color="BFEAEE" w:themeColor="accent5"/>
        <w:insideH w:val="single" w:sz="8" w:space="0" w:color="BFEAEE" w:themeColor="accent5"/>
        <w:insideV w:val="single" w:sz="8" w:space="0" w:color="BFEAEE" w:themeColor="accent5"/>
      </w:tblBorders>
    </w:tblPr>
    <w:tcPr>
      <w:shd w:val="clear" w:color="auto" w:fill="EEF9FA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CF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AFB" w:themeFill="accent5" w:themeFillTint="33"/>
      </w:tcPr>
    </w:tblStylePr>
    <w:tblStylePr w:type="band1Vert">
      <w:tblPr/>
      <w:tcPr>
        <w:shd w:val="clear" w:color="auto" w:fill="DEF4F6" w:themeFill="accent5" w:themeFillTint="7F"/>
      </w:tcPr>
    </w:tblStylePr>
    <w:tblStylePr w:type="band1Horz">
      <w:tblPr/>
      <w:tcPr>
        <w:tcBorders>
          <w:insideH w:val="single" w:sz="6" w:space="0" w:color="BFEAEE" w:themeColor="accent5"/>
          <w:insideV w:val="single" w:sz="6" w:space="0" w:color="BFEAEE" w:themeColor="accent5"/>
        </w:tcBorders>
        <w:shd w:val="clear" w:color="auto" w:fill="DEF4F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2A768A" w:themeColor="accent4"/>
        <w:left w:val="single" w:sz="8" w:space="0" w:color="2A768A" w:themeColor="accent4"/>
        <w:bottom w:val="single" w:sz="8" w:space="0" w:color="2A768A" w:themeColor="accent4"/>
        <w:right w:val="single" w:sz="8" w:space="0" w:color="2A768A" w:themeColor="accent4"/>
        <w:insideH w:val="single" w:sz="8" w:space="0" w:color="2A768A" w:themeColor="accent4"/>
        <w:insideV w:val="single" w:sz="8" w:space="0" w:color="2A768A" w:themeColor="accent4"/>
      </w:tblBorders>
    </w:tblPr>
    <w:tcPr>
      <w:shd w:val="clear" w:color="auto" w:fill="C0E2E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5F3F7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EF" w:themeFill="accent4" w:themeFillTint="33"/>
      </w:tcPr>
    </w:tblStylePr>
    <w:tblStylePr w:type="band1Vert">
      <w:tblPr/>
      <w:tcPr>
        <w:shd w:val="clear" w:color="auto" w:fill="80C6D8" w:themeFill="accent4" w:themeFillTint="7F"/>
      </w:tcPr>
    </w:tblStylePr>
    <w:tblStylePr w:type="band1Horz">
      <w:tblPr/>
      <w:tcPr>
        <w:tcBorders>
          <w:insideH w:val="single" w:sz="6" w:space="0" w:color="2A768A" w:themeColor="accent4"/>
          <w:insideV w:val="single" w:sz="6" w:space="0" w:color="2A768A" w:themeColor="accent4"/>
        </w:tcBorders>
        <w:shd w:val="clear" w:color="auto" w:fill="80C6D8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C1946" w:themeColor="accent3"/>
        <w:left w:val="single" w:sz="8" w:space="0" w:color="DC1946" w:themeColor="accent3"/>
        <w:bottom w:val="single" w:sz="8" w:space="0" w:color="DC1946" w:themeColor="accent3"/>
        <w:right w:val="single" w:sz="8" w:space="0" w:color="DC1946" w:themeColor="accent3"/>
        <w:insideH w:val="single" w:sz="8" w:space="0" w:color="DC1946" w:themeColor="accent3"/>
        <w:insideV w:val="single" w:sz="8" w:space="0" w:color="DC1946" w:themeColor="accent3"/>
      </w:tblBorders>
    </w:tblPr>
    <w:tcPr>
      <w:shd w:val="clear" w:color="auto" w:fill="F8C4C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CE7EC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FD8" w:themeFill="accent3" w:themeFillTint="33"/>
      </w:tcPr>
    </w:tblStylePr>
    <w:tblStylePr w:type="band1Vert">
      <w:tblPr/>
      <w:tcPr>
        <w:shd w:val="clear" w:color="auto" w:fill="F188A0" w:themeFill="accent3" w:themeFillTint="7F"/>
      </w:tcPr>
    </w:tblStylePr>
    <w:tblStylePr w:type="band1Horz">
      <w:tblPr/>
      <w:tcPr>
        <w:tcBorders>
          <w:insideH w:val="single" w:sz="6" w:space="0" w:color="DC1946" w:themeColor="accent3"/>
          <w:insideV w:val="single" w:sz="6" w:space="0" w:color="DC1946" w:themeColor="accent3"/>
        </w:tcBorders>
        <w:shd w:val="clear" w:color="auto" w:fill="F188A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BA8BB" w:themeColor="accent2"/>
        <w:left w:val="single" w:sz="8" w:space="0" w:color="7BA8BB" w:themeColor="accent2"/>
        <w:bottom w:val="single" w:sz="8" w:space="0" w:color="7BA8BB" w:themeColor="accent2"/>
        <w:right w:val="single" w:sz="8" w:space="0" w:color="7BA8BB" w:themeColor="accent2"/>
        <w:insideH w:val="single" w:sz="8" w:space="0" w:color="7BA8BB" w:themeColor="accent2"/>
        <w:insideV w:val="single" w:sz="8" w:space="0" w:color="7BA8BB" w:themeColor="accent2"/>
      </w:tblBorders>
    </w:tblPr>
    <w:tcPr>
      <w:shd w:val="clear" w:color="auto" w:fill="DEE9EE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2F6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DF1" w:themeFill="accent2" w:themeFillTint="33"/>
      </w:tcPr>
    </w:tblStylePr>
    <w:tblStylePr w:type="band1Vert">
      <w:tblPr/>
      <w:tcPr>
        <w:shd w:val="clear" w:color="auto" w:fill="BDD3DD" w:themeFill="accent2" w:themeFillTint="7F"/>
      </w:tcPr>
    </w:tblStylePr>
    <w:tblStylePr w:type="band1Horz">
      <w:tblPr/>
      <w:tcPr>
        <w:tcBorders>
          <w:insideH w:val="single" w:sz="6" w:space="0" w:color="7BA8BB" w:themeColor="accent2"/>
          <w:insideV w:val="single" w:sz="6" w:space="0" w:color="7BA8BB" w:themeColor="accent2"/>
        </w:tcBorders>
        <w:shd w:val="clear" w:color="auto" w:fill="BDD3DD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rsid w:val="00E07762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DBA" w:themeColor="accent1"/>
        <w:left w:val="single" w:sz="8" w:space="0" w:color="00ADBA" w:themeColor="accent1"/>
        <w:bottom w:val="single" w:sz="8" w:space="0" w:color="00ADBA" w:themeColor="accent1"/>
        <w:right w:val="single" w:sz="8" w:space="0" w:color="00ADBA" w:themeColor="accent1"/>
        <w:insideH w:val="single" w:sz="8" w:space="0" w:color="00ADBA" w:themeColor="accent1"/>
        <w:insideV w:val="single" w:sz="8" w:space="0" w:color="00ADBA" w:themeColor="accent1"/>
      </w:tblBorders>
    </w:tblPr>
    <w:tcPr>
      <w:shd w:val="clear" w:color="auto" w:fill="AEF9F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FFCF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AFF" w:themeFill="accent1" w:themeFillTint="33"/>
      </w:tcPr>
    </w:tblStylePr>
    <w:tblStylePr w:type="band1Vert">
      <w:tblPr/>
      <w:tcPr>
        <w:shd w:val="clear" w:color="auto" w:fill="5DF3FF" w:themeFill="accent1" w:themeFillTint="7F"/>
      </w:tcPr>
    </w:tblStylePr>
    <w:tblStylePr w:type="band1Horz">
      <w:tblPr/>
      <w:tcPr>
        <w:tcBorders>
          <w:insideH w:val="single" w:sz="6" w:space="0" w:color="00ADBA" w:themeColor="accent1"/>
          <w:insideV w:val="single" w:sz="6" w:space="0" w:color="00ADBA" w:themeColor="accent1"/>
        </w:tcBorders>
        <w:shd w:val="clear" w:color="auto" w:fill="5DF3FF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6">
    <w:name w:val="Medium Grid 1 Accent 6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CECEC" w:themeColor="accent6" w:themeTint="BF"/>
        <w:left w:val="single" w:sz="8" w:space="0" w:color="ECECEC" w:themeColor="accent6" w:themeTint="BF"/>
        <w:bottom w:val="single" w:sz="8" w:space="0" w:color="ECECEC" w:themeColor="accent6" w:themeTint="BF"/>
        <w:right w:val="single" w:sz="8" w:space="0" w:color="ECECEC" w:themeColor="accent6" w:themeTint="BF"/>
        <w:insideH w:val="single" w:sz="8" w:space="0" w:color="ECECEC" w:themeColor="accent6" w:themeTint="BF"/>
        <w:insideV w:val="single" w:sz="8" w:space="0" w:color="ECECEC" w:themeColor="accent6" w:themeTint="BF"/>
      </w:tblBorders>
    </w:tblPr>
    <w:tcPr>
      <w:shd w:val="clear" w:color="auto" w:fill="F8F8F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CECE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6" w:themeFillTint="7F"/>
      </w:tcPr>
    </w:tblStylePr>
    <w:tblStylePr w:type="band1Horz">
      <w:tblPr/>
      <w:tcPr>
        <w:shd w:val="clear" w:color="auto" w:fill="F2F2F2" w:themeFill="accent6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CEEFF2" w:themeColor="accent5" w:themeTint="BF"/>
        <w:left w:val="single" w:sz="8" w:space="0" w:color="CEEFF2" w:themeColor="accent5" w:themeTint="BF"/>
        <w:bottom w:val="single" w:sz="8" w:space="0" w:color="CEEFF2" w:themeColor="accent5" w:themeTint="BF"/>
        <w:right w:val="single" w:sz="8" w:space="0" w:color="CEEFF2" w:themeColor="accent5" w:themeTint="BF"/>
        <w:insideH w:val="single" w:sz="8" w:space="0" w:color="CEEFF2" w:themeColor="accent5" w:themeTint="BF"/>
        <w:insideV w:val="single" w:sz="8" w:space="0" w:color="CEEFF2" w:themeColor="accent5" w:themeTint="BF"/>
      </w:tblBorders>
    </w:tblPr>
    <w:tcPr>
      <w:shd w:val="clear" w:color="auto" w:fill="EEF9FA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EEFF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4F6" w:themeFill="accent5" w:themeFillTint="7F"/>
      </w:tcPr>
    </w:tblStylePr>
    <w:tblStylePr w:type="band1Horz">
      <w:tblPr/>
      <w:tcPr>
        <w:shd w:val="clear" w:color="auto" w:fill="DEF4F6" w:themeFill="accent5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41A9C5" w:themeColor="accent4" w:themeTint="BF"/>
        <w:left w:val="single" w:sz="8" w:space="0" w:color="41A9C5" w:themeColor="accent4" w:themeTint="BF"/>
        <w:bottom w:val="single" w:sz="8" w:space="0" w:color="41A9C5" w:themeColor="accent4" w:themeTint="BF"/>
        <w:right w:val="single" w:sz="8" w:space="0" w:color="41A9C5" w:themeColor="accent4" w:themeTint="BF"/>
        <w:insideH w:val="single" w:sz="8" w:space="0" w:color="41A9C5" w:themeColor="accent4" w:themeTint="BF"/>
        <w:insideV w:val="single" w:sz="8" w:space="0" w:color="41A9C5" w:themeColor="accent4" w:themeTint="BF"/>
      </w:tblBorders>
    </w:tblPr>
    <w:tcPr>
      <w:shd w:val="clear" w:color="auto" w:fill="C0E2E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1A9C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C6D8" w:themeFill="accent4" w:themeFillTint="7F"/>
      </w:tcPr>
    </w:tblStylePr>
    <w:tblStylePr w:type="band1Horz">
      <w:tblPr/>
      <w:tcPr>
        <w:shd w:val="clear" w:color="auto" w:fill="80C6D8" w:themeFill="accent4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EA4C70" w:themeColor="accent3" w:themeTint="BF"/>
        <w:left w:val="single" w:sz="8" w:space="0" w:color="EA4C70" w:themeColor="accent3" w:themeTint="BF"/>
        <w:bottom w:val="single" w:sz="8" w:space="0" w:color="EA4C70" w:themeColor="accent3" w:themeTint="BF"/>
        <w:right w:val="single" w:sz="8" w:space="0" w:color="EA4C70" w:themeColor="accent3" w:themeTint="BF"/>
        <w:insideH w:val="single" w:sz="8" w:space="0" w:color="EA4C70" w:themeColor="accent3" w:themeTint="BF"/>
        <w:insideV w:val="single" w:sz="8" w:space="0" w:color="EA4C70" w:themeColor="accent3" w:themeTint="BF"/>
      </w:tblBorders>
    </w:tblPr>
    <w:tcPr>
      <w:shd w:val="clear" w:color="auto" w:fill="F8C4C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4C7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88A0" w:themeFill="accent3" w:themeFillTint="7F"/>
      </w:tcPr>
    </w:tblStylePr>
    <w:tblStylePr w:type="band1Horz">
      <w:tblPr/>
      <w:tcPr>
        <w:shd w:val="clear" w:color="auto" w:fill="F188A0" w:themeFill="accent3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9CBDCC" w:themeColor="accent2" w:themeTint="BF"/>
        <w:left w:val="single" w:sz="8" w:space="0" w:color="9CBDCC" w:themeColor="accent2" w:themeTint="BF"/>
        <w:bottom w:val="single" w:sz="8" w:space="0" w:color="9CBDCC" w:themeColor="accent2" w:themeTint="BF"/>
        <w:right w:val="single" w:sz="8" w:space="0" w:color="9CBDCC" w:themeColor="accent2" w:themeTint="BF"/>
        <w:insideH w:val="single" w:sz="8" w:space="0" w:color="9CBDCC" w:themeColor="accent2" w:themeTint="BF"/>
        <w:insideV w:val="single" w:sz="8" w:space="0" w:color="9CBDCC" w:themeColor="accent2" w:themeTint="BF"/>
      </w:tblBorders>
    </w:tblPr>
    <w:tcPr>
      <w:shd w:val="clear" w:color="auto" w:fill="DEE9EE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BDC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D3DD" w:themeFill="accent2" w:themeFillTint="7F"/>
      </w:tcPr>
    </w:tblStylePr>
    <w:tblStylePr w:type="band1Horz">
      <w:tblPr/>
      <w:tcPr>
        <w:shd w:val="clear" w:color="auto" w:fill="BDD3DD" w:themeFill="accent2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rsid w:val="00E07762"/>
    <w:pPr>
      <w:spacing w:line="240" w:lineRule="auto"/>
    </w:pPr>
    <w:tblPr>
      <w:tblStyleRowBandSize w:val="1"/>
      <w:tblStyleColBandSize w:val="1"/>
      <w:tblBorders>
        <w:top w:val="single" w:sz="8" w:space="0" w:color="0CEDFF" w:themeColor="accent1" w:themeTint="BF"/>
        <w:left w:val="single" w:sz="8" w:space="0" w:color="0CEDFF" w:themeColor="accent1" w:themeTint="BF"/>
        <w:bottom w:val="single" w:sz="8" w:space="0" w:color="0CEDFF" w:themeColor="accent1" w:themeTint="BF"/>
        <w:right w:val="single" w:sz="8" w:space="0" w:color="0CEDFF" w:themeColor="accent1" w:themeTint="BF"/>
        <w:insideH w:val="single" w:sz="8" w:space="0" w:color="0CEDFF" w:themeColor="accent1" w:themeTint="BF"/>
        <w:insideV w:val="single" w:sz="8" w:space="0" w:color="0CEDFF" w:themeColor="accent1" w:themeTint="BF"/>
      </w:tblBorders>
    </w:tblPr>
    <w:tcPr>
      <w:shd w:val="clear" w:color="auto" w:fill="AEF9F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CEDF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DF3FF" w:themeFill="accent1" w:themeFillTint="7F"/>
      </w:tcPr>
    </w:tblStylePr>
    <w:tblStylePr w:type="band1Horz">
      <w:tblPr/>
      <w:tcPr>
        <w:shd w:val="clear" w:color="auto" w:fill="5DF3FF" w:themeFill="accent1" w:themeFillTint="7F"/>
      </w:tcPr>
    </w:tblStylePr>
  </w:style>
  <w:style w:type="table" w:styleId="Donkerelijst-accent6">
    <w:name w:val="Dark List Accent 6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6E6E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27272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CACA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CACA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ACA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ACAC" w:themeFill="accent6" w:themeFillShade="BF"/>
      </w:tcPr>
    </w:tblStylePr>
  </w:style>
  <w:style w:type="table" w:styleId="Donkerelijst-accent5">
    <w:name w:val="Dark List Accent 5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FEAE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C9DA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9CDD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9CDD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CDD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9CDD7" w:themeFill="accent5" w:themeFillShade="BF"/>
      </w:tcPr>
    </w:tblStylePr>
  </w:style>
  <w:style w:type="table" w:styleId="Donkerelijst-accent4">
    <w:name w:val="Dark List Accent 4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A768A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3A4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F5767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F5767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5767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5767" w:themeFill="accent4" w:themeFillShade="BF"/>
      </w:tcPr>
    </w:tblStylePr>
  </w:style>
  <w:style w:type="table" w:styleId="Donkerelijst-accent3">
    <w:name w:val="Dark List Accent 3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C194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D0C2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41233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41233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1233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1233" w:themeFill="accent3" w:themeFillShade="BF"/>
      </w:tcPr>
    </w:tblStylePr>
  </w:style>
  <w:style w:type="table" w:styleId="Donkerelijst-accent2">
    <w:name w:val="Dark List Accent 2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BA8BB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4576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F8299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F8299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299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299" w:themeFill="accent2" w:themeFillShade="BF"/>
      </w:tcPr>
    </w:tblStylePr>
  </w:style>
  <w:style w:type="table" w:styleId="Donkerelijst-accent1">
    <w:name w:val="Dark List Accent 1"/>
    <w:basedOn w:val="Standaardtabel"/>
    <w:uiPriority w:val="70"/>
    <w:semiHidden/>
    <w:rsid w:val="00E07762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DB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55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818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818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18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818B" w:themeFill="accent1" w:themeFillShade="BF"/>
      </w:tcPr>
    </w:tblStylePr>
  </w:style>
  <w:style w:type="paragraph" w:styleId="Bibliografie">
    <w:name w:val="Bibliography"/>
    <w:basedOn w:val="ZsysbasisPGOAlliantie"/>
    <w:next w:val="BasistekstPGOAlliantie"/>
    <w:uiPriority w:val="37"/>
    <w:semiHidden/>
    <w:rsid w:val="00E07762"/>
  </w:style>
  <w:style w:type="paragraph" w:styleId="Citaat">
    <w:name w:val="Quote"/>
    <w:basedOn w:val="ZsysbasisPGOAlliantie"/>
    <w:next w:val="BasistekstPGOAlliantie"/>
    <w:link w:val="CitaatChar"/>
    <w:uiPriority w:val="29"/>
    <w:semiHidden/>
    <w:rsid w:val="00E07762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F33259"/>
    <w:rPr>
      <w:rFonts w:ascii="Maiandra GD" w:hAnsi="Maiandra GD" w:cs="Maiandra GD"/>
      <w:i/>
      <w:iCs/>
      <w:color w:val="000000" w:themeColor="text1"/>
      <w:sz w:val="18"/>
      <w:szCs w:val="18"/>
    </w:rPr>
  </w:style>
  <w:style w:type="paragraph" w:styleId="Duidelijkcitaat">
    <w:name w:val="Intense Quote"/>
    <w:basedOn w:val="ZsysbasisPGOAlliantie"/>
    <w:next w:val="BasistekstPGOAlliantie"/>
    <w:link w:val="DuidelijkcitaatChar"/>
    <w:uiPriority w:val="30"/>
    <w:semiHidden/>
    <w:rsid w:val="00F33259"/>
    <w:pPr>
      <w:spacing w:before="200" w:after="280"/>
      <w:ind w:left="936" w:right="936"/>
    </w:pPr>
    <w:rPr>
      <w:b/>
      <w:bCs/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F33259"/>
    <w:rPr>
      <w:rFonts w:ascii="Maiandra GD" w:hAnsi="Maiandra GD" w:cs="Maiandra GD"/>
      <w:b/>
      <w:bCs/>
      <w:i/>
      <w:iCs/>
      <w:sz w:val="18"/>
      <w:szCs w:val="18"/>
    </w:rPr>
  </w:style>
  <w:style w:type="character" w:styleId="Eindnootmarkering">
    <w:name w:val="endnote reference"/>
    <w:aliases w:val="Eindnootmarkering PGO Alliantie"/>
    <w:basedOn w:val="Standaardalinea-lettertype"/>
    <w:uiPriority w:val="51"/>
    <w:rsid w:val="00E07762"/>
    <w:rPr>
      <w:vertAlign w:val="superscript"/>
    </w:rPr>
  </w:style>
  <w:style w:type="paragraph" w:styleId="Geenafstand">
    <w:name w:val="No Spacing"/>
    <w:basedOn w:val="ZsysbasisPGOAlliantie"/>
    <w:next w:val="BasistekstPGOAlliantie"/>
    <w:uiPriority w:val="1"/>
    <w:semiHidden/>
    <w:rsid w:val="00D27D0E"/>
  </w:style>
  <w:style w:type="character" w:styleId="HTMLCode">
    <w:name w:val="HTML Code"/>
    <w:basedOn w:val="Standaardalinea-lettertype"/>
    <w:semiHidden/>
    <w:rsid w:val="00E07762"/>
    <w:rPr>
      <w:rFonts w:ascii="Consolas" w:hAnsi="Consolas"/>
      <w:sz w:val="20"/>
      <w:szCs w:val="20"/>
    </w:rPr>
  </w:style>
  <w:style w:type="character" w:styleId="HTMLDefinition">
    <w:name w:val="HTML Definition"/>
    <w:basedOn w:val="Standaardalinea-lettertype"/>
    <w:semiHidden/>
    <w:rsid w:val="00E07762"/>
    <w:rPr>
      <w:i/>
      <w:iCs/>
    </w:rPr>
  </w:style>
  <w:style w:type="character" w:styleId="HTMLVariable">
    <w:name w:val="HTML Variable"/>
    <w:basedOn w:val="Standaardalinea-lettertype"/>
    <w:semiHidden/>
    <w:rsid w:val="00E07762"/>
    <w:rPr>
      <w:i/>
      <w:iCs/>
    </w:rPr>
  </w:style>
  <w:style w:type="character" w:styleId="HTML-acroniem">
    <w:name w:val="HTML Acronym"/>
    <w:basedOn w:val="Standaardalinea-lettertype"/>
    <w:semiHidden/>
    <w:rsid w:val="00E07762"/>
  </w:style>
  <w:style w:type="character" w:styleId="HTML-citaat">
    <w:name w:val="HTML Cite"/>
    <w:basedOn w:val="Standaardalinea-lettertype"/>
    <w:semiHidden/>
    <w:rsid w:val="00E07762"/>
    <w:rPr>
      <w:i/>
      <w:iCs/>
    </w:rPr>
  </w:style>
  <w:style w:type="character" w:styleId="HTML-schrijfmachine">
    <w:name w:val="HTML Typewriter"/>
    <w:basedOn w:val="Standaardalinea-lettertype"/>
    <w:semiHidden/>
    <w:rsid w:val="00E07762"/>
    <w:rPr>
      <w:rFonts w:ascii="Consolas" w:hAnsi="Consolas"/>
      <w:sz w:val="20"/>
      <w:szCs w:val="20"/>
    </w:rPr>
  </w:style>
  <w:style w:type="character" w:styleId="HTML-toetsenbord">
    <w:name w:val="HTML Keyboard"/>
    <w:basedOn w:val="Standaardalinea-lettertype"/>
    <w:semiHidden/>
    <w:rsid w:val="00E07762"/>
    <w:rPr>
      <w:rFonts w:ascii="Consolas" w:hAnsi="Consolas"/>
      <w:sz w:val="20"/>
      <w:szCs w:val="20"/>
    </w:rPr>
  </w:style>
  <w:style w:type="character" w:styleId="HTML-voorbeeld">
    <w:name w:val="HTML Sample"/>
    <w:basedOn w:val="Standaardalinea-lettertype"/>
    <w:semiHidden/>
    <w:rsid w:val="00E07762"/>
    <w:rPr>
      <w:rFonts w:ascii="Consolas" w:hAnsi="Consolas"/>
      <w:sz w:val="24"/>
      <w:szCs w:val="24"/>
    </w:rPr>
  </w:style>
  <w:style w:type="paragraph" w:styleId="Kopvaninhoudsopgave">
    <w:name w:val="TOC Heading"/>
    <w:basedOn w:val="ZsysbasisPGOAlliantie"/>
    <w:next w:val="BasistekstPGOAlliantie"/>
    <w:uiPriority w:val="39"/>
    <w:semiHidden/>
    <w:rsid w:val="00FC3FA5"/>
    <w:pPr>
      <w:keepLines/>
      <w:spacing w:before="480"/>
    </w:pPr>
    <w:rPr>
      <w:rFonts w:asciiTheme="majorHAnsi" w:eastAsiaTheme="majorEastAsia" w:hAnsiTheme="majorHAnsi" w:cstheme="majorBidi"/>
      <w:szCs w:val="28"/>
    </w:rPr>
  </w:style>
  <w:style w:type="paragraph" w:styleId="Lijstalinea">
    <w:name w:val="List Paragraph"/>
    <w:basedOn w:val="ZsysbasisPGOAlliantie"/>
    <w:next w:val="BasistekstPGOAlliantie"/>
    <w:uiPriority w:val="34"/>
    <w:semiHidden/>
    <w:rsid w:val="00E7078D"/>
    <w:pPr>
      <w:ind w:left="720"/>
    </w:pPr>
  </w:style>
  <w:style w:type="character" w:styleId="Nadruk">
    <w:name w:val="Emphasis"/>
    <w:basedOn w:val="Standaardalinea-lettertype"/>
    <w:semiHidden/>
    <w:rsid w:val="00E07762"/>
    <w:rPr>
      <w:i/>
      <w:iCs/>
    </w:rPr>
  </w:style>
  <w:style w:type="character" w:styleId="Regelnummer">
    <w:name w:val="line number"/>
    <w:basedOn w:val="Standaardalinea-lettertype"/>
    <w:semiHidden/>
    <w:rsid w:val="00E07762"/>
  </w:style>
  <w:style w:type="numbering" w:customStyle="1" w:styleId="KopnummeringPGOAlliantie">
    <w:name w:val="Kopnummering PGO Alliantie"/>
    <w:uiPriority w:val="99"/>
    <w:semiHidden/>
    <w:rsid w:val="00345315"/>
    <w:pPr>
      <w:numPr>
        <w:numId w:val="7"/>
      </w:numPr>
    </w:pPr>
  </w:style>
  <w:style w:type="paragraph" w:customStyle="1" w:styleId="ZsyseenpuntPGOAlliantie">
    <w:name w:val="Zsyseenpunt PGO Alliantie"/>
    <w:basedOn w:val="ZsysbasisPGOAlliantie"/>
    <w:semiHidden/>
    <w:rsid w:val="00756C31"/>
    <w:pPr>
      <w:spacing w:line="20" w:lineRule="exact"/>
    </w:pPr>
    <w:rPr>
      <w:sz w:val="2"/>
    </w:rPr>
  </w:style>
  <w:style w:type="paragraph" w:customStyle="1" w:styleId="ZsysbasisdocumentgegevensPGOAlliantie">
    <w:name w:val="Zsysbasisdocumentgegevens PGO Alliantie"/>
    <w:basedOn w:val="ZsysbasisPGOAlliantie"/>
    <w:next w:val="BasistekstPGOAlliantie"/>
    <w:semiHidden/>
    <w:rsid w:val="0020548B"/>
    <w:rPr>
      <w:noProof/>
    </w:rPr>
  </w:style>
  <w:style w:type="paragraph" w:customStyle="1" w:styleId="DocumentgegevenskopjePGOAlliantie">
    <w:name w:val="Documentgegevens kopje PGO Alliantie"/>
    <w:basedOn w:val="ZsysbasisdocumentgegevensPGOAlliantie"/>
    <w:semiHidden/>
    <w:rsid w:val="00756C31"/>
  </w:style>
  <w:style w:type="paragraph" w:customStyle="1" w:styleId="DocumentgegevensPGOAlliantie">
    <w:name w:val="Documentgegevens PGO Alliantie"/>
    <w:basedOn w:val="ZsysbasisdocumentgegevensPGOAlliantie"/>
    <w:uiPriority w:val="39"/>
    <w:rsid w:val="00756C31"/>
  </w:style>
  <w:style w:type="paragraph" w:customStyle="1" w:styleId="PaginanummerPGOAlliantie">
    <w:name w:val="Paginanummer PGO Alliantie"/>
    <w:basedOn w:val="ZsysbasisdocumentgegevensPGOAlliantie"/>
    <w:uiPriority w:val="48"/>
    <w:rsid w:val="00E334BB"/>
  </w:style>
  <w:style w:type="paragraph" w:customStyle="1" w:styleId="AfzendergegevensPGOAlliantie">
    <w:name w:val="Afzendergegevens PGO Alliantie"/>
    <w:basedOn w:val="ZsysbasisdocumentgegevensPGOAlliantie"/>
    <w:uiPriority w:val="38"/>
    <w:rsid w:val="00135E7B"/>
  </w:style>
  <w:style w:type="paragraph" w:customStyle="1" w:styleId="AfzendergegevenskopjePGOAlliantie">
    <w:name w:val="Afzendergegevens kopje PGO Alliantie"/>
    <w:basedOn w:val="ZsysbasisdocumentgegevensPGOAlliantie"/>
    <w:semiHidden/>
    <w:rsid w:val="00135E7B"/>
  </w:style>
  <w:style w:type="numbering" w:customStyle="1" w:styleId="OpsommingtekenPGOAlliantie">
    <w:name w:val="Opsomming teken PGO Alliantie"/>
    <w:uiPriority w:val="99"/>
    <w:semiHidden/>
    <w:rsid w:val="00670274"/>
    <w:pPr>
      <w:numPr>
        <w:numId w:val="8"/>
      </w:numPr>
    </w:pPr>
  </w:style>
  <w:style w:type="paragraph" w:customStyle="1" w:styleId="AlineavoorafbeeldingPGOAlliantie">
    <w:name w:val="Alinea voor afbeelding PGO Alliantie"/>
    <w:basedOn w:val="ZsysbasisPGOAlliantie"/>
    <w:next w:val="BasistekstPGOAlliantie"/>
    <w:semiHidden/>
    <w:rsid w:val="00221B62"/>
    <w:pPr>
      <w:spacing w:line="200" w:lineRule="atLeast"/>
      <w:jc w:val="center"/>
    </w:pPr>
    <w:rPr>
      <w:color w:val="7BA8BB" w:themeColor="accent2"/>
      <w:sz w:val="16"/>
    </w:rPr>
  </w:style>
  <w:style w:type="paragraph" w:customStyle="1" w:styleId="TitelPGOAlliantie">
    <w:name w:val="Titel PGO Alliantie"/>
    <w:basedOn w:val="ZsysbasisPGOAlliantie"/>
    <w:uiPriority w:val="69"/>
    <w:qFormat/>
    <w:rsid w:val="00A352CE"/>
    <w:pPr>
      <w:keepLines/>
      <w:spacing w:before="180" w:line="1480" w:lineRule="exact"/>
    </w:pPr>
    <w:rPr>
      <w:rFonts w:ascii="Arial Rounded MT Bold" w:hAnsi="Arial Rounded MT Bold"/>
      <w:color w:val="DC1946" w:themeColor="accent3"/>
      <w:sz w:val="148"/>
    </w:rPr>
  </w:style>
  <w:style w:type="paragraph" w:customStyle="1" w:styleId="BovenregelPGOAlliantie">
    <w:name w:val="Bovenregel PGO Alliantie"/>
    <w:basedOn w:val="ZsysbasisPGOAlliantie"/>
    <w:uiPriority w:val="68"/>
    <w:qFormat/>
    <w:rsid w:val="00C460FE"/>
    <w:pPr>
      <w:keepLines/>
      <w:spacing w:line="720" w:lineRule="exact"/>
    </w:pPr>
    <w:rPr>
      <w:rFonts w:ascii="Arial Rounded MT Bold" w:hAnsi="Arial Rounded MT Bold"/>
      <w:color w:val="00ADBA" w:themeColor="accent1"/>
      <w:sz w:val="64"/>
    </w:rPr>
  </w:style>
  <w:style w:type="numbering" w:customStyle="1" w:styleId="BijlagenummeringPGOAlliantie">
    <w:name w:val="Bijlagenummering PGO Alliantie"/>
    <w:uiPriority w:val="99"/>
    <w:semiHidden/>
    <w:rsid w:val="00345315"/>
    <w:pPr>
      <w:numPr>
        <w:numId w:val="11"/>
      </w:numPr>
    </w:pPr>
  </w:style>
  <w:style w:type="paragraph" w:customStyle="1" w:styleId="Bijlagekop1PGOAlliantie">
    <w:name w:val="Bijlage kop 1 PGO Alliantie"/>
    <w:basedOn w:val="ZsysbasisPGOAlliantie"/>
    <w:next w:val="BasistekstPGOAlliantie"/>
    <w:uiPriority w:val="9"/>
    <w:rsid w:val="00345315"/>
    <w:pPr>
      <w:keepNext/>
      <w:keepLines/>
      <w:numPr>
        <w:numId w:val="28"/>
      </w:numPr>
      <w:tabs>
        <w:tab w:val="left" w:pos="709"/>
      </w:tabs>
      <w:outlineLvl w:val="0"/>
    </w:pPr>
    <w:rPr>
      <w:b/>
      <w:sz w:val="24"/>
    </w:rPr>
  </w:style>
  <w:style w:type="paragraph" w:customStyle="1" w:styleId="Bijlagekop2PGOAlliantie">
    <w:name w:val="Bijlage kop 2 PGO Alliantie"/>
    <w:basedOn w:val="ZsysbasisPGOAlliantie"/>
    <w:next w:val="BasistekstPGOAlliantie"/>
    <w:uiPriority w:val="10"/>
    <w:rsid w:val="00345315"/>
    <w:pPr>
      <w:keepNext/>
      <w:keepLines/>
      <w:numPr>
        <w:ilvl w:val="1"/>
        <w:numId w:val="28"/>
      </w:numPr>
      <w:outlineLvl w:val="1"/>
    </w:pPr>
    <w:rPr>
      <w:b/>
    </w:rPr>
  </w:style>
  <w:style w:type="paragraph" w:styleId="Onderwerpvanopmerking">
    <w:name w:val="annotation subject"/>
    <w:basedOn w:val="ZsysbasisPGOAlliantie"/>
    <w:next w:val="BasistekstPGOAlliantie"/>
    <w:link w:val="OnderwerpvanopmerkingChar"/>
    <w:semiHidden/>
    <w:rsid w:val="00E7078D"/>
    <w:rPr>
      <w:b/>
      <w:bCs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rsid w:val="00E7078D"/>
    <w:rPr>
      <w:rFonts w:asciiTheme="minorHAnsi" w:hAnsiTheme="minorHAnsi" w:cs="Maiandra GD"/>
      <w:b/>
      <w:bCs/>
      <w:color w:val="000000" w:themeColor="text1"/>
      <w:sz w:val="18"/>
      <w:szCs w:val="18"/>
    </w:rPr>
  </w:style>
  <w:style w:type="character" w:customStyle="1" w:styleId="Plattetekst2Char">
    <w:name w:val="Platte tekst 2 Char"/>
    <w:basedOn w:val="Standaardalinea-lettertype"/>
    <w:link w:val="Plattetekst2"/>
    <w:rsid w:val="00E7078D"/>
    <w:rPr>
      <w:rFonts w:ascii="Maiandra GD" w:hAnsi="Maiandra GD" w:cs="Maiandra GD"/>
      <w:sz w:val="18"/>
      <w:szCs w:val="18"/>
    </w:rPr>
  </w:style>
  <w:style w:type="character" w:customStyle="1" w:styleId="PlattetekstChar">
    <w:name w:val="Platte tekst Char"/>
    <w:basedOn w:val="ZsysbasisPGOAlliantieChar"/>
    <w:link w:val="Plattetekst"/>
    <w:semiHidden/>
    <w:rsid w:val="00E7078D"/>
    <w:rPr>
      <w:rFonts w:asciiTheme="minorHAnsi" w:hAnsiTheme="minorHAnsi" w:cs="Maiandra GD"/>
      <w:color w:val="000000" w:themeColor="text1"/>
      <w:sz w:val="18"/>
      <w:szCs w:val="18"/>
    </w:r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rsid w:val="00E7078D"/>
    <w:rPr>
      <w:rFonts w:ascii="Maiandra GD" w:hAnsi="Maiandra GD" w:cs="Maiandra GD"/>
      <w:sz w:val="18"/>
      <w:szCs w:val="18"/>
    </w:rPr>
  </w:style>
  <w:style w:type="paragraph" w:styleId="Plattetekstinspringen2">
    <w:name w:val="Body Text Indent 2"/>
    <w:basedOn w:val="ZsysbasisPGOAlliantie"/>
    <w:next w:val="BasistekstPGOAlliantie"/>
    <w:link w:val="Plattetekstinspringen2Char"/>
    <w:semiHidden/>
    <w:rsid w:val="00E7078D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E7078D"/>
    <w:rPr>
      <w:rFonts w:ascii="Maiandra GD" w:hAnsi="Maiandra GD" w:cs="Maiandra GD"/>
      <w:sz w:val="18"/>
      <w:szCs w:val="18"/>
    </w:rPr>
  </w:style>
  <w:style w:type="paragraph" w:styleId="Plattetekstinspringen3">
    <w:name w:val="Body Text Indent 3"/>
    <w:basedOn w:val="ZsysbasisPGOAlliantie"/>
    <w:next w:val="BasistekstPGOAlliantie"/>
    <w:link w:val="Plattetekstinspringen3Char"/>
    <w:semiHidden/>
    <w:rsid w:val="00E7078D"/>
    <w:pPr>
      <w:ind w:left="284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E7078D"/>
    <w:rPr>
      <w:rFonts w:ascii="Maiandra GD" w:hAnsi="Maiandra GD" w:cs="Maiandra GD"/>
      <w:sz w:val="18"/>
      <w:szCs w:val="16"/>
    </w:rPr>
  </w:style>
  <w:style w:type="paragraph" w:styleId="Lijstmetafbeeldingen">
    <w:name w:val="table of figures"/>
    <w:aliases w:val="Lijst met afbeeldingen PGO Alliantie"/>
    <w:basedOn w:val="ZsysbasisPGOAlliantie"/>
    <w:next w:val="BasistekstPGOAlliantie"/>
    <w:uiPriority w:val="62"/>
    <w:semiHidden/>
    <w:rsid w:val="00DD2A9E"/>
  </w:style>
  <w:style w:type="table" w:customStyle="1" w:styleId="TabelstijlblancoPGOAlliantie">
    <w:name w:val="Tabelstijl blanco PGO Alliantie"/>
    <w:basedOn w:val="Standaardtabel"/>
    <w:uiPriority w:val="99"/>
    <w:qFormat/>
    <w:rsid w:val="00D16E87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ZsysbasistocPGOAlliantie">
    <w:name w:val="Zsysbasistoc PGO Alliantie"/>
    <w:basedOn w:val="ZsysbasisPGOAlliantie"/>
    <w:next w:val="BasistekstPGOAlliantie"/>
    <w:semiHidden/>
    <w:rsid w:val="00364B2C"/>
    <w:pPr>
      <w:ind w:left="709" w:right="567" w:hanging="709"/>
    </w:pPr>
  </w:style>
  <w:style w:type="numbering" w:customStyle="1" w:styleId="AgendapuntlijstPGOAlliantie">
    <w:name w:val="Agendapunt (lijst) PGO Alliantie"/>
    <w:uiPriority w:val="99"/>
    <w:semiHidden/>
    <w:rsid w:val="001C6232"/>
    <w:pPr>
      <w:numPr>
        <w:numId w:val="22"/>
      </w:numPr>
    </w:pPr>
  </w:style>
  <w:style w:type="paragraph" w:customStyle="1" w:styleId="AgendapuntPGOAlliantie">
    <w:name w:val="Agendapunt PGO Alliantie"/>
    <w:basedOn w:val="ZsysbasisPGOAlliantie"/>
    <w:semiHidden/>
    <w:rsid w:val="001C6232"/>
    <w:pPr>
      <w:numPr>
        <w:numId w:val="23"/>
      </w:numPr>
    </w:pPr>
  </w:style>
  <w:style w:type="paragraph" w:customStyle="1" w:styleId="DocumentnaamPGOAlliantie">
    <w:name w:val="Documentnaam PGO Alliantie"/>
    <w:basedOn w:val="ZsysbasisPGOAlliantie"/>
    <w:next w:val="BasistekstPGOAlliantie"/>
    <w:semiHidden/>
    <w:rsid w:val="00B30352"/>
  </w:style>
  <w:style w:type="table" w:styleId="Kleurrijkraster">
    <w:name w:val="Colorful Grid"/>
    <w:basedOn w:val="Standaardtabel"/>
    <w:uiPriority w:val="73"/>
    <w:semiHidden/>
    <w:unhideWhenUsed/>
    <w:rsid w:val="0019042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19042B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48BA3" w:themeFill="accent2" w:themeFillShade="CC"/>
      </w:tcPr>
    </w:tblStylePr>
    <w:tblStylePr w:type="lastRow">
      <w:rPr>
        <w:b/>
        <w:bCs/>
        <w:color w:val="548BA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19042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BA8BB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BA8BB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onkerelijst">
    <w:name w:val="Dark List"/>
    <w:basedOn w:val="Standaardtabel"/>
    <w:uiPriority w:val="70"/>
    <w:semiHidden/>
    <w:unhideWhenUsed/>
    <w:rsid w:val="0019042B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Rastertabel1licht">
    <w:name w:val="Grid Table 1 Light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7DF5FF" w:themeColor="accent1" w:themeTint="66"/>
        <w:left w:val="single" w:sz="4" w:space="0" w:color="7DF5FF" w:themeColor="accent1" w:themeTint="66"/>
        <w:bottom w:val="single" w:sz="4" w:space="0" w:color="7DF5FF" w:themeColor="accent1" w:themeTint="66"/>
        <w:right w:val="single" w:sz="4" w:space="0" w:color="7DF5FF" w:themeColor="accent1" w:themeTint="66"/>
        <w:insideH w:val="single" w:sz="4" w:space="0" w:color="7DF5FF" w:themeColor="accent1" w:themeTint="66"/>
        <w:insideV w:val="single" w:sz="4" w:space="0" w:color="7DF5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3CF1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CF1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CADCE3" w:themeColor="accent2" w:themeTint="66"/>
        <w:left w:val="single" w:sz="4" w:space="0" w:color="CADCE3" w:themeColor="accent2" w:themeTint="66"/>
        <w:bottom w:val="single" w:sz="4" w:space="0" w:color="CADCE3" w:themeColor="accent2" w:themeTint="66"/>
        <w:right w:val="single" w:sz="4" w:space="0" w:color="CADCE3" w:themeColor="accent2" w:themeTint="66"/>
        <w:insideH w:val="single" w:sz="4" w:space="0" w:color="CADCE3" w:themeColor="accent2" w:themeTint="66"/>
        <w:insideV w:val="single" w:sz="4" w:space="0" w:color="CADCE3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FCA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FCA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49FB3" w:themeColor="accent3" w:themeTint="66"/>
        <w:left w:val="single" w:sz="4" w:space="0" w:color="F49FB3" w:themeColor="accent3" w:themeTint="66"/>
        <w:bottom w:val="single" w:sz="4" w:space="0" w:color="F49FB3" w:themeColor="accent3" w:themeTint="66"/>
        <w:right w:val="single" w:sz="4" w:space="0" w:color="F49FB3" w:themeColor="accent3" w:themeTint="66"/>
        <w:insideH w:val="single" w:sz="4" w:space="0" w:color="F49FB3" w:themeColor="accent3" w:themeTint="66"/>
        <w:insideV w:val="single" w:sz="4" w:space="0" w:color="F49FB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E708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708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99D1E0" w:themeColor="accent4" w:themeTint="66"/>
        <w:left w:val="single" w:sz="4" w:space="0" w:color="99D1E0" w:themeColor="accent4" w:themeTint="66"/>
        <w:bottom w:val="single" w:sz="4" w:space="0" w:color="99D1E0" w:themeColor="accent4" w:themeTint="66"/>
        <w:right w:val="single" w:sz="4" w:space="0" w:color="99D1E0" w:themeColor="accent4" w:themeTint="66"/>
        <w:insideH w:val="single" w:sz="4" w:space="0" w:color="99D1E0" w:themeColor="accent4" w:themeTint="66"/>
        <w:insideV w:val="single" w:sz="4" w:space="0" w:color="99D1E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67BAD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7BAD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E5F6F8" w:themeColor="accent5" w:themeTint="66"/>
        <w:left w:val="single" w:sz="4" w:space="0" w:color="E5F6F8" w:themeColor="accent5" w:themeTint="66"/>
        <w:bottom w:val="single" w:sz="4" w:space="0" w:color="E5F6F8" w:themeColor="accent5" w:themeTint="66"/>
        <w:right w:val="single" w:sz="4" w:space="0" w:color="E5F6F8" w:themeColor="accent5" w:themeTint="66"/>
        <w:insideH w:val="single" w:sz="4" w:space="0" w:color="E5F6F8" w:themeColor="accent5" w:themeTint="66"/>
        <w:insideV w:val="single" w:sz="4" w:space="0" w:color="E5F6F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F2F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F2F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5F5F5" w:themeColor="accent6" w:themeTint="66"/>
        <w:left w:val="single" w:sz="4" w:space="0" w:color="F5F5F5" w:themeColor="accent6" w:themeTint="66"/>
        <w:bottom w:val="single" w:sz="4" w:space="0" w:color="F5F5F5" w:themeColor="accent6" w:themeTint="66"/>
        <w:right w:val="single" w:sz="4" w:space="0" w:color="F5F5F5" w:themeColor="accent6" w:themeTint="66"/>
        <w:insideH w:val="single" w:sz="4" w:space="0" w:color="F5F5F5" w:themeColor="accent6" w:themeTint="66"/>
        <w:insideV w:val="single" w:sz="4" w:space="0" w:color="F5F5F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0F0F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F0F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2" w:space="0" w:color="3CF1FF" w:themeColor="accent1" w:themeTint="99"/>
        <w:bottom w:val="single" w:sz="2" w:space="0" w:color="3CF1FF" w:themeColor="accent1" w:themeTint="99"/>
        <w:insideH w:val="single" w:sz="2" w:space="0" w:color="3CF1FF" w:themeColor="accent1" w:themeTint="99"/>
        <w:insideV w:val="single" w:sz="2" w:space="0" w:color="3CF1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CF1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CF1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</w:style>
  <w:style w:type="table" w:styleId="Rastertabel2-Accent2">
    <w:name w:val="Grid Table 2 Accent 2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2" w:space="0" w:color="AFCAD6" w:themeColor="accent2" w:themeTint="99"/>
        <w:bottom w:val="single" w:sz="2" w:space="0" w:color="AFCAD6" w:themeColor="accent2" w:themeTint="99"/>
        <w:insideH w:val="single" w:sz="2" w:space="0" w:color="AFCAD6" w:themeColor="accent2" w:themeTint="99"/>
        <w:insideV w:val="single" w:sz="2" w:space="0" w:color="AFCAD6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CAD6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CAD6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</w:style>
  <w:style w:type="table" w:styleId="Rastertabel2-Accent3">
    <w:name w:val="Grid Table 2 Accent 3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2" w:space="0" w:color="EE708C" w:themeColor="accent3" w:themeTint="99"/>
        <w:bottom w:val="single" w:sz="2" w:space="0" w:color="EE708C" w:themeColor="accent3" w:themeTint="99"/>
        <w:insideH w:val="single" w:sz="2" w:space="0" w:color="EE708C" w:themeColor="accent3" w:themeTint="99"/>
        <w:insideV w:val="single" w:sz="2" w:space="0" w:color="EE708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708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708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</w:style>
  <w:style w:type="table" w:styleId="Rastertabel2-Accent4">
    <w:name w:val="Grid Table 2 Accent 4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2" w:space="0" w:color="67BAD0" w:themeColor="accent4" w:themeTint="99"/>
        <w:bottom w:val="single" w:sz="2" w:space="0" w:color="67BAD0" w:themeColor="accent4" w:themeTint="99"/>
        <w:insideH w:val="single" w:sz="2" w:space="0" w:color="67BAD0" w:themeColor="accent4" w:themeTint="99"/>
        <w:insideV w:val="single" w:sz="2" w:space="0" w:color="67BAD0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7BAD0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7BAD0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</w:style>
  <w:style w:type="table" w:styleId="Rastertabel2-Accent5">
    <w:name w:val="Grid Table 2 Accent 5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2" w:space="0" w:color="D8F2F4" w:themeColor="accent5" w:themeTint="99"/>
        <w:bottom w:val="single" w:sz="2" w:space="0" w:color="D8F2F4" w:themeColor="accent5" w:themeTint="99"/>
        <w:insideH w:val="single" w:sz="2" w:space="0" w:color="D8F2F4" w:themeColor="accent5" w:themeTint="99"/>
        <w:insideV w:val="single" w:sz="2" w:space="0" w:color="D8F2F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8F2F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8F2F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</w:style>
  <w:style w:type="table" w:styleId="Rastertabel2-Accent6">
    <w:name w:val="Grid Table 2 Accent 6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2" w:space="0" w:color="F0F0F0" w:themeColor="accent6" w:themeTint="99"/>
        <w:bottom w:val="single" w:sz="2" w:space="0" w:color="F0F0F0" w:themeColor="accent6" w:themeTint="99"/>
        <w:insideH w:val="single" w:sz="2" w:space="0" w:color="F0F0F0" w:themeColor="accent6" w:themeTint="99"/>
        <w:insideV w:val="single" w:sz="2" w:space="0" w:color="F0F0F0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F0F0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F0F0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</w:style>
  <w:style w:type="table" w:styleId="Rastertabel3">
    <w:name w:val="Grid Table 3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3CF1FF" w:themeColor="accent1" w:themeTint="99"/>
        <w:left w:val="single" w:sz="4" w:space="0" w:color="3CF1FF" w:themeColor="accent1" w:themeTint="99"/>
        <w:bottom w:val="single" w:sz="4" w:space="0" w:color="3CF1FF" w:themeColor="accent1" w:themeTint="99"/>
        <w:right w:val="single" w:sz="4" w:space="0" w:color="3CF1FF" w:themeColor="accent1" w:themeTint="99"/>
        <w:insideH w:val="single" w:sz="4" w:space="0" w:color="3CF1FF" w:themeColor="accent1" w:themeTint="99"/>
        <w:insideV w:val="single" w:sz="4" w:space="0" w:color="3CF1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  <w:tblStylePr w:type="neCell">
      <w:tblPr/>
      <w:tcPr>
        <w:tcBorders>
          <w:bottom w:val="single" w:sz="4" w:space="0" w:color="3CF1FF" w:themeColor="accent1" w:themeTint="99"/>
        </w:tcBorders>
      </w:tcPr>
    </w:tblStylePr>
    <w:tblStylePr w:type="nwCell">
      <w:tblPr/>
      <w:tcPr>
        <w:tcBorders>
          <w:bottom w:val="single" w:sz="4" w:space="0" w:color="3CF1FF" w:themeColor="accent1" w:themeTint="99"/>
        </w:tcBorders>
      </w:tcPr>
    </w:tblStylePr>
    <w:tblStylePr w:type="seCell">
      <w:tblPr/>
      <w:tcPr>
        <w:tcBorders>
          <w:top w:val="single" w:sz="4" w:space="0" w:color="3CF1FF" w:themeColor="accent1" w:themeTint="99"/>
        </w:tcBorders>
      </w:tcPr>
    </w:tblStylePr>
    <w:tblStylePr w:type="swCell">
      <w:tblPr/>
      <w:tcPr>
        <w:tcBorders>
          <w:top w:val="single" w:sz="4" w:space="0" w:color="3CF1FF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AFCAD6" w:themeColor="accent2" w:themeTint="99"/>
        <w:left w:val="single" w:sz="4" w:space="0" w:color="AFCAD6" w:themeColor="accent2" w:themeTint="99"/>
        <w:bottom w:val="single" w:sz="4" w:space="0" w:color="AFCAD6" w:themeColor="accent2" w:themeTint="99"/>
        <w:right w:val="single" w:sz="4" w:space="0" w:color="AFCAD6" w:themeColor="accent2" w:themeTint="99"/>
        <w:insideH w:val="single" w:sz="4" w:space="0" w:color="AFCAD6" w:themeColor="accent2" w:themeTint="99"/>
        <w:insideV w:val="single" w:sz="4" w:space="0" w:color="AFCA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  <w:tblStylePr w:type="neCell">
      <w:tblPr/>
      <w:tcPr>
        <w:tcBorders>
          <w:bottom w:val="single" w:sz="4" w:space="0" w:color="AFCAD6" w:themeColor="accent2" w:themeTint="99"/>
        </w:tcBorders>
      </w:tcPr>
    </w:tblStylePr>
    <w:tblStylePr w:type="nwCell">
      <w:tblPr/>
      <w:tcPr>
        <w:tcBorders>
          <w:bottom w:val="single" w:sz="4" w:space="0" w:color="AFCAD6" w:themeColor="accent2" w:themeTint="99"/>
        </w:tcBorders>
      </w:tcPr>
    </w:tblStylePr>
    <w:tblStylePr w:type="seCell">
      <w:tblPr/>
      <w:tcPr>
        <w:tcBorders>
          <w:top w:val="single" w:sz="4" w:space="0" w:color="AFCAD6" w:themeColor="accent2" w:themeTint="99"/>
        </w:tcBorders>
      </w:tcPr>
    </w:tblStylePr>
    <w:tblStylePr w:type="swCell">
      <w:tblPr/>
      <w:tcPr>
        <w:tcBorders>
          <w:top w:val="single" w:sz="4" w:space="0" w:color="AFCAD6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EE708C" w:themeColor="accent3" w:themeTint="99"/>
        <w:left w:val="single" w:sz="4" w:space="0" w:color="EE708C" w:themeColor="accent3" w:themeTint="99"/>
        <w:bottom w:val="single" w:sz="4" w:space="0" w:color="EE708C" w:themeColor="accent3" w:themeTint="99"/>
        <w:right w:val="single" w:sz="4" w:space="0" w:color="EE708C" w:themeColor="accent3" w:themeTint="99"/>
        <w:insideH w:val="single" w:sz="4" w:space="0" w:color="EE708C" w:themeColor="accent3" w:themeTint="99"/>
        <w:insideV w:val="single" w:sz="4" w:space="0" w:color="EE708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  <w:tblStylePr w:type="neCell">
      <w:tblPr/>
      <w:tcPr>
        <w:tcBorders>
          <w:bottom w:val="single" w:sz="4" w:space="0" w:color="EE708C" w:themeColor="accent3" w:themeTint="99"/>
        </w:tcBorders>
      </w:tcPr>
    </w:tblStylePr>
    <w:tblStylePr w:type="nwCell">
      <w:tblPr/>
      <w:tcPr>
        <w:tcBorders>
          <w:bottom w:val="single" w:sz="4" w:space="0" w:color="EE708C" w:themeColor="accent3" w:themeTint="99"/>
        </w:tcBorders>
      </w:tcPr>
    </w:tblStylePr>
    <w:tblStylePr w:type="seCell">
      <w:tblPr/>
      <w:tcPr>
        <w:tcBorders>
          <w:top w:val="single" w:sz="4" w:space="0" w:color="EE708C" w:themeColor="accent3" w:themeTint="99"/>
        </w:tcBorders>
      </w:tcPr>
    </w:tblStylePr>
    <w:tblStylePr w:type="swCell">
      <w:tblPr/>
      <w:tcPr>
        <w:tcBorders>
          <w:top w:val="single" w:sz="4" w:space="0" w:color="EE708C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67BAD0" w:themeColor="accent4" w:themeTint="99"/>
        <w:left w:val="single" w:sz="4" w:space="0" w:color="67BAD0" w:themeColor="accent4" w:themeTint="99"/>
        <w:bottom w:val="single" w:sz="4" w:space="0" w:color="67BAD0" w:themeColor="accent4" w:themeTint="99"/>
        <w:right w:val="single" w:sz="4" w:space="0" w:color="67BAD0" w:themeColor="accent4" w:themeTint="99"/>
        <w:insideH w:val="single" w:sz="4" w:space="0" w:color="67BAD0" w:themeColor="accent4" w:themeTint="99"/>
        <w:insideV w:val="single" w:sz="4" w:space="0" w:color="67BAD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  <w:tblStylePr w:type="neCell">
      <w:tblPr/>
      <w:tcPr>
        <w:tcBorders>
          <w:bottom w:val="single" w:sz="4" w:space="0" w:color="67BAD0" w:themeColor="accent4" w:themeTint="99"/>
        </w:tcBorders>
      </w:tcPr>
    </w:tblStylePr>
    <w:tblStylePr w:type="nwCell">
      <w:tblPr/>
      <w:tcPr>
        <w:tcBorders>
          <w:bottom w:val="single" w:sz="4" w:space="0" w:color="67BAD0" w:themeColor="accent4" w:themeTint="99"/>
        </w:tcBorders>
      </w:tcPr>
    </w:tblStylePr>
    <w:tblStylePr w:type="seCell">
      <w:tblPr/>
      <w:tcPr>
        <w:tcBorders>
          <w:top w:val="single" w:sz="4" w:space="0" w:color="67BAD0" w:themeColor="accent4" w:themeTint="99"/>
        </w:tcBorders>
      </w:tcPr>
    </w:tblStylePr>
    <w:tblStylePr w:type="swCell">
      <w:tblPr/>
      <w:tcPr>
        <w:tcBorders>
          <w:top w:val="single" w:sz="4" w:space="0" w:color="67BAD0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D8F2F4" w:themeColor="accent5" w:themeTint="99"/>
        <w:left w:val="single" w:sz="4" w:space="0" w:color="D8F2F4" w:themeColor="accent5" w:themeTint="99"/>
        <w:bottom w:val="single" w:sz="4" w:space="0" w:color="D8F2F4" w:themeColor="accent5" w:themeTint="99"/>
        <w:right w:val="single" w:sz="4" w:space="0" w:color="D8F2F4" w:themeColor="accent5" w:themeTint="99"/>
        <w:insideH w:val="single" w:sz="4" w:space="0" w:color="D8F2F4" w:themeColor="accent5" w:themeTint="99"/>
        <w:insideV w:val="single" w:sz="4" w:space="0" w:color="D8F2F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  <w:tblStylePr w:type="neCell">
      <w:tblPr/>
      <w:tcPr>
        <w:tcBorders>
          <w:bottom w:val="single" w:sz="4" w:space="0" w:color="D8F2F4" w:themeColor="accent5" w:themeTint="99"/>
        </w:tcBorders>
      </w:tcPr>
    </w:tblStylePr>
    <w:tblStylePr w:type="nwCell">
      <w:tblPr/>
      <w:tcPr>
        <w:tcBorders>
          <w:bottom w:val="single" w:sz="4" w:space="0" w:color="D8F2F4" w:themeColor="accent5" w:themeTint="99"/>
        </w:tcBorders>
      </w:tcPr>
    </w:tblStylePr>
    <w:tblStylePr w:type="seCell">
      <w:tblPr/>
      <w:tcPr>
        <w:tcBorders>
          <w:top w:val="single" w:sz="4" w:space="0" w:color="D8F2F4" w:themeColor="accent5" w:themeTint="99"/>
        </w:tcBorders>
      </w:tcPr>
    </w:tblStylePr>
    <w:tblStylePr w:type="swCell">
      <w:tblPr/>
      <w:tcPr>
        <w:tcBorders>
          <w:top w:val="single" w:sz="4" w:space="0" w:color="D8F2F4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0F0F0" w:themeColor="accent6" w:themeTint="99"/>
        <w:left w:val="single" w:sz="4" w:space="0" w:color="F0F0F0" w:themeColor="accent6" w:themeTint="99"/>
        <w:bottom w:val="single" w:sz="4" w:space="0" w:color="F0F0F0" w:themeColor="accent6" w:themeTint="99"/>
        <w:right w:val="single" w:sz="4" w:space="0" w:color="F0F0F0" w:themeColor="accent6" w:themeTint="99"/>
        <w:insideH w:val="single" w:sz="4" w:space="0" w:color="F0F0F0" w:themeColor="accent6" w:themeTint="99"/>
        <w:insideV w:val="single" w:sz="4" w:space="0" w:color="F0F0F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  <w:tblStylePr w:type="neCell">
      <w:tblPr/>
      <w:tcPr>
        <w:tcBorders>
          <w:bottom w:val="single" w:sz="4" w:space="0" w:color="F0F0F0" w:themeColor="accent6" w:themeTint="99"/>
        </w:tcBorders>
      </w:tcPr>
    </w:tblStylePr>
    <w:tblStylePr w:type="nwCell">
      <w:tblPr/>
      <w:tcPr>
        <w:tcBorders>
          <w:bottom w:val="single" w:sz="4" w:space="0" w:color="F0F0F0" w:themeColor="accent6" w:themeTint="99"/>
        </w:tcBorders>
      </w:tcPr>
    </w:tblStylePr>
    <w:tblStylePr w:type="seCell">
      <w:tblPr/>
      <w:tcPr>
        <w:tcBorders>
          <w:top w:val="single" w:sz="4" w:space="0" w:color="F0F0F0" w:themeColor="accent6" w:themeTint="99"/>
        </w:tcBorders>
      </w:tcPr>
    </w:tblStylePr>
    <w:tblStylePr w:type="swCell">
      <w:tblPr/>
      <w:tcPr>
        <w:tcBorders>
          <w:top w:val="single" w:sz="4" w:space="0" w:color="F0F0F0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3CF1FF" w:themeColor="accent1" w:themeTint="99"/>
        <w:left w:val="single" w:sz="4" w:space="0" w:color="3CF1FF" w:themeColor="accent1" w:themeTint="99"/>
        <w:bottom w:val="single" w:sz="4" w:space="0" w:color="3CF1FF" w:themeColor="accent1" w:themeTint="99"/>
        <w:right w:val="single" w:sz="4" w:space="0" w:color="3CF1FF" w:themeColor="accent1" w:themeTint="99"/>
        <w:insideH w:val="single" w:sz="4" w:space="0" w:color="3CF1FF" w:themeColor="accent1" w:themeTint="99"/>
        <w:insideV w:val="single" w:sz="4" w:space="0" w:color="3CF1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DBA" w:themeColor="accent1"/>
          <w:left w:val="single" w:sz="4" w:space="0" w:color="00ADBA" w:themeColor="accent1"/>
          <w:bottom w:val="single" w:sz="4" w:space="0" w:color="00ADBA" w:themeColor="accent1"/>
          <w:right w:val="single" w:sz="4" w:space="0" w:color="00ADBA" w:themeColor="accent1"/>
          <w:insideH w:val="nil"/>
          <w:insideV w:val="nil"/>
        </w:tcBorders>
        <w:shd w:val="clear" w:color="auto" w:fill="00ADBA" w:themeFill="accent1"/>
      </w:tcPr>
    </w:tblStylePr>
    <w:tblStylePr w:type="lastRow">
      <w:rPr>
        <w:b/>
        <w:bCs/>
      </w:rPr>
      <w:tblPr/>
      <w:tcPr>
        <w:tcBorders>
          <w:top w:val="double" w:sz="4" w:space="0" w:color="00AD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</w:style>
  <w:style w:type="table" w:styleId="Rastertabel4-Accent2">
    <w:name w:val="Grid Table 4 Accent 2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AFCAD6" w:themeColor="accent2" w:themeTint="99"/>
        <w:left w:val="single" w:sz="4" w:space="0" w:color="AFCAD6" w:themeColor="accent2" w:themeTint="99"/>
        <w:bottom w:val="single" w:sz="4" w:space="0" w:color="AFCAD6" w:themeColor="accent2" w:themeTint="99"/>
        <w:right w:val="single" w:sz="4" w:space="0" w:color="AFCAD6" w:themeColor="accent2" w:themeTint="99"/>
        <w:insideH w:val="single" w:sz="4" w:space="0" w:color="AFCAD6" w:themeColor="accent2" w:themeTint="99"/>
        <w:insideV w:val="single" w:sz="4" w:space="0" w:color="AFCA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8BB" w:themeColor="accent2"/>
          <w:left w:val="single" w:sz="4" w:space="0" w:color="7BA8BB" w:themeColor="accent2"/>
          <w:bottom w:val="single" w:sz="4" w:space="0" w:color="7BA8BB" w:themeColor="accent2"/>
          <w:right w:val="single" w:sz="4" w:space="0" w:color="7BA8BB" w:themeColor="accent2"/>
          <w:insideH w:val="nil"/>
          <w:insideV w:val="nil"/>
        </w:tcBorders>
        <w:shd w:val="clear" w:color="auto" w:fill="7BA8BB" w:themeFill="accent2"/>
      </w:tcPr>
    </w:tblStylePr>
    <w:tblStylePr w:type="lastRow">
      <w:rPr>
        <w:b/>
        <w:bCs/>
      </w:rPr>
      <w:tblPr/>
      <w:tcPr>
        <w:tcBorders>
          <w:top w:val="double" w:sz="4" w:space="0" w:color="7BA8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</w:style>
  <w:style w:type="table" w:styleId="Rastertabel4-Accent3">
    <w:name w:val="Grid Table 4 Accent 3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EE708C" w:themeColor="accent3" w:themeTint="99"/>
        <w:left w:val="single" w:sz="4" w:space="0" w:color="EE708C" w:themeColor="accent3" w:themeTint="99"/>
        <w:bottom w:val="single" w:sz="4" w:space="0" w:color="EE708C" w:themeColor="accent3" w:themeTint="99"/>
        <w:right w:val="single" w:sz="4" w:space="0" w:color="EE708C" w:themeColor="accent3" w:themeTint="99"/>
        <w:insideH w:val="single" w:sz="4" w:space="0" w:color="EE708C" w:themeColor="accent3" w:themeTint="99"/>
        <w:insideV w:val="single" w:sz="4" w:space="0" w:color="EE708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1946" w:themeColor="accent3"/>
          <w:left w:val="single" w:sz="4" w:space="0" w:color="DC1946" w:themeColor="accent3"/>
          <w:bottom w:val="single" w:sz="4" w:space="0" w:color="DC1946" w:themeColor="accent3"/>
          <w:right w:val="single" w:sz="4" w:space="0" w:color="DC1946" w:themeColor="accent3"/>
          <w:insideH w:val="nil"/>
          <w:insideV w:val="nil"/>
        </w:tcBorders>
        <w:shd w:val="clear" w:color="auto" w:fill="DC1946" w:themeFill="accent3"/>
      </w:tcPr>
    </w:tblStylePr>
    <w:tblStylePr w:type="lastRow">
      <w:rPr>
        <w:b/>
        <w:bCs/>
      </w:rPr>
      <w:tblPr/>
      <w:tcPr>
        <w:tcBorders>
          <w:top w:val="double" w:sz="4" w:space="0" w:color="DC194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</w:style>
  <w:style w:type="table" w:styleId="Rastertabel4-Accent4">
    <w:name w:val="Grid Table 4 Accent 4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67BAD0" w:themeColor="accent4" w:themeTint="99"/>
        <w:left w:val="single" w:sz="4" w:space="0" w:color="67BAD0" w:themeColor="accent4" w:themeTint="99"/>
        <w:bottom w:val="single" w:sz="4" w:space="0" w:color="67BAD0" w:themeColor="accent4" w:themeTint="99"/>
        <w:right w:val="single" w:sz="4" w:space="0" w:color="67BAD0" w:themeColor="accent4" w:themeTint="99"/>
        <w:insideH w:val="single" w:sz="4" w:space="0" w:color="67BAD0" w:themeColor="accent4" w:themeTint="99"/>
        <w:insideV w:val="single" w:sz="4" w:space="0" w:color="67BAD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A768A" w:themeColor="accent4"/>
          <w:left w:val="single" w:sz="4" w:space="0" w:color="2A768A" w:themeColor="accent4"/>
          <w:bottom w:val="single" w:sz="4" w:space="0" w:color="2A768A" w:themeColor="accent4"/>
          <w:right w:val="single" w:sz="4" w:space="0" w:color="2A768A" w:themeColor="accent4"/>
          <w:insideH w:val="nil"/>
          <w:insideV w:val="nil"/>
        </w:tcBorders>
        <w:shd w:val="clear" w:color="auto" w:fill="2A768A" w:themeFill="accent4"/>
      </w:tcPr>
    </w:tblStylePr>
    <w:tblStylePr w:type="lastRow">
      <w:rPr>
        <w:b/>
        <w:bCs/>
      </w:rPr>
      <w:tblPr/>
      <w:tcPr>
        <w:tcBorders>
          <w:top w:val="double" w:sz="4" w:space="0" w:color="2A768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</w:style>
  <w:style w:type="table" w:styleId="Rastertabel4-Accent5">
    <w:name w:val="Grid Table 4 Accent 5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D8F2F4" w:themeColor="accent5" w:themeTint="99"/>
        <w:left w:val="single" w:sz="4" w:space="0" w:color="D8F2F4" w:themeColor="accent5" w:themeTint="99"/>
        <w:bottom w:val="single" w:sz="4" w:space="0" w:color="D8F2F4" w:themeColor="accent5" w:themeTint="99"/>
        <w:right w:val="single" w:sz="4" w:space="0" w:color="D8F2F4" w:themeColor="accent5" w:themeTint="99"/>
        <w:insideH w:val="single" w:sz="4" w:space="0" w:color="D8F2F4" w:themeColor="accent5" w:themeTint="99"/>
        <w:insideV w:val="single" w:sz="4" w:space="0" w:color="D8F2F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EAEE" w:themeColor="accent5"/>
          <w:left w:val="single" w:sz="4" w:space="0" w:color="BFEAEE" w:themeColor="accent5"/>
          <w:bottom w:val="single" w:sz="4" w:space="0" w:color="BFEAEE" w:themeColor="accent5"/>
          <w:right w:val="single" w:sz="4" w:space="0" w:color="BFEAEE" w:themeColor="accent5"/>
          <w:insideH w:val="nil"/>
          <w:insideV w:val="nil"/>
        </w:tcBorders>
        <w:shd w:val="clear" w:color="auto" w:fill="BFEAEE" w:themeFill="accent5"/>
      </w:tcPr>
    </w:tblStylePr>
    <w:tblStylePr w:type="lastRow">
      <w:rPr>
        <w:b/>
        <w:bCs/>
      </w:rPr>
      <w:tblPr/>
      <w:tcPr>
        <w:tcBorders>
          <w:top w:val="double" w:sz="4" w:space="0" w:color="BFEAE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</w:style>
  <w:style w:type="table" w:styleId="Rastertabel4-Accent6">
    <w:name w:val="Grid Table 4 Accent 6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0F0F0" w:themeColor="accent6" w:themeTint="99"/>
        <w:left w:val="single" w:sz="4" w:space="0" w:color="F0F0F0" w:themeColor="accent6" w:themeTint="99"/>
        <w:bottom w:val="single" w:sz="4" w:space="0" w:color="F0F0F0" w:themeColor="accent6" w:themeTint="99"/>
        <w:right w:val="single" w:sz="4" w:space="0" w:color="F0F0F0" w:themeColor="accent6" w:themeTint="99"/>
        <w:insideH w:val="single" w:sz="4" w:space="0" w:color="F0F0F0" w:themeColor="accent6" w:themeTint="99"/>
        <w:insideV w:val="single" w:sz="4" w:space="0" w:color="F0F0F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E6E6" w:themeColor="accent6"/>
          <w:left w:val="single" w:sz="4" w:space="0" w:color="E6E6E6" w:themeColor="accent6"/>
          <w:bottom w:val="single" w:sz="4" w:space="0" w:color="E6E6E6" w:themeColor="accent6"/>
          <w:right w:val="single" w:sz="4" w:space="0" w:color="E6E6E6" w:themeColor="accent6"/>
          <w:insideH w:val="nil"/>
          <w:insideV w:val="nil"/>
        </w:tcBorders>
        <w:shd w:val="clear" w:color="auto" w:fill="E6E6E6" w:themeFill="accent6"/>
      </w:tcPr>
    </w:tblStylePr>
    <w:tblStylePr w:type="lastRow">
      <w:rPr>
        <w:b/>
        <w:bCs/>
      </w:rPr>
      <w:tblPr/>
      <w:tcPr>
        <w:tcBorders>
          <w:top w:val="double" w:sz="4" w:space="0" w:color="E6E6E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</w:style>
  <w:style w:type="table" w:styleId="Rastertabel5donker">
    <w:name w:val="Grid Table 5 Dark"/>
    <w:basedOn w:val="Standaardtabel"/>
    <w:uiPriority w:val="50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EFA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DB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DB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D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DBA" w:themeFill="accent1"/>
      </w:tcPr>
    </w:tblStylePr>
    <w:tblStylePr w:type="band1Vert">
      <w:tblPr/>
      <w:tcPr>
        <w:shd w:val="clear" w:color="auto" w:fill="7DF5FF" w:themeFill="accent1" w:themeFillTint="66"/>
      </w:tcPr>
    </w:tblStylePr>
    <w:tblStylePr w:type="band1Horz">
      <w:tblPr/>
      <w:tcPr>
        <w:shd w:val="clear" w:color="auto" w:fill="7DF5FF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D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8BB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BA8BB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BA8BB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BA8BB" w:themeFill="accent2"/>
      </w:tcPr>
    </w:tblStylePr>
    <w:tblStylePr w:type="band1Vert">
      <w:tblPr/>
      <w:tcPr>
        <w:shd w:val="clear" w:color="auto" w:fill="CADCE3" w:themeFill="accent2" w:themeFillTint="66"/>
      </w:tcPr>
    </w:tblStylePr>
    <w:tblStylePr w:type="band1Horz">
      <w:tblPr/>
      <w:tcPr>
        <w:shd w:val="clear" w:color="auto" w:fill="CADCE3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CFD8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194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C194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C194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C1946" w:themeFill="accent3"/>
      </w:tcPr>
    </w:tblStylePr>
    <w:tblStylePr w:type="band1Vert">
      <w:tblPr/>
      <w:tcPr>
        <w:shd w:val="clear" w:color="auto" w:fill="F49FB3" w:themeFill="accent3" w:themeFillTint="66"/>
      </w:tcPr>
    </w:tblStylePr>
    <w:tblStylePr w:type="band1Horz">
      <w:tblPr/>
      <w:tcPr>
        <w:shd w:val="clear" w:color="auto" w:fill="F49FB3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E8E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A768A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A768A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A768A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A768A" w:themeFill="accent4"/>
      </w:tcPr>
    </w:tblStylePr>
    <w:tblStylePr w:type="band1Vert">
      <w:tblPr/>
      <w:tcPr>
        <w:shd w:val="clear" w:color="auto" w:fill="99D1E0" w:themeFill="accent4" w:themeFillTint="66"/>
      </w:tcPr>
    </w:tblStylePr>
    <w:tblStylePr w:type="band1Horz">
      <w:tblPr/>
      <w:tcPr>
        <w:shd w:val="clear" w:color="auto" w:fill="99D1E0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AF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EAE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FEAE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FEAE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FEAEE" w:themeFill="accent5"/>
      </w:tcPr>
    </w:tblStylePr>
    <w:tblStylePr w:type="band1Vert">
      <w:tblPr/>
      <w:tcPr>
        <w:shd w:val="clear" w:color="auto" w:fill="E5F6F8" w:themeFill="accent5" w:themeFillTint="66"/>
      </w:tcPr>
    </w:tblStylePr>
    <w:tblStylePr w:type="band1Horz">
      <w:tblPr/>
      <w:tcPr>
        <w:shd w:val="clear" w:color="auto" w:fill="E5F6F8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E6E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6E6E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6E6E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6E6E6" w:themeFill="accent6"/>
      </w:tcPr>
    </w:tblStylePr>
    <w:tblStylePr w:type="band1Vert">
      <w:tblPr/>
      <w:tcPr>
        <w:shd w:val="clear" w:color="auto" w:fill="F5F5F5" w:themeFill="accent6" w:themeFillTint="66"/>
      </w:tcPr>
    </w:tblStylePr>
    <w:tblStylePr w:type="band1Horz">
      <w:tblPr/>
      <w:tcPr>
        <w:shd w:val="clear" w:color="auto" w:fill="F5F5F5" w:themeFill="accent6" w:themeFillTint="66"/>
      </w:tcPr>
    </w:tblStylePr>
  </w:style>
  <w:style w:type="table" w:styleId="Rastertabel6kleurrijk">
    <w:name w:val="Grid Table 6 Colorful"/>
    <w:basedOn w:val="Standaardtabel"/>
    <w:uiPriority w:val="51"/>
    <w:semiHidden/>
    <w:rsid w:val="0019042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semiHidden/>
    <w:rsid w:val="0019042B"/>
    <w:pPr>
      <w:spacing w:line="240" w:lineRule="auto"/>
    </w:pPr>
    <w:rPr>
      <w:color w:val="00818B" w:themeColor="accent1" w:themeShade="BF"/>
    </w:rPr>
    <w:tblPr>
      <w:tblStyleRowBandSize w:val="1"/>
      <w:tblStyleColBandSize w:val="1"/>
      <w:tblBorders>
        <w:top w:val="single" w:sz="4" w:space="0" w:color="3CF1FF" w:themeColor="accent1" w:themeTint="99"/>
        <w:left w:val="single" w:sz="4" w:space="0" w:color="3CF1FF" w:themeColor="accent1" w:themeTint="99"/>
        <w:bottom w:val="single" w:sz="4" w:space="0" w:color="3CF1FF" w:themeColor="accent1" w:themeTint="99"/>
        <w:right w:val="single" w:sz="4" w:space="0" w:color="3CF1FF" w:themeColor="accent1" w:themeTint="99"/>
        <w:insideH w:val="single" w:sz="4" w:space="0" w:color="3CF1FF" w:themeColor="accent1" w:themeTint="99"/>
        <w:insideV w:val="single" w:sz="4" w:space="0" w:color="3CF1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3CF1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CF1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semiHidden/>
    <w:rsid w:val="0019042B"/>
    <w:pPr>
      <w:spacing w:line="240" w:lineRule="auto"/>
    </w:pPr>
    <w:rPr>
      <w:color w:val="4F8299" w:themeColor="accent2" w:themeShade="BF"/>
    </w:rPr>
    <w:tblPr>
      <w:tblStyleRowBandSize w:val="1"/>
      <w:tblStyleColBandSize w:val="1"/>
      <w:tblBorders>
        <w:top w:val="single" w:sz="4" w:space="0" w:color="AFCAD6" w:themeColor="accent2" w:themeTint="99"/>
        <w:left w:val="single" w:sz="4" w:space="0" w:color="AFCAD6" w:themeColor="accent2" w:themeTint="99"/>
        <w:bottom w:val="single" w:sz="4" w:space="0" w:color="AFCAD6" w:themeColor="accent2" w:themeTint="99"/>
        <w:right w:val="single" w:sz="4" w:space="0" w:color="AFCAD6" w:themeColor="accent2" w:themeTint="99"/>
        <w:insideH w:val="single" w:sz="4" w:space="0" w:color="AFCAD6" w:themeColor="accent2" w:themeTint="99"/>
        <w:insideV w:val="single" w:sz="4" w:space="0" w:color="AFCAD6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FCA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FCA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semiHidden/>
    <w:rsid w:val="0019042B"/>
    <w:pPr>
      <w:spacing w:line="240" w:lineRule="auto"/>
    </w:pPr>
    <w:rPr>
      <w:color w:val="A41233" w:themeColor="accent3" w:themeShade="BF"/>
    </w:rPr>
    <w:tblPr>
      <w:tblStyleRowBandSize w:val="1"/>
      <w:tblStyleColBandSize w:val="1"/>
      <w:tblBorders>
        <w:top w:val="single" w:sz="4" w:space="0" w:color="EE708C" w:themeColor="accent3" w:themeTint="99"/>
        <w:left w:val="single" w:sz="4" w:space="0" w:color="EE708C" w:themeColor="accent3" w:themeTint="99"/>
        <w:bottom w:val="single" w:sz="4" w:space="0" w:color="EE708C" w:themeColor="accent3" w:themeTint="99"/>
        <w:right w:val="single" w:sz="4" w:space="0" w:color="EE708C" w:themeColor="accent3" w:themeTint="99"/>
        <w:insideH w:val="single" w:sz="4" w:space="0" w:color="EE708C" w:themeColor="accent3" w:themeTint="99"/>
        <w:insideV w:val="single" w:sz="4" w:space="0" w:color="EE708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E708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708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semiHidden/>
    <w:rsid w:val="0019042B"/>
    <w:pPr>
      <w:spacing w:line="240" w:lineRule="auto"/>
    </w:pPr>
    <w:rPr>
      <w:color w:val="1F5767" w:themeColor="accent4" w:themeShade="BF"/>
    </w:rPr>
    <w:tblPr>
      <w:tblStyleRowBandSize w:val="1"/>
      <w:tblStyleColBandSize w:val="1"/>
      <w:tblBorders>
        <w:top w:val="single" w:sz="4" w:space="0" w:color="67BAD0" w:themeColor="accent4" w:themeTint="99"/>
        <w:left w:val="single" w:sz="4" w:space="0" w:color="67BAD0" w:themeColor="accent4" w:themeTint="99"/>
        <w:bottom w:val="single" w:sz="4" w:space="0" w:color="67BAD0" w:themeColor="accent4" w:themeTint="99"/>
        <w:right w:val="single" w:sz="4" w:space="0" w:color="67BAD0" w:themeColor="accent4" w:themeTint="99"/>
        <w:insideH w:val="single" w:sz="4" w:space="0" w:color="67BAD0" w:themeColor="accent4" w:themeTint="99"/>
        <w:insideV w:val="single" w:sz="4" w:space="0" w:color="67BAD0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67BAD0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7BAD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semiHidden/>
    <w:rsid w:val="0019042B"/>
    <w:pPr>
      <w:spacing w:line="240" w:lineRule="auto"/>
    </w:pPr>
    <w:rPr>
      <w:color w:val="69CDD7" w:themeColor="accent5" w:themeShade="BF"/>
    </w:rPr>
    <w:tblPr>
      <w:tblStyleRowBandSize w:val="1"/>
      <w:tblStyleColBandSize w:val="1"/>
      <w:tblBorders>
        <w:top w:val="single" w:sz="4" w:space="0" w:color="D8F2F4" w:themeColor="accent5" w:themeTint="99"/>
        <w:left w:val="single" w:sz="4" w:space="0" w:color="D8F2F4" w:themeColor="accent5" w:themeTint="99"/>
        <w:bottom w:val="single" w:sz="4" w:space="0" w:color="D8F2F4" w:themeColor="accent5" w:themeTint="99"/>
        <w:right w:val="single" w:sz="4" w:space="0" w:color="D8F2F4" w:themeColor="accent5" w:themeTint="99"/>
        <w:insideH w:val="single" w:sz="4" w:space="0" w:color="D8F2F4" w:themeColor="accent5" w:themeTint="99"/>
        <w:insideV w:val="single" w:sz="4" w:space="0" w:color="D8F2F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8F2F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8F2F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semiHidden/>
    <w:rsid w:val="0019042B"/>
    <w:pPr>
      <w:spacing w:line="240" w:lineRule="auto"/>
    </w:pPr>
    <w:rPr>
      <w:color w:val="ACACAC" w:themeColor="accent6" w:themeShade="BF"/>
    </w:rPr>
    <w:tblPr>
      <w:tblStyleRowBandSize w:val="1"/>
      <w:tblStyleColBandSize w:val="1"/>
      <w:tblBorders>
        <w:top w:val="single" w:sz="4" w:space="0" w:color="F0F0F0" w:themeColor="accent6" w:themeTint="99"/>
        <w:left w:val="single" w:sz="4" w:space="0" w:color="F0F0F0" w:themeColor="accent6" w:themeTint="99"/>
        <w:bottom w:val="single" w:sz="4" w:space="0" w:color="F0F0F0" w:themeColor="accent6" w:themeTint="99"/>
        <w:right w:val="single" w:sz="4" w:space="0" w:color="F0F0F0" w:themeColor="accent6" w:themeTint="99"/>
        <w:insideH w:val="single" w:sz="4" w:space="0" w:color="F0F0F0" w:themeColor="accent6" w:themeTint="99"/>
        <w:insideV w:val="single" w:sz="4" w:space="0" w:color="F0F0F0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0F0F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0F0F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</w:style>
  <w:style w:type="table" w:styleId="Rastertabel7kleurrijk">
    <w:name w:val="Grid Table 7 Colorful"/>
    <w:basedOn w:val="Standaardtabel"/>
    <w:uiPriority w:val="52"/>
    <w:semiHidden/>
    <w:rsid w:val="0019042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semiHidden/>
    <w:rsid w:val="0019042B"/>
    <w:pPr>
      <w:spacing w:line="240" w:lineRule="auto"/>
    </w:pPr>
    <w:rPr>
      <w:color w:val="00818B" w:themeColor="accent1" w:themeShade="BF"/>
    </w:rPr>
    <w:tblPr>
      <w:tblStyleRowBandSize w:val="1"/>
      <w:tblStyleColBandSize w:val="1"/>
      <w:tblBorders>
        <w:top w:val="single" w:sz="4" w:space="0" w:color="3CF1FF" w:themeColor="accent1" w:themeTint="99"/>
        <w:left w:val="single" w:sz="4" w:space="0" w:color="3CF1FF" w:themeColor="accent1" w:themeTint="99"/>
        <w:bottom w:val="single" w:sz="4" w:space="0" w:color="3CF1FF" w:themeColor="accent1" w:themeTint="99"/>
        <w:right w:val="single" w:sz="4" w:space="0" w:color="3CF1FF" w:themeColor="accent1" w:themeTint="99"/>
        <w:insideH w:val="single" w:sz="4" w:space="0" w:color="3CF1FF" w:themeColor="accent1" w:themeTint="99"/>
        <w:insideV w:val="single" w:sz="4" w:space="0" w:color="3CF1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  <w:tblStylePr w:type="neCell">
      <w:tblPr/>
      <w:tcPr>
        <w:tcBorders>
          <w:bottom w:val="single" w:sz="4" w:space="0" w:color="3CF1FF" w:themeColor="accent1" w:themeTint="99"/>
        </w:tcBorders>
      </w:tcPr>
    </w:tblStylePr>
    <w:tblStylePr w:type="nwCell">
      <w:tblPr/>
      <w:tcPr>
        <w:tcBorders>
          <w:bottom w:val="single" w:sz="4" w:space="0" w:color="3CF1FF" w:themeColor="accent1" w:themeTint="99"/>
        </w:tcBorders>
      </w:tcPr>
    </w:tblStylePr>
    <w:tblStylePr w:type="seCell">
      <w:tblPr/>
      <w:tcPr>
        <w:tcBorders>
          <w:top w:val="single" w:sz="4" w:space="0" w:color="3CF1FF" w:themeColor="accent1" w:themeTint="99"/>
        </w:tcBorders>
      </w:tcPr>
    </w:tblStylePr>
    <w:tblStylePr w:type="swCell">
      <w:tblPr/>
      <w:tcPr>
        <w:tcBorders>
          <w:top w:val="single" w:sz="4" w:space="0" w:color="3CF1FF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semiHidden/>
    <w:rsid w:val="0019042B"/>
    <w:pPr>
      <w:spacing w:line="240" w:lineRule="auto"/>
    </w:pPr>
    <w:rPr>
      <w:color w:val="4F8299" w:themeColor="accent2" w:themeShade="BF"/>
    </w:rPr>
    <w:tblPr>
      <w:tblStyleRowBandSize w:val="1"/>
      <w:tblStyleColBandSize w:val="1"/>
      <w:tblBorders>
        <w:top w:val="single" w:sz="4" w:space="0" w:color="AFCAD6" w:themeColor="accent2" w:themeTint="99"/>
        <w:left w:val="single" w:sz="4" w:space="0" w:color="AFCAD6" w:themeColor="accent2" w:themeTint="99"/>
        <w:bottom w:val="single" w:sz="4" w:space="0" w:color="AFCAD6" w:themeColor="accent2" w:themeTint="99"/>
        <w:right w:val="single" w:sz="4" w:space="0" w:color="AFCAD6" w:themeColor="accent2" w:themeTint="99"/>
        <w:insideH w:val="single" w:sz="4" w:space="0" w:color="AFCAD6" w:themeColor="accent2" w:themeTint="99"/>
        <w:insideV w:val="single" w:sz="4" w:space="0" w:color="AFCAD6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  <w:tblStylePr w:type="neCell">
      <w:tblPr/>
      <w:tcPr>
        <w:tcBorders>
          <w:bottom w:val="single" w:sz="4" w:space="0" w:color="AFCAD6" w:themeColor="accent2" w:themeTint="99"/>
        </w:tcBorders>
      </w:tcPr>
    </w:tblStylePr>
    <w:tblStylePr w:type="nwCell">
      <w:tblPr/>
      <w:tcPr>
        <w:tcBorders>
          <w:bottom w:val="single" w:sz="4" w:space="0" w:color="AFCAD6" w:themeColor="accent2" w:themeTint="99"/>
        </w:tcBorders>
      </w:tcPr>
    </w:tblStylePr>
    <w:tblStylePr w:type="seCell">
      <w:tblPr/>
      <w:tcPr>
        <w:tcBorders>
          <w:top w:val="single" w:sz="4" w:space="0" w:color="AFCAD6" w:themeColor="accent2" w:themeTint="99"/>
        </w:tcBorders>
      </w:tcPr>
    </w:tblStylePr>
    <w:tblStylePr w:type="swCell">
      <w:tblPr/>
      <w:tcPr>
        <w:tcBorders>
          <w:top w:val="single" w:sz="4" w:space="0" w:color="AFCAD6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semiHidden/>
    <w:rsid w:val="0019042B"/>
    <w:pPr>
      <w:spacing w:line="240" w:lineRule="auto"/>
    </w:pPr>
    <w:rPr>
      <w:color w:val="A41233" w:themeColor="accent3" w:themeShade="BF"/>
    </w:rPr>
    <w:tblPr>
      <w:tblStyleRowBandSize w:val="1"/>
      <w:tblStyleColBandSize w:val="1"/>
      <w:tblBorders>
        <w:top w:val="single" w:sz="4" w:space="0" w:color="EE708C" w:themeColor="accent3" w:themeTint="99"/>
        <w:left w:val="single" w:sz="4" w:space="0" w:color="EE708C" w:themeColor="accent3" w:themeTint="99"/>
        <w:bottom w:val="single" w:sz="4" w:space="0" w:color="EE708C" w:themeColor="accent3" w:themeTint="99"/>
        <w:right w:val="single" w:sz="4" w:space="0" w:color="EE708C" w:themeColor="accent3" w:themeTint="99"/>
        <w:insideH w:val="single" w:sz="4" w:space="0" w:color="EE708C" w:themeColor="accent3" w:themeTint="99"/>
        <w:insideV w:val="single" w:sz="4" w:space="0" w:color="EE708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  <w:tblStylePr w:type="neCell">
      <w:tblPr/>
      <w:tcPr>
        <w:tcBorders>
          <w:bottom w:val="single" w:sz="4" w:space="0" w:color="EE708C" w:themeColor="accent3" w:themeTint="99"/>
        </w:tcBorders>
      </w:tcPr>
    </w:tblStylePr>
    <w:tblStylePr w:type="nwCell">
      <w:tblPr/>
      <w:tcPr>
        <w:tcBorders>
          <w:bottom w:val="single" w:sz="4" w:space="0" w:color="EE708C" w:themeColor="accent3" w:themeTint="99"/>
        </w:tcBorders>
      </w:tcPr>
    </w:tblStylePr>
    <w:tblStylePr w:type="seCell">
      <w:tblPr/>
      <w:tcPr>
        <w:tcBorders>
          <w:top w:val="single" w:sz="4" w:space="0" w:color="EE708C" w:themeColor="accent3" w:themeTint="99"/>
        </w:tcBorders>
      </w:tcPr>
    </w:tblStylePr>
    <w:tblStylePr w:type="swCell">
      <w:tblPr/>
      <w:tcPr>
        <w:tcBorders>
          <w:top w:val="single" w:sz="4" w:space="0" w:color="EE708C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semiHidden/>
    <w:rsid w:val="0019042B"/>
    <w:pPr>
      <w:spacing w:line="240" w:lineRule="auto"/>
    </w:pPr>
    <w:rPr>
      <w:color w:val="1F5767" w:themeColor="accent4" w:themeShade="BF"/>
    </w:rPr>
    <w:tblPr>
      <w:tblStyleRowBandSize w:val="1"/>
      <w:tblStyleColBandSize w:val="1"/>
      <w:tblBorders>
        <w:top w:val="single" w:sz="4" w:space="0" w:color="67BAD0" w:themeColor="accent4" w:themeTint="99"/>
        <w:left w:val="single" w:sz="4" w:space="0" w:color="67BAD0" w:themeColor="accent4" w:themeTint="99"/>
        <w:bottom w:val="single" w:sz="4" w:space="0" w:color="67BAD0" w:themeColor="accent4" w:themeTint="99"/>
        <w:right w:val="single" w:sz="4" w:space="0" w:color="67BAD0" w:themeColor="accent4" w:themeTint="99"/>
        <w:insideH w:val="single" w:sz="4" w:space="0" w:color="67BAD0" w:themeColor="accent4" w:themeTint="99"/>
        <w:insideV w:val="single" w:sz="4" w:space="0" w:color="67BAD0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  <w:tblStylePr w:type="neCell">
      <w:tblPr/>
      <w:tcPr>
        <w:tcBorders>
          <w:bottom w:val="single" w:sz="4" w:space="0" w:color="67BAD0" w:themeColor="accent4" w:themeTint="99"/>
        </w:tcBorders>
      </w:tcPr>
    </w:tblStylePr>
    <w:tblStylePr w:type="nwCell">
      <w:tblPr/>
      <w:tcPr>
        <w:tcBorders>
          <w:bottom w:val="single" w:sz="4" w:space="0" w:color="67BAD0" w:themeColor="accent4" w:themeTint="99"/>
        </w:tcBorders>
      </w:tcPr>
    </w:tblStylePr>
    <w:tblStylePr w:type="seCell">
      <w:tblPr/>
      <w:tcPr>
        <w:tcBorders>
          <w:top w:val="single" w:sz="4" w:space="0" w:color="67BAD0" w:themeColor="accent4" w:themeTint="99"/>
        </w:tcBorders>
      </w:tcPr>
    </w:tblStylePr>
    <w:tblStylePr w:type="swCell">
      <w:tblPr/>
      <w:tcPr>
        <w:tcBorders>
          <w:top w:val="single" w:sz="4" w:space="0" w:color="67BAD0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semiHidden/>
    <w:rsid w:val="0019042B"/>
    <w:pPr>
      <w:spacing w:line="240" w:lineRule="auto"/>
    </w:pPr>
    <w:rPr>
      <w:color w:val="69CDD7" w:themeColor="accent5" w:themeShade="BF"/>
    </w:rPr>
    <w:tblPr>
      <w:tblStyleRowBandSize w:val="1"/>
      <w:tblStyleColBandSize w:val="1"/>
      <w:tblBorders>
        <w:top w:val="single" w:sz="4" w:space="0" w:color="D8F2F4" w:themeColor="accent5" w:themeTint="99"/>
        <w:left w:val="single" w:sz="4" w:space="0" w:color="D8F2F4" w:themeColor="accent5" w:themeTint="99"/>
        <w:bottom w:val="single" w:sz="4" w:space="0" w:color="D8F2F4" w:themeColor="accent5" w:themeTint="99"/>
        <w:right w:val="single" w:sz="4" w:space="0" w:color="D8F2F4" w:themeColor="accent5" w:themeTint="99"/>
        <w:insideH w:val="single" w:sz="4" w:space="0" w:color="D8F2F4" w:themeColor="accent5" w:themeTint="99"/>
        <w:insideV w:val="single" w:sz="4" w:space="0" w:color="D8F2F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  <w:tblStylePr w:type="neCell">
      <w:tblPr/>
      <w:tcPr>
        <w:tcBorders>
          <w:bottom w:val="single" w:sz="4" w:space="0" w:color="D8F2F4" w:themeColor="accent5" w:themeTint="99"/>
        </w:tcBorders>
      </w:tcPr>
    </w:tblStylePr>
    <w:tblStylePr w:type="nwCell">
      <w:tblPr/>
      <w:tcPr>
        <w:tcBorders>
          <w:bottom w:val="single" w:sz="4" w:space="0" w:color="D8F2F4" w:themeColor="accent5" w:themeTint="99"/>
        </w:tcBorders>
      </w:tcPr>
    </w:tblStylePr>
    <w:tblStylePr w:type="seCell">
      <w:tblPr/>
      <w:tcPr>
        <w:tcBorders>
          <w:top w:val="single" w:sz="4" w:space="0" w:color="D8F2F4" w:themeColor="accent5" w:themeTint="99"/>
        </w:tcBorders>
      </w:tcPr>
    </w:tblStylePr>
    <w:tblStylePr w:type="swCell">
      <w:tblPr/>
      <w:tcPr>
        <w:tcBorders>
          <w:top w:val="single" w:sz="4" w:space="0" w:color="D8F2F4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semiHidden/>
    <w:rsid w:val="0019042B"/>
    <w:pPr>
      <w:spacing w:line="240" w:lineRule="auto"/>
    </w:pPr>
    <w:rPr>
      <w:color w:val="ACACAC" w:themeColor="accent6" w:themeShade="BF"/>
    </w:rPr>
    <w:tblPr>
      <w:tblStyleRowBandSize w:val="1"/>
      <w:tblStyleColBandSize w:val="1"/>
      <w:tblBorders>
        <w:top w:val="single" w:sz="4" w:space="0" w:color="F0F0F0" w:themeColor="accent6" w:themeTint="99"/>
        <w:left w:val="single" w:sz="4" w:space="0" w:color="F0F0F0" w:themeColor="accent6" w:themeTint="99"/>
        <w:bottom w:val="single" w:sz="4" w:space="0" w:color="F0F0F0" w:themeColor="accent6" w:themeTint="99"/>
        <w:right w:val="single" w:sz="4" w:space="0" w:color="F0F0F0" w:themeColor="accent6" w:themeTint="99"/>
        <w:insideH w:val="single" w:sz="4" w:space="0" w:color="F0F0F0" w:themeColor="accent6" w:themeTint="99"/>
        <w:insideV w:val="single" w:sz="4" w:space="0" w:color="F0F0F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  <w:tblStylePr w:type="neCell">
      <w:tblPr/>
      <w:tcPr>
        <w:tcBorders>
          <w:bottom w:val="single" w:sz="4" w:space="0" w:color="F0F0F0" w:themeColor="accent6" w:themeTint="99"/>
        </w:tcBorders>
      </w:tcPr>
    </w:tblStylePr>
    <w:tblStylePr w:type="nwCell">
      <w:tblPr/>
      <w:tcPr>
        <w:tcBorders>
          <w:bottom w:val="single" w:sz="4" w:space="0" w:color="F0F0F0" w:themeColor="accent6" w:themeTint="99"/>
        </w:tcBorders>
      </w:tcPr>
    </w:tblStylePr>
    <w:tblStylePr w:type="seCell">
      <w:tblPr/>
      <w:tcPr>
        <w:tcBorders>
          <w:top w:val="single" w:sz="4" w:space="0" w:color="F0F0F0" w:themeColor="accent6" w:themeTint="99"/>
        </w:tcBorders>
      </w:tcPr>
    </w:tblStylePr>
    <w:tblStylePr w:type="swCell">
      <w:tblPr/>
      <w:tcPr>
        <w:tcBorders>
          <w:top w:val="single" w:sz="4" w:space="0" w:color="F0F0F0" w:themeColor="accent6" w:themeTint="99"/>
        </w:tcBorders>
      </w:tcPr>
    </w:tblStylePr>
  </w:style>
  <w:style w:type="table" w:styleId="Lichtraster">
    <w:name w:val="Light Grid"/>
    <w:basedOn w:val="Standaardtabel"/>
    <w:uiPriority w:val="62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8" w:space="0" w:color="00ADBA" w:themeColor="accent1"/>
        <w:left w:val="single" w:sz="8" w:space="0" w:color="00ADBA" w:themeColor="accent1"/>
        <w:bottom w:val="single" w:sz="8" w:space="0" w:color="00ADBA" w:themeColor="accent1"/>
        <w:right w:val="single" w:sz="8" w:space="0" w:color="00ADBA" w:themeColor="accent1"/>
        <w:insideH w:val="single" w:sz="8" w:space="0" w:color="00ADBA" w:themeColor="accent1"/>
        <w:insideV w:val="single" w:sz="8" w:space="0" w:color="00ADB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DBA" w:themeColor="accent1"/>
          <w:left w:val="single" w:sz="8" w:space="0" w:color="00ADBA" w:themeColor="accent1"/>
          <w:bottom w:val="single" w:sz="18" w:space="0" w:color="00ADBA" w:themeColor="accent1"/>
          <w:right w:val="single" w:sz="8" w:space="0" w:color="00ADBA" w:themeColor="accent1"/>
          <w:insideH w:val="nil"/>
          <w:insideV w:val="single" w:sz="8" w:space="0" w:color="00ADB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DBA" w:themeColor="accent1"/>
          <w:left w:val="single" w:sz="8" w:space="0" w:color="00ADBA" w:themeColor="accent1"/>
          <w:bottom w:val="single" w:sz="8" w:space="0" w:color="00ADBA" w:themeColor="accent1"/>
          <w:right w:val="single" w:sz="8" w:space="0" w:color="00ADBA" w:themeColor="accent1"/>
          <w:insideH w:val="nil"/>
          <w:insideV w:val="single" w:sz="8" w:space="0" w:color="00ADB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DBA" w:themeColor="accent1"/>
          <w:left w:val="single" w:sz="8" w:space="0" w:color="00ADBA" w:themeColor="accent1"/>
          <w:bottom w:val="single" w:sz="8" w:space="0" w:color="00ADBA" w:themeColor="accent1"/>
          <w:right w:val="single" w:sz="8" w:space="0" w:color="00ADBA" w:themeColor="accent1"/>
        </w:tcBorders>
      </w:tcPr>
    </w:tblStylePr>
    <w:tblStylePr w:type="band1Vert">
      <w:tblPr/>
      <w:tcPr>
        <w:tcBorders>
          <w:top w:val="single" w:sz="8" w:space="0" w:color="00ADBA" w:themeColor="accent1"/>
          <w:left w:val="single" w:sz="8" w:space="0" w:color="00ADBA" w:themeColor="accent1"/>
          <w:bottom w:val="single" w:sz="8" w:space="0" w:color="00ADBA" w:themeColor="accent1"/>
          <w:right w:val="single" w:sz="8" w:space="0" w:color="00ADBA" w:themeColor="accent1"/>
        </w:tcBorders>
        <w:shd w:val="clear" w:color="auto" w:fill="AEF9FF" w:themeFill="accent1" w:themeFillTint="3F"/>
      </w:tcPr>
    </w:tblStylePr>
    <w:tblStylePr w:type="band1Horz">
      <w:tblPr/>
      <w:tcPr>
        <w:tcBorders>
          <w:top w:val="single" w:sz="8" w:space="0" w:color="00ADBA" w:themeColor="accent1"/>
          <w:left w:val="single" w:sz="8" w:space="0" w:color="00ADBA" w:themeColor="accent1"/>
          <w:bottom w:val="single" w:sz="8" w:space="0" w:color="00ADBA" w:themeColor="accent1"/>
          <w:right w:val="single" w:sz="8" w:space="0" w:color="00ADBA" w:themeColor="accent1"/>
          <w:insideV w:val="single" w:sz="8" w:space="0" w:color="00ADBA" w:themeColor="accent1"/>
        </w:tcBorders>
        <w:shd w:val="clear" w:color="auto" w:fill="AEF9FF" w:themeFill="accent1" w:themeFillTint="3F"/>
      </w:tcPr>
    </w:tblStylePr>
    <w:tblStylePr w:type="band2Horz">
      <w:tblPr/>
      <w:tcPr>
        <w:tcBorders>
          <w:top w:val="single" w:sz="8" w:space="0" w:color="00ADBA" w:themeColor="accent1"/>
          <w:left w:val="single" w:sz="8" w:space="0" w:color="00ADBA" w:themeColor="accent1"/>
          <w:bottom w:val="single" w:sz="8" w:space="0" w:color="00ADBA" w:themeColor="accent1"/>
          <w:right w:val="single" w:sz="8" w:space="0" w:color="00ADBA" w:themeColor="accent1"/>
          <w:insideV w:val="single" w:sz="8" w:space="0" w:color="00ADBA" w:themeColor="accent1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8" w:space="0" w:color="00ADBA" w:themeColor="accent1"/>
        <w:left w:val="single" w:sz="8" w:space="0" w:color="00ADBA" w:themeColor="accent1"/>
        <w:bottom w:val="single" w:sz="8" w:space="0" w:color="00ADBA" w:themeColor="accent1"/>
        <w:right w:val="single" w:sz="8" w:space="0" w:color="00ADB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DB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DBA" w:themeColor="accent1"/>
          <w:left w:val="single" w:sz="8" w:space="0" w:color="00ADBA" w:themeColor="accent1"/>
          <w:bottom w:val="single" w:sz="8" w:space="0" w:color="00ADBA" w:themeColor="accent1"/>
          <w:right w:val="single" w:sz="8" w:space="0" w:color="00AD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DBA" w:themeColor="accent1"/>
          <w:left w:val="single" w:sz="8" w:space="0" w:color="00ADBA" w:themeColor="accent1"/>
          <w:bottom w:val="single" w:sz="8" w:space="0" w:color="00ADBA" w:themeColor="accent1"/>
          <w:right w:val="single" w:sz="8" w:space="0" w:color="00ADBA" w:themeColor="accent1"/>
        </w:tcBorders>
      </w:tcPr>
    </w:tblStylePr>
    <w:tblStylePr w:type="band1Horz">
      <w:tblPr/>
      <w:tcPr>
        <w:tcBorders>
          <w:top w:val="single" w:sz="8" w:space="0" w:color="00ADBA" w:themeColor="accent1"/>
          <w:left w:val="single" w:sz="8" w:space="0" w:color="00ADBA" w:themeColor="accent1"/>
          <w:bottom w:val="single" w:sz="8" w:space="0" w:color="00ADBA" w:themeColor="accent1"/>
          <w:right w:val="single" w:sz="8" w:space="0" w:color="00ADBA" w:themeColor="accent1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19042B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19042B"/>
    <w:pPr>
      <w:spacing w:line="240" w:lineRule="auto"/>
    </w:pPr>
    <w:rPr>
      <w:color w:val="00818B" w:themeColor="accent1" w:themeShade="BF"/>
    </w:rPr>
    <w:tblPr>
      <w:tblStyleRowBandSize w:val="1"/>
      <w:tblStyleColBandSize w:val="1"/>
      <w:tblBorders>
        <w:top w:val="single" w:sz="8" w:space="0" w:color="00ADBA" w:themeColor="accent1"/>
        <w:bottom w:val="single" w:sz="8" w:space="0" w:color="00ADB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DBA" w:themeColor="accent1"/>
          <w:left w:val="nil"/>
          <w:bottom w:val="single" w:sz="8" w:space="0" w:color="00ADB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DBA" w:themeColor="accent1"/>
          <w:left w:val="nil"/>
          <w:bottom w:val="single" w:sz="8" w:space="0" w:color="00ADB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9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EF9FF" w:themeFill="accent1" w:themeFillTint="3F"/>
      </w:tcPr>
    </w:tblStylePr>
  </w:style>
  <w:style w:type="table" w:styleId="Lijsttabel1licht">
    <w:name w:val="List Table 1 Light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CF1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CF1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FCAD6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FCA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708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708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7BAD0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7BAD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F2F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F2F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0F0F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0F0F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</w:style>
  <w:style w:type="table" w:styleId="Lijsttabel2">
    <w:name w:val="List Table 2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3CF1FF" w:themeColor="accent1" w:themeTint="99"/>
        <w:bottom w:val="single" w:sz="4" w:space="0" w:color="3CF1FF" w:themeColor="accent1" w:themeTint="99"/>
        <w:insideH w:val="single" w:sz="4" w:space="0" w:color="3CF1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</w:style>
  <w:style w:type="table" w:styleId="Lijsttabel2-Accent2">
    <w:name w:val="List Table 2 Accent 2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AFCAD6" w:themeColor="accent2" w:themeTint="99"/>
        <w:bottom w:val="single" w:sz="4" w:space="0" w:color="AFCAD6" w:themeColor="accent2" w:themeTint="99"/>
        <w:insideH w:val="single" w:sz="4" w:space="0" w:color="AFCAD6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</w:style>
  <w:style w:type="table" w:styleId="Lijsttabel2-Accent3">
    <w:name w:val="List Table 2 Accent 3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EE708C" w:themeColor="accent3" w:themeTint="99"/>
        <w:bottom w:val="single" w:sz="4" w:space="0" w:color="EE708C" w:themeColor="accent3" w:themeTint="99"/>
        <w:insideH w:val="single" w:sz="4" w:space="0" w:color="EE708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</w:style>
  <w:style w:type="table" w:styleId="Lijsttabel2-Accent4">
    <w:name w:val="List Table 2 Accent 4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67BAD0" w:themeColor="accent4" w:themeTint="99"/>
        <w:bottom w:val="single" w:sz="4" w:space="0" w:color="67BAD0" w:themeColor="accent4" w:themeTint="99"/>
        <w:insideH w:val="single" w:sz="4" w:space="0" w:color="67BAD0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</w:style>
  <w:style w:type="table" w:styleId="Lijsttabel2-Accent5">
    <w:name w:val="List Table 2 Accent 5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D8F2F4" w:themeColor="accent5" w:themeTint="99"/>
        <w:bottom w:val="single" w:sz="4" w:space="0" w:color="D8F2F4" w:themeColor="accent5" w:themeTint="99"/>
        <w:insideH w:val="single" w:sz="4" w:space="0" w:color="D8F2F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</w:style>
  <w:style w:type="table" w:styleId="Lijsttabel2-Accent6">
    <w:name w:val="List Table 2 Accent 6"/>
    <w:basedOn w:val="Standaardtabel"/>
    <w:uiPriority w:val="47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0F0F0" w:themeColor="accent6" w:themeTint="99"/>
        <w:bottom w:val="single" w:sz="4" w:space="0" w:color="F0F0F0" w:themeColor="accent6" w:themeTint="99"/>
        <w:insideH w:val="single" w:sz="4" w:space="0" w:color="F0F0F0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</w:style>
  <w:style w:type="table" w:styleId="Lijsttabel3">
    <w:name w:val="List Table 3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00ADBA" w:themeColor="accent1"/>
        <w:left w:val="single" w:sz="4" w:space="0" w:color="00ADBA" w:themeColor="accent1"/>
        <w:bottom w:val="single" w:sz="4" w:space="0" w:color="00ADBA" w:themeColor="accent1"/>
        <w:right w:val="single" w:sz="4" w:space="0" w:color="00ADB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DBA" w:themeFill="accent1"/>
      </w:tcPr>
    </w:tblStylePr>
    <w:tblStylePr w:type="lastRow">
      <w:rPr>
        <w:b/>
        <w:bCs/>
      </w:rPr>
      <w:tblPr/>
      <w:tcPr>
        <w:tcBorders>
          <w:top w:val="double" w:sz="4" w:space="0" w:color="00ADB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DBA" w:themeColor="accent1"/>
          <w:right w:val="single" w:sz="4" w:space="0" w:color="00ADBA" w:themeColor="accent1"/>
        </w:tcBorders>
      </w:tcPr>
    </w:tblStylePr>
    <w:tblStylePr w:type="band1Horz">
      <w:tblPr/>
      <w:tcPr>
        <w:tcBorders>
          <w:top w:val="single" w:sz="4" w:space="0" w:color="00ADBA" w:themeColor="accent1"/>
          <w:bottom w:val="single" w:sz="4" w:space="0" w:color="00ADB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DBA" w:themeColor="accent1"/>
          <w:left w:val="nil"/>
        </w:tcBorders>
      </w:tcPr>
    </w:tblStylePr>
    <w:tblStylePr w:type="swCell">
      <w:tblPr/>
      <w:tcPr>
        <w:tcBorders>
          <w:top w:val="double" w:sz="4" w:space="0" w:color="00ADBA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7BA8BB" w:themeColor="accent2"/>
        <w:left w:val="single" w:sz="4" w:space="0" w:color="7BA8BB" w:themeColor="accent2"/>
        <w:bottom w:val="single" w:sz="4" w:space="0" w:color="7BA8BB" w:themeColor="accent2"/>
        <w:right w:val="single" w:sz="4" w:space="0" w:color="7BA8BB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BA8BB" w:themeFill="accent2"/>
      </w:tcPr>
    </w:tblStylePr>
    <w:tblStylePr w:type="lastRow">
      <w:rPr>
        <w:b/>
        <w:bCs/>
      </w:rPr>
      <w:tblPr/>
      <w:tcPr>
        <w:tcBorders>
          <w:top w:val="double" w:sz="4" w:space="0" w:color="7BA8BB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BA8BB" w:themeColor="accent2"/>
          <w:right w:val="single" w:sz="4" w:space="0" w:color="7BA8BB" w:themeColor="accent2"/>
        </w:tcBorders>
      </w:tcPr>
    </w:tblStylePr>
    <w:tblStylePr w:type="band1Horz">
      <w:tblPr/>
      <w:tcPr>
        <w:tcBorders>
          <w:top w:val="single" w:sz="4" w:space="0" w:color="7BA8BB" w:themeColor="accent2"/>
          <w:bottom w:val="single" w:sz="4" w:space="0" w:color="7BA8BB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BA8BB" w:themeColor="accent2"/>
          <w:left w:val="nil"/>
        </w:tcBorders>
      </w:tcPr>
    </w:tblStylePr>
    <w:tblStylePr w:type="swCell">
      <w:tblPr/>
      <w:tcPr>
        <w:tcBorders>
          <w:top w:val="double" w:sz="4" w:space="0" w:color="7BA8BB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DC1946" w:themeColor="accent3"/>
        <w:left w:val="single" w:sz="4" w:space="0" w:color="DC1946" w:themeColor="accent3"/>
        <w:bottom w:val="single" w:sz="4" w:space="0" w:color="DC1946" w:themeColor="accent3"/>
        <w:right w:val="single" w:sz="4" w:space="0" w:color="DC194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C1946" w:themeFill="accent3"/>
      </w:tcPr>
    </w:tblStylePr>
    <w:tblStylePr w:type="lastRow">
      <w:rPr>
        <w:b/>
        <w:bCs/>
      </w:rPr>
      <w:tblPr/>
      <w:tcPr>
        <w:tcBorders>
          <w:top w:val="double" w:sz="4" w:space="0" w:color="DC194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C1946" w:themeColor="accent3"/>
          <w:right w:val="single" w:sz="4" w:space="0" w:color="DC1946" w:themeColor="accent3"/>
        </w:tcBorders>
      </w:tcPr>
    </w:tblStylePr>
    <w:tblStylePr w:type="band1Horz">
      <w:tblPr/>
      <w:tcPr>
        <w:tcBorders>
          <w:top w:val="single" w:sz="4" w:space="0" w:color="DC1946" w:themeColor="accent3"/>
          <w:bottom w:val="single" w:sz="4" w:space="0" w:color="DC194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C1946" w:themeColor="accent3"/>
          <w:left w:val="nil"/>
        </w:tcBorders>
      </w:tcPr>
    </w:tblStylePr>
    <w:tblStylePr w:type="swCell">
      <w:tblPr/>
      <w:tcPr>
        <w:tcBorders>
          <w:top w:val="double" w:sz="4" w:space="0" w:color="DC1946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2A768A" w:themeColor="accent4"/>
        <w:left w:val="single" w:sz="4" w:space="0" w:color="2A768A" w:themeColor="accent4"/>
        <w:bottom w:val="single" w:sz="4" w:space="0" w:color="2A768A" w:themeColor="accent4"/>
        <w:right w:val="single" w:sz="4" w:space="0" w:color="2A768A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A768A" w:themeFill="accent4"/>
      </w:tcPr>
    </w:tblStylePr>
    <w:tblStylePr w:type="lastRow">
      <w:rPr>
        <w:b/>
        <w:bCs/>
      </w:rPr>
      <w:tblPr/>
      <w:tcPr>
        <w:tcBorders>
          <w:top w:val="double" w:sz="4" w:space="0" w:color="2A768A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A768A" w:themeColor="accent4"/>
          <w:right w:val="single" w:sz="4" w:space="0" w:color="2A768A" w:themeColor="accent4"/>
        </w:tcBorders>
      </w:tcPr>
    </w:tblStylePr>
    <w:tblStylePr w:type="band1Horz">
      <w:tblPr/>
      <w:tcPr>
        <w:tcBorders>
          <w:top w:val="single" w:sz="4" w:space="0" w:color="2A768A" w:themeColor="accent4"/>
          <w:bottom w:val="single" w:sz="4" w:space="0" w:color="2A768A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A768A" w:themeColor="accent4"/>
          <w:left w:val="nil"/>
        </w:tcBorders>
      </w:tcPr>
    </w:tblStylePr>
    <w:tblStylePr w:type="swCell">
      <w:tblPr/>
      <w:tcPr>
        <w:tcBorders>
          <w:top w:val="double" w:sz="4" w:space="0" w:color="2A768A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BFEAEE" w:themeColor="accent5"/>
        <w:left w:val="single" w:sz="4" w:space="0" w:color="BFEAEE" w:themeColor="accent5"/>
        <w:bottom w:val="single" w:sz="4" w:space="0" w:color="BFEAEE" w:themeColor="accent5"/>
        <w:right w:val="single" w:sz="4" w:space="0" w:color="BFEAE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FEAEE" w:themeFill="accent5"/>
      </w:tcPr>
    </w:tblStylePr>
    <w:tblStylePr w:type="lastRow">
      <w:rPr>
        <w:b/>
        <w:bCs/>
      </w:rPr>
      <w:tblPr/>
      <w:tcPr>
        <w:tcBorders>
          <w:top w:val="double" w:sz="4" w:space="0" w:color="BFEAE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FEAEE" w:themeColor="accent5"/>
          <w:right w:val="single" w:sz="4" w:space="0" w:color="BFEAEE" w:themeColor="accent5"/>
        </w:tcBorders>
      </w:tcPr>
    </w:tblStylePr>
    <w:tblStylePr w:type="band1Horz">
      <w:tblPr/>
      <w:tcPr>
        <w:tcBorders>
          <w:top w:val="single" w:sz="4" w:space="0" w:color="BFEAEE" w:themeColor="accent5"/>
          <w:bottom w:val="single" w:sz="4" w:space="0" w:color="BFEAE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FEAEE" w:themeColor="accent5"/>
          <w:left w:val="nil"/>
        </w:tcBorders>
      </w:tcPr>
    </w:tblStylePr>
    <w:tblStylePr w:type="swCell">
      <w:tblPr/>
      <w:tcPr>
        <w:tcBorders>
          <w:top w:val="double" w:sz="4" w:space="0" w:color="BFEAEE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E6E6E6" w:themeColor="accent6"/>
        <w:left w:val="single" w:sz="4" w:space="0" w:color="E6E6E6" w:themeColor="accent6"/>
        <w:bottom w:val="single" w:sz="4" w:space="0" w:color="E6E6E6" w:themeColor="accent6"/>
        <w:right w:val="single" w:sz="4" w:space="0" w:color="E6E6E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6E6E6" w:themeFill="accent6"/>
      </w:tcPr>
    </w:tblStylePr>
    <w:tblStylePr w:type="lastRow">
      <w:rPr>
        <w:b/>
        <w:bCs/>
      </w:rPr>
      <w:tblPr/>
      <w:tcPr>
        <w:tcBorders>
          <w:top w:val="double" w:sz="4" w:space="0" w:color="E6E6E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6E6E6" w:themeColor="accent6"/>
          <w:right w:val="single" w:sz="4" w:space="0" w:color="E6E6E6" w:themeColor="accent6"/>
        </w:tcBorders>
      </w:tcPr>
    </w:tblStylePr>
    <w:tblStylePr w:type="band1Horz">
      <w:tblPr/>
      <w:tcPr>
        <w:tcBorders>
          <w:top w:val="single" w:sz="4" w:space="0" w:color="E6E6E6" w:themeColor="accent6"/>
          <w:bottom w:val="single" w:sz="4" w:space="0" w:color="E6E6E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6E6E6" w:themeColor="accent6"/>
          <w:left w:val="nil"/>
        </w:tcBorders>
      </w:tcPr>
    </w:tblStylePr>
    <w:tblStylePr w:type="swCell">
      <w:tblPr/>
      <w:tcPr>
        <w:tcBorders>
          <w:top w:val="double" w:sz="4" w:space="0" w:color="E6E6E6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3CF1FF" w:themeColor="accent1" w:themeTint="99"/>
        <w:left w:val="single" w:sz="4" w:space="0" w:color="3CF1FF" w:themeColor="accent1" w:themeTint="99"/>
        <w:bottom w:val="single" w:sz="4" w:space="0" w:color="3CF1FF" w:themeColor="accent1" w:themeTint="99"/>
        <w:right w:val="single" w:sz="4" w:space="0" w:color="3CF1FF" w:themeColor="accent1" w:themeTint="99"/>
        <w:insideH w:val="single" w:sz="4" w:space="0" w:color="3CF1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DBA" w:themeColor="accent1"/>
          <w:left w:val="single" w:sz="4" w:space="0" w:color="00ADBA" w:themeColor="accent1"/>
          <w:bottom w:val="single" w:sz="4" w:space="0" w:color="00ADBA" w:themeColor="accent1"/>
          <w:right w:val="single" w:sz="4" w:space="0" w:color="00ADBA" w:themeColor="accent1"/>
          <w:insideH w:val="nil"/>
        </w:tcBorders>
        <w:shd w:val="clear" w:color="auto" w:fill="00ADBA" w:themeFill="accent1"/>
      </w:tcPr>
    </w:tblStylePr>
    <w:tblStylePr w:type="lastRow">
      <w:rPr>
        <w:b/>
        <w:bCs/>
      </w:rPr>
      <w:tblPr/>
      <w:tcPr>
        <w:tcBorders>
          <w:top w:val="double" w:sz="4" w:space="0" w:color="3CF1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</w:style>
  <w:style w:type="table" w:styleId="Lijsttabel4-Accent2">
    <w:name w:val="List Table 4 Accent 2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AFCAD6" w:themeColor="accent2" w:themeTint="99"/>
        <w:left w:val="single" w:sz="4" w:space="0" w:color="AFCAD6" w:themeColor="accent2" w:themeTint="99"/>
        <w:bottom w:val="single" w:sz="4" w:space="0" w:color="AFCAD6" w:themeColor="accent2" w:themeTint="99"/>
        <w:right w:val="single" w:sz="4" w:space="0" w:color="AFCAD6" w:themeColor="accent2" w:themeTint="99"/>
        <w:insideH w:val="single" w:sz="4" w:space="0" w:color="AFCAD6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BA8BB" w:themeColor="accent2"/>
          <w:left w:val="single" w:sz="4" w:space="0" w:color="7BA8BB" w:themeColor="accent2"/>
          <w:bottom w:val="single" w:sz="4" w:space="0" w:color="7BA8BB" w:themeColor="accent2"/>
          <w:right w:val="single" w:sz="4" w:space="0" w:color="7BA8BB" w:themeColor="accent2"/>
          <w:insideH w:val="nil"/>
        </w:tcBorders>
        <w:shd w:val="clear" w:color="auto" w:fill="7BA8BB" w:themeFill="accent2"/>
      </w:tcPr>
    </w:tblStylePr>
    <w:tblStylePr w:type="lastRow">
      <w:rPr>
        <w:b/>
        <w:bCs/>
      </w:rPr>
      <w:tblPr/>
      <w:tcPr>
        <w:tcBorders>
          <w:top w:val="double" w:sz="4" w:space="0" w:color="AFCAD6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</w:style>
  <w:style w:type="table" w:styleId="Lijsttabel4-Accent3">
    <w:name w:val="List Table 4 Accent 3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EE708C" w:themeColor="accent3" w:themeTint="99"/>
        <w:left w:val="single" w:sz="4" w:space="0" w:color="EE708C" w:themeColor="accent3" w:themeTint="99"/>
        <w:bottom w:val="single" w:sz="4" w:space="0" w:color="EE708C" w:themeColor="accent3" w:themeTint="99"/>
        <w:right w:val="single" w:sz="4" w:space="0" w:color="EE708C" w:themeColor="accent3" w:themeTint="99"/>
        <w:insideH w:val="single" w:sz="4" w:space="0" w:color="EE708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C1946" w:themeColor="accent3"/>
          <w:left w:val="single" w:sz="4" w:space="0" w:color="DC1946" w:themeColor="accent3"/>
          <w:bottom w:val="single" w:sz="4" w:space="0" w:color="DC1946" w:themeColor="accent3"/>
          <w:right w:val="single" w:sz="4" w:space="0" w:color="DC1946" w:themeColor="accent3"/>
          <w:insideH w:val="nil"/>
        </w:tcBorders>
        <w:shd w:val="clear" w:color="auto" w:fill="DC1946" w:themeFill="accent3"/>
      </w:tcPr>
    </w:tblStylePr>
    <w:tblStylePr w:type="lastRow">
      <w:rPr>
        <w:b/>
        <w:bCs/>
      </w:rPr>
      <w:tblPr/>
      <w:tcPr>
        <w:tcBorders>
          <w:top w:val="double" w:sz="4" w:space="0" w:color="EE708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</w:style>
  <w:style w:type="table" w:styleId="Lijsttabel4-Accent4">
    <w:name w:val="List Table 4 Accent 4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67BAD0" w:themeColor="accent4" w:themeTint="99"/>
        <w:left w:val="single" w:sz="4" w:space="0" w:color="67BAD0" w:themeColor="accent4" w:themeTint="99"/>
        <w:bottom w:val="single" w:sz="4" w:space="0" w:color="67BAD0" w:themeColor="accent4" w:themeTint="99"/>
        <w:right w:val="single" w:sz="4" w:space="0" w:color="67BAD0" w:themeColor="accent4" w:themeTint="99"/>
        <w:insideH w:val="single" w:sz="4" w:space="0" w:color="67BAD0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A768A" w:themeColor="accent4"/>
          <w:left w:val="single" w:sz="4" w:space="0" w:color="2A768A" w:themeColor="accent4"/>
          <w:bottom w:val="single" w:sz="4" w:space="0" w:color="2A768A" w:themeColor="accent4"/>
          <w:right w:val="single" w:sz="4" w:space="0" w:color="2A768A" w:themeColor="accent4"/>
          <w:insideH w:val="nil"/>
        </w:tcBorders>
        <w:shd w:val="clear" w:color="auto" w:fill="2A768A" w:themeFill="accent4"/>
      </w:tcPr>
    </w:tblStylePr>
    <w:tblStylePr w:type="lastRow">
      <w:rPr>
        <w:b/>
        <w:bCs/>
      </w:rPr>
      <w:tblPr/>
      <w:tcPr>
        <w:tcBorders>
          <w:top w:val="double" w:sz="4" w:space="0" w:color="67BAD0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</w:style>
  <w:style w:type="table" w:styleId="Lijsttabel4-Accent5">
    <w:name w:val="List Table 4 Accent 5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D8F2F4" w:themeColor="accent5" w:themeTint="99"/>
        <w:left w:val="single" w:sz="4" w:space="0" w:color="D8F2F4" w:themeColor="accent5" w:themeTint="99"/>
        <w:bottom w:val="single" w:sz="4" w:space="0" w:color="D8F2F4" w:themeColor="accent5" w:themeTint="99"/>
        <w:right w:val="single" w:sz="4" w:space="0" w:color="D8F2F4" w:themeColor="accent5" w:themeTint="99"/>
        <w:insideH w:val="single" w:sz="4" w:space="0" w:color="D8F2F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FEAEE" w:themeColor="accent5"/>
          <w:left w:val="single" w:sz="4" w:space="0" w:color="BFEAEE" w:themeColor="accent5"/>
          <w:bottom w:val="single" w:sz="4" w:space="0" w:color="BFEAEE" w:themeColor="accent5"/>
          <w:right w:val="single" w:sz="4" w:space="0" w:color="BFEAEE" w:themeColor="accent5"/>
          <w:insideH w:val="nil"/>
        </w:tcBorders>
        <w:shd w:val="clear" w:color="auto" w:fill="BFEAEE" w:themeFill="accent5"/>
      </w:tcPr>
    </w:tblStylePr>
    <w:tblStylePr w:type="lastRow">
      <w:rPr>
        <w:b/>
        <w:bCs/>
      </w:rPr>
      <w:tblPr/>
      <w:tcPr>
        <w:tcBorders>
          <w:top w:val="double" w:sz="4" w:space="0" w:color="D8F2F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</w:style>
  <w:style w:type="table" w:styleId="Lijsttabel4-Accent6">
    <w:name w:val="List Table 4 Accent 6"/>
    <w:basedOn w:val="Standaardtabel"/>
    <w:uiPriority w:val="49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F0F0F0" w:themeColor="accent6" w:themeTint="99"/>
        <w:left w:val="single" w:sz="4" w:space="0" w:color="F0F0F0" w:themeColor="accent6" w:themeTint="99"/>
        <w:bottom w:val="single" w:sz="4" w:space="0" w:color="F0F0F0" w:themeColor="accent6" w:themeTint="99"/>
        <w:right w:val="single" w:sz="4" w:space="0" w:color="F0F0F0" w:themeColor="accent6" w:themeTint="99"/>
        <w:insideH w:val="single" w:sz="4" w:space="0" w:color="F0F0F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6E6E6" w:themeColor="accent6"/>
          <w:left w:val="single" w:sz="4" w:space="0" w:color="E6E6E6" w:themeColor="accent6"/>
          <w:bottom w:val="single" w:sz="4" w:space="0" w:color="E6E6E6" w:themeColor="accent6"/>
          <w:right w:val="single" w:sz="4" w:space="0" w:color="E6E6E6" w:themeColor="accent6"/>
          <w:insideH w:val="nil"/>
        </w:tcBorders>
        <w:shd w:val="clear" w:color="auto" w:fill="E6E6E6" w:themeFill="accent6"/>
      </w:tcPr>
    </w:tblStylePr>
    <w:tblStylePr w:type="lastRow">
      <w:rPr>
        <w:b/>
        <w:bCs/>
      </w:rPr>
      <w:tblPr/>
      <w:tcPr>
        <w:tcBorders>
          <w:top w:val="double" w:sz="4" w:space="0" w:color="F0F0F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</w:style>
  <w:style w:type="table" w:styleId="Lijsttabel5donker">
    <w:name w:val="List Table 5 Dark"/>
    <w:basedOn w:val="Standaardtabel"/>
    <w:uiPriority w:val="50"/>
    <w:semiHidden/>
    <w:rsid w:val="0019042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semiHidden/>
    <w:rsid w:val="0019042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DBA" w:themeColor="accent1"/>
        <w:left w:val="single" w:sz="24" w:space="0" w:color="00ADBA" w:themeColor="accent1"/>
        <w:bottom w:val="single" w:sz="24" w:space="0" w:color="00ADBA" w:themeColor="accent1"/>
        <w:right w:val="single" w:sz="24" w:space="0" w:color="00ADBA" w:themeColor="accent1"/>
      </w:tblBorders>
    </w:tblPr>
    <w:tcPr>
      <w:shd w:val="clear" w:color="auto" w:fill="00ADB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semiHidden/>
    <w:rsid w:val="0019042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BA8BB" w:themeColor="accent2"/>
        <w:left w:val="single" w:sz="24" w:space="0" w:color="7BA8BB" w:themeColor="accent2"/>
        <w:bottom w:val="single" w:sz="24" w:space="0" w:color="7BA8BB" w:themeColor="accent2"/>
        <w:right w:val="single" w:sz="24" w:space="0" w:color="7BA8BB" w:themeColor="accent2"/>
      </w:tblBorders>
    </w:tblPr>
    <w:tcPr>
      <w:shd w:val="clear" w:color="auto" w:fill="7BA8BB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semiHidden/>
    <w:rsid w:val="0019042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C1946" w:themeColor="accent3"/>
        <w:left w:val="single" w:sz="24" w:space="0" w:color="DC1946" w:themeColor="accent3"/>
        <w:bottom w:val="single" w:sz="24" w:space="0" w:color="DC1946" w:themeColor="accent3"/>
        <w:right w:val="single" w:sz="24" w:space="0" w:color="DC1946" w:themeColor="accent3"/>
      </w:tblBorders>
    </w:tblPr>
    <w:tcPr>
      <w:shd w:val="clear" w:color="auto" w:fill="DC194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semiHidden/>
    <w:rsid w:val="0019042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A768A" w:themeColor="accent4"/>
        <w:left w:val="single" w:sz="24" w:space="0" w:color="2A768A" w:themeColor="accent4"/>
        <w:bottom w:val="single" w:sz="24" w:space="0" w:color="2A768A" w:themeColor="accent4"/>
        <w:right w:val="single" w:sz="24" w:space="0" w:color="2A768A" w:themeColor="accent4"/>
      </w:tblBorders>
    </w:tblPr>
    <w:tcPr>
      <w:shd w:val="clear" w:color="auto" w:fill="2A768A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semiHidden/>
    <w:rsid w:val="0019042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FEAEE" w:themeColor="accent5"/>
        <w:left w:val="single" w:sz="24" w:space="0" w:color="BFEAEE" w:themeColor="accent5"/>
        <w:bottom w:val="single" w:sz="24" w:space="0" w:color="BFEAEE" w:themeColor="accent5"/>
        <w:right w:val="single" w:sz="24" w:space="0" w:color="BFEAEE" w:themeColor="accent5"/>
      </w:tblBorders>
    </w:tblPr>
    <w:tcPr>
      <w:shd w:val="clear" w:color="auto" w:fill="BFEAE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semiHidden/>
    <w:rsid w:val="0019042B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6E6E6" w:themeColor="accent6"/>
        <w:left w:val="single" w:sz="24" w:space="0" w:color="E6E6E6" w:themeColor="accent6"/>
        <w:bottom w:val="single" w:sz="24" w:space="0" w:color="E6E6E6" w:themeColor="accent6"/>
        <w:right w:val="single" w:sz="24" w:space="0" w:color="E6E6E6" w:themeColor="accent6"/>
      </w:tblBorders>
    </w:tblPr>
    <w:tcPr>
      <w:shd w:val="clear" w:color="auto" w:fill="E6E6E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semiHidden/>
    <w:rsid w:val="0019042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semiHidden/>
    <w:rsid w:val="0019042B"/>
    <w:pPr>
      <w:spacing w:line="240" w:lineRule="auto"/>
    </w:pPr>
    <w:rPr>
      <w:color w:val="00818B" w:themeColor="accent1" w:themeShade="BF"/>
    </w:rPr>
    <w:tblPr>
      <w:tblStyleRowBandSize w:val="1"/>
      <w:tblStyleColBandSize w:val="1"/>
      <w:tblBorders>
        <w:top w:val="single" w:sz="4" w:space="0" w:color="00ADBA" w:themeColor="accent1"/>
        <w:bottom w:val="single" w:sz="4" w:space="0" w:color="00ADBA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DB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D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semiHidden/>
    <w:rsid w:val="0019042B"/>
    <w:pPr>
      <w:spacing w:line="240" w:lineRule="auto"/>
    </w:pPr>
    <w:rPr>
      <w:color w:val="4F8299" w:themeColor="accent2" w:themeShade="BF"/>
    </w:rPr>
    <w:tblPr>
      <w:tblStyleRowBandSize w:val="1"/>
      <w:tblStyleColBandSize w:val="1"/>
      <w:tblBorders>
        <w:top w:val="single" w:sz="4" w:space="0" w:color="7BA8BB" w:themeColor="accent2"/>
        <w:bottom w:val="single" w:sz="4" w:space="0" w:color="7BA8BB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7BA8BB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7BA8B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semiHidden/>
    <w:rsid w:val="0019042B"/>
    <w:pPr>
      <w:spacing w:line="240" w:lineRule="auto"/>
    </w:pPr>
    <w:rPr>
      <w:color w:val="A41233" w:themeColor="accent3" w:themeShade="BF"/>
    </w:rPr>
    <w:tblPr>
      <w:tblStyleRowBandSize w:val="1"/>
      <w:tblStyleColBandSize w:val="1"/>
      <w:tblBorders>
        <w:top w:val="single" w:sz="4" w:space="0" w:color="DC1946" w:themeColor="accent3"/>
        <w:bottom w:val="single" w:sz="4" w:space="0" w:color="DC194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DC194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DC194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semiHidden/>
    <w:rsid w:val="0019042B"/>
    <w:pPr>
      <w:spacing w:line="240" w:lineRule="auto"/>
    </w:pPr>
    <w:rPr>
      <w:color w:val="1F5767" w:themeColor="accent4" w:themeShade="BF"/>
    </w:rPr>
    <w:tblPr>
      <w:tblStyleRowBandSize w:val="1"/>
      <w:tblStyleColBandSize w:val="1"/>
      <w:tblBorders>
        <w:top w:val="single" w:sz="4" w:space="0" w:color="2A768A" w:themeColor="accent4"/>
        <w:bottom w:val="single" w:sz="4" w:space="0" w:color="2A768A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2A768A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2A768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semiHidden/>
    <w:rsid w:val="0019042B"/>
    <w:pPr>
      <w:spacing w:line="240" w:lineRule="auto"/>
    </w:pPr>
    <w:rPr>
      <w:color w:val="69CDD7" w:themeColor="accent5" w:themeShade="BF"/>
    </w:rPr>
    <w:tblPr>
      <w:tblStyleRowBandSize w:val="1"/>
      <w:tblStyleColBandSize w:val="1"/>
      <w:tblBorders>
        <w:top w:val="single" w:sz="4" w:space="0" w:color="BFEAEE" w:themeColor="accent5"/>
        <w:bottom w:val="single" w:sz="4" w:space="0" w:color="BFEAE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BFEAE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BFEAE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semiHidden/>
    <w:rsid w:val="0019042B"/>
    <w:pPr>
      <w:spacing w:line="240" w:lineRule="auto"/>
    </w:pPr>
    <w:rPr>
      <w:color w:val="ACACAC" w:themeColor="accent6" w:themeShade="BF"/>
    </w:rPr>
    <w:tblPr>
      <w:tblStyleRowBandSize w:val="1"/>
      <w:tblStyleColBandSize w:val="1"/>
      <w:tblBorders>
        <w:top w:val="single" w:sz="4" w:space="0" w:color="E6E6E6" w:themeColor="accent6"/>
        <w:bottom w:val="single" w:sz="4" w:space="0" w:color="E6E6E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6E6E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6E6E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</w:style>
  <w:style w:type="table" w:styleId="Lijsttabel7kleurrijk">
    <w:name w:val="List Table 7 Colorful"/>
    <w:basedOn w:val="Standaardtabel"/>
    <w:uiPriority w:val="52"/>
    <w:semiHidden/>
    <w:rsid w:val="0019042B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semiHidden/>
    <w:rsid w:val="0019042B"/>
    <w:pPr>
      <w:spacing w:line="240" w:lineRule="auto"/>
    </w:pPr>
    <w:rPr>
      <w:color w:val="00818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DB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DB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DB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DB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BEFAFF" w:themeFill="accent1" w:themeFillTint="33"/>
      </w:tcPr>
    </w:tblStylePr>
    <w:tblStylePr w:type="band1Horz">
      <w:tblPr/>
      <w:tcPr>
        <w:shd w:val="clear" w:color="auto" w:fill="BEFA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semiHidden/>
    <w:rsid w:val="0019042B"/>
    <w:pPr>
      <w:spacing w:line="240" w:lineRule="auto"/>
    </w:pPr>
    <w:rPr>
      <w:color w:val="4F8299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BA8BB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BA8BB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BA8BB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BA8BB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4EDF1" w:themeFill="accent2" w:themeFillTint="33"/>
      </w:tcPr>
    </w:tblStylePr>
    <w:tblStylePr w:type="band1Horz">
      <w:tblPr/>
      <w:tcPr>
        <w:shd w:val="clear" w:color="auto" w:fill="E4ED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semiHidden/>
    <w:rsid w:val="0019042B"/>
    <w:pPr>
      <w:spacing w:line="240" w:lineRule="auto"/>
    </w:pPr>
    <w:rPr>
      <w:color w:val="A4123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C194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C194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C194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C194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9CFD8" w:themeFill="accent3" w:themeFillTint="33"/>
      </w:tcPr>
    </w:tblStylePr>
    <w:tblStylePr w:type="band1Horz">
      <w:tblPr/>
      <w:tcPr>
        <w:shd w:val="clear" w:color="auto" w:fill="F9CFD8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semiHidden/>
    <w:rsid w:val="0019042B"/>
    <w:pPr>
      <w:spacing w:line="240" w:lineRule="auto"/>
    </w:pPr>
    <w:rPr>
      <w:color w:val="1F576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A768A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A768A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A768A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A768A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CE8EF" w:themeFill="accent4" w:themeFillTint="33"/>
      </w:tcPr>
    </w:tblStylePr>
    <w:tblStylePr w:type="band1Horz">
      <w:tblPr/>
      <w:tcPr>
        <w:shd w:val="clear" w:color="auto" w:fill="CCE8E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semiHidden/>
    <w:rsid w:val="0019042B"/>
    <w:pPr>
      <w:spacing w:line="240" w:lineRule="auto"/>
    </w:pPr>
    <w:rPr>
      <w:color w:val="69CDD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FEAE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FEAE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FEAE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FEAE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2FAFB" w:themeFill="accent5" w:themeFillTint="33"/>
      </w:tcPr>
    </w:tblStylePr>
    <w:tblStylePr w:type="band1Horz">
      <w:tblPr/>
      <w:tcPr>
        <w:shd w:val="clear" w:color="auto" w:fill="F2FAF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semiHidden/>
    <w:rsid w:val="0019042B"/>
    <w:pPr>
      <w:spacing w:line="240" w:lineRule="auto"/>
    </w:pPr>
    <w:rPr>
      <w:color w:val="ACACA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6E6E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6E6E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6E6E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6E6E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FAFA" w:themeFill="accent6" w:themeFillTint="33"/>
      </w:tcPr>
    </w:tblStylePr>
    <w:tblStylePr w:type="band1Horz">
      <w:tblPr/>
      <w:tcPr>
        <w:shd w:val="clear" w:color="auto" w:fill="FAFAF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emiddeldraster1">
    <w:name w:val="Medium Grid 1"/>
    <w:basedOn w:val="Standaardtabel"/>
    <w:uiPriority w:val="67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19042B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19042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19042B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DBA" w:themeColor="accent1"/>
        <w:bottom w:val="single" w:sz="8" w:space="0" w:color="00ADB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DBA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ADBA" w:themeColor="accent1"/>
          <w:bottom w:val="single" w:sz="8" w:space="0" w:color="00ADB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DBA" w:themeColor="accent1"/>
          <w:bottom w:val="single" w:sz="8" w:space="0" w:color="00ADBA" w:themeColor="accent1"/>
        </w:tcBorders>
      </w:tcPr>
    </w:tblStylePr>
    <w:tblStylePr w:type="band1Vert">
      <w:tblPr/>
      <w:tcPr>
        <w:shd w:val="clear" w:color="auto" w:fill="AEF9FF" w:themeFill="accent1" w:themeFillTint="3F"/>
      </w:tcPr>
    </w:tblStylePr>
    <w:tblStylePr w:type="band1Horz">
      <w:tblPr/>
      <w:tcPr>
        <w:shd w:val="clear" w:color="auto" w:fill="AEF9FF" w:themeFill="accent1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19042B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8" w:space="0" w:color="0CEDFF" w:themeColor="accent1" w:themeTint="BF"/>
        <w:left w:val="single" w:sz="8" w:space="0" w:color="0CEDFF" w:themeColor="accent1" w:themeTint="BF"/>
        <w:bottom w:val="single" w:sz="8" w:space="0" w:color="0CEDFF" w:themeColor="accent1" w:themeTint="BF"/>
        <w:right w:val="single" w:sz="8" w:space="0" w:color="0CEDFF" w:themeColor="accent1" w:themeTint="BF"/>
        <w:insideH w:val="single" w:sz="8" w:space="0" w:color="0CEDF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CEDFF" w:themeColor="accent1" w:themeTint="BF"/>
          <w:left w:val="single" w:sz="8" w:space="0" w:color="0CEDFF" w:themeColor="accent1" w:themeTint="BF"/>
          <w:bottom w:val="single" w:sz="8" w:space="0" w:color="0CEDFF" w:themeColor="accent1" w:themeTint="BF"/>
          <w:right w:val="single" w:sz="8" w:space="0" w:color="0CEDFF" w:themeColor="accent1" w:themeTint="BF"/>
          <w:insideH w:val="nil"/>
          <w:insideV w:val="nil"/>
        </w:tcBorders>
        <w:shd w:val="clear" w:color="auto" w:fill="00ADB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EDFF" w:themeColor="accent1" w:themeTint="BF"/>
          <w:left w:val="single" w:sz="8" w:space="0" w:color="0CEDFF" w:themeColor="accent1" w:themeTint="BF"/>
          <w:bottom w:val="single" w:sz="8" w:space="0" w:color="0CEDFF" w:themeColor="accent1" w:themeTint="BF"/>
          <w:right w:val="single" w:sz="8" w:space="0" w:color="0CEDF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F9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EF9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19042B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DB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D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DB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Onopgemaaktetabel1">
    <w:name w:val="Plain Table 1"/>
    <w:basedOn w:val="Standaardtabel"/>
    <w:uiPriority w:val="41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semiHidden/>
    <w:rsid w:val="001904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3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4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5"/>
    <w:semiHidden/>
    <w:rsid w:val="0019042B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rasterlicht">
    <w:name w:val="Grid Table Light"/>
    <w:basedOn w:val="Standaardtabel"/>
    <w:uiPriority w:val="40"/>
    <w:semiHidden/>
    <w:rsid w:val="0019042B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OpsommingnummerbasistekstPGOAlliantie">
    <w:name w:val="Opsomming nummer basistekst PGO Alliantie"/>
    <w:basedOn w:val="ZsysbasisPGOAlliantie"/>
    <w:next w:val="BasistekstPGOAlliantie"/>
    <w:uiPriority w:val="18"/>
    <w:qFormat/>
    <w:rsid w:val="002C49D6"/>
    <w:pPr>
      <w:numPr>
        <w:numId w:val="32"/>
      </w:numPr>
    </w:pPr>
  </w:style>
  <w:style w:type="paragraph" w:customStyle="1" w:styleId="OpsommingkleineletterbasistekstPGOAlliantie">
    <w:name w:val="Opsomming kleine letter basistekst PGO Alliantie"/>
    <w:basedOn w:val="ZsysbasisPGOAlliantie"/>
    <w:next w:val="BasistekstPGOAlliantie"/>
    <w:uiPriority w:val="14"/>
    <w:qFormat/>
    <w:rsid w:val="002C49D6"/>
    <w:pPr>
      <w:numPr>
        <w:numId w:val="34"/>
      </w:numPr>
    </w:pPr>
  </w:style>
  <w:style w:type="numbering" w:customStyle="1" w:styleId="OpsommingkleineletterPGOAlliantie">
    <w:name w:val="Opsomming kleine letter PGO Alliantie"/>
    <w:uiPriority w:val="99"/>
    <w:semiHidden/>
    <w:rsid w:val="002C49D6"/>
    <w:pPr>
      <w:numPr>
        <w:numId w:val="31"/>
      </w:numPr>
    </w:pPr>
  </w:style>
  <w:style w:type="numbering" w:customStyle="1" w:styleId="OpsommingnummerPGOAlliantie">
    <w:name w:val="Opsomming nummer PGO Alliantie"/>
    <w:uiPriority w:val="99"/>
    <w:semiHidden/>
    <w:rsid w:val="002C49D6"/>
    <w:pPr>
      <w:numPr>
        <w:numId w:val="32"/>
      </w:numPr>
    </w:pPr>
  </w:style>
  <w:style w:type="paragraph" w:customStyle="1" w:styleId="MeldjenuaanPGOAlliantie">
    <w:name w:val="Meld je nu aan PGO Alliantie"/>
    <w:basedOn w:val="ZsysbasisPGOAlliantie"/>
    <w:rsid w:val="00622596"/>
    <w:pPr>
      <w:spacing w:line="460" w:lineRule="exact"/>
    </w:pPr>
    <w:rPr>
      <w:rFonts w:ascii="Arial Rounded MT Bold" w:hAnsi="Arial Rounded MT Bold"/>
      <w:color w:val="FFFFFF"/>
      <w:sz w:val="44"/>
    </w:rPr>
  </w:style>
  <w:style w:type="paragraph" w:customStyle="1" w:styleId="AanmeldingtekstPGOAlliantie">
    <w:name w:val="Aanmelding tekst PGO Alliantie"/>
    <w:basedOn w:val="ZsysbasisPGOAlliantie"/>
    <w:uiPriority w:val="70"/>
    <w:qFormat/>
    <w:rsid w:val="008F073C"/>
    <w:pPr>
      <w:spacing w:line="400" w:lineRule="exact"/>
    </w:pPr>
    <w:rPr>
      <w:rFonts w:ascii="Arial Rounded MT Bold" w:hAnsi="Arial Rounded MT Bold"/>
      <w:color w:val="FFFFFF"/>
      <w:sz w:val="24"/>
    </w:rPr>
  </w:style>
  <w:style w:type="paragraph" w:customStyle="1" w:styleId="WaarschuwingstekstPGOAlliantie">
    <w:name w:val="Waarschuwingstekst PGO Alliantie"/>
    <w:basedOn w:val="ZsysbasisPGOAlliantie"/>
    <w:rsid w:val="00E91416"/>
    <w:rPr>
      <w:b/>
      <w:color w:val="DC1946" w:themeColor="accent3"/>
    </w:rPr>
  </w:style>
  <w:style w:type="character" w:styleId="Hashtag">
    <w:name w:val="Hashtag"/>
    <w:basedOn w:val="Standaardalinea-lettertype"/>
    <w:uiPriority w:val="99"/>
    <w:semiHidden/>
    <w:rsid w:val="0029756E"/>
    <w:rPr>
      <w:color w:val="2B579A"/>
      <w:shd w:val="clear" w:color="auto" w:fill="E1DFDD"/>
    </w:rPr>
  </w:style>
  <w:style w:type="character" w:styleId="Onopgelostemelding">
    <w:name w:val="Unresolved Mention"/>
    <w:basedOn w:val="Standaardalinea-lettertype"/>
    <w:uiPriority w:val="99"/>
    <w:semiHidden/>
    <w:rsid w:val="0029756E"/>
    <w:rPr>
      <w:color w:val="605E5C"/>
      <w:shd w:val="clear" w:color="auto" w:fill="E1DFDD"/>
    </w:rPr>
  </w:style>
  <w:style w:type="character" w:styleId="Slimmehyperlink">
    <w:name w:val="Smart Hyperlink"/>
    <w:basedOn w:val="Standaardalinea-lettertype"/>
    <w:uiPriority w:val="99"/>
    <w:semiHidden/>
    <w:rsid w:val="0029756E"/>
    <w:rPr>
      <w:u w:val="dotted"/>
    </w:rPr>
  </w:style>
  <w:style w:type="character" w:styleId="SmartLink">
    <w:name w:val="Smart Link"/>
    <w:basedOn w:val="Standaardalinea-lettertype"/>
    <w:uiPriority w:val="99"/>
    <w:semiHidden/>
    <w:rsid w:val="0029756E"/>
    <w:rPr>
      <w:color w:val="0000FF"/>
      <w:u w:val="single"/>
      <w:shd w:val="clear" w:color="auto" w:fill="F3F2F1"/>
    </w:rPr>
  </w:style>
  <w:style w:type="character" w:styleId="Vermelding">
    <w:name w:val="Mention"/>
    <w:basedOn w:val="Standaardalinea-lettertype"/>
    <w:uiPriority w:val="99"/>
    <w:semiHidden/>
    <w:rsid w:val="0029756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7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ehrenhard\OneDrive%20-%20Patientenfederatie%20Nederland\Downloads\Postersjabloon%20PGO%20met%20voorbeeldtekst%20(1).dotx" TargetMode="External"/></Relationships>
</file>

<file path=word/theme/theme1.xml><?xml version="1.0" encoding="utf-8"?>
<a:theme xmlns:a="http://schemas.openxmlformats.org/drawingml/2006/main" name="Office-thema">
  <a:themeElements>
    <a:clrScheme name="Kleuren PGO Alliantie Word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ADBA"/>
      </a:accent1>
      <a:accent2>
        <a:srgbClr val="7BA8BB"/>
      </a:accent2>
      <a:accent3>
        <a:srgbClr val="DC1946"/>
      </a:accent3>
      <a:accent4>
        <a:srgbClr val="2A768A"/>
      </a:accent4>
      <a:accent5>
        <a:srgbClr val="BFEAEE"/>
      </a:accent5>
      <a:accent6>
        <a:srgbClr val="E6E6E6"/>
      </a:accent6>
      <a:hlink>
        <a:srgbClr val="000000"/>
      </a:hlink>
      <a:folHlink>
        <a:srgbClr val="000000"/>
      </a:folHlink>
    </a:clrScheme>
    <a:fontScheme name="Lettertypen PGO Alliantie Poster">
      <a:majorFont>
        <a:latin typeface="Arial Rounded MT Bold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BA1156127FA6449E4AB63BE08098A4" ma:contentTypeVersion="13" ma:contentTypeDescription="Een nieuw document maken." ma:contentTypeScope="" ma:versionID="c8168df9c274694dbbcfc8ad65607a74">
  <xsd:schema xmlns:xsd="http://www.w3.org/2001/XMLSchema" xmlns:xs="http://www.w3.org/2001/XMLSchema" xmlns:p="http://schemas.microsoft.com/office/2006/metadata/properties" xmlns:ns2="b006a9db-04bc-46bc-9a50-36027c1e5dee" xmlns:ns3="d5779ea8-785d-4baf-b889-9b62f2d348f9" targetNamespace="http://schemas.microsoft.com/office/2006/metadata/properties" ma:root="true" ma:fieldsID="4fc4dda1a2314ed282e7720bf3cad5cc" ns2:_="" ns3:_="">
    <xsd:import namespace="b006a9db-04bc-46bc-9a50-36027c1e5dee"/>
    <xsd:import namespace="d5779ea8-785d-4baf-b889-9b62f2d348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a9db-04bc-46bc-9a50-36027c1e5d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79ea8-785d-4baf-b889-9b62f2d348f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53EEA-9412-4732-A191-CF34168E52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9E64C0-47B2-43EF-B9E1-EF9D787E56BE}">
  <ds:schemaRefs>
    <ds:schemaRef ds:uri="http://schemas.microsoft.com/office/2006/metadata/properties"/>
    <ds:schemaRef ds:uri="d5779ea8-785d-4baf-b889-9b62f2d348f9"/>
    <ds:schemaRef ds:uri="http://purl.org/dc/elements/1.1/"/>
    <ds:schemaRef ds:uri="b006a9db-04bc-46bc-9a50-36027c1e5de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0115AE7-B14B-4815-8EB8-E00D8C6D887F}"/>
</file>

<file path=customXml/itemProps4.xml><?xml version="1.0" encoding="utf-8"?>
<ds:datastoreItem xmlns:ds="http://schemas.openxmlformats.org/officeDocument/2006/customXml" ds:itemID="{11E247C2-E121-4750-B231-567D320C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Postersjabloon PGO met voorbeeldtekst (1)</Template>
  <TotalTime>3</TotalTime>
  <Pages>1</Pages>
  <Words>78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PGO Alliantie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Ehrenhard | Patiëntenfederatie</dc:creator>
  <cp:keywords/>
  <dc:description>sjabloonversie 1.0 - 22 december 2020_x000d_
lay-out: Enof_x000d_
sjablonen: www.JoulesUnlimited.com</dc:description>
  <cp:lastModifiedBy>Miranda Ehrenhard | Patiëntenfederatie</cp:lastModifiedBy>
  <cp:revision>1</cp:revision>
  <cp:lastPrinted>2020-12-22T15:17:00Z</cp:lastPrinted>
  <dcterms:created xsi:type="dcterms:W3CDTF">2021-04-13T11:49:00Z</dcterms:created>
  <dcterms:modified xsi:type="dcterms:W3CDTF">2021-04-13T11:52:00Z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0x01010047BA1156127FA6449E4AB63BE08098A4</vt:lpwstr>
  </property>
</Properties>
</file>